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52FA1F62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D2A36">
        <w:rPr>
          <w:b/>
          <w:sz w:val="32"/>
        </w:rPr>
        <w:t>Burarra</w:t>
      </w:r>
    </w:p>
    <w:p w14:paraId="48894E6E" w14:textId="06F4EFE2" w:rsidR="00240DD1" w:rsidRPr="008F1C50" w:rsidRDefault="00594200" w:rsidP="00D026D1">
      <w:pPr>
        <w:spacing w:before="160"/>
        <w:rPr>
          <w:b/>
        </w:rPr>
      </w:pPr>
      <w:r>
        <w:rPr>
          <w:b/>
        </w:rPr>
        <w:t xml:space="preserve">How to </w:t>
      </w:r>
      <w:r w:rsidR="0056577B">
        <w:rPr>
          <w:b/>
        </w:rPr>
        <w:t>use the</w:t>
      </w:r>
      <w:r>
        <w:rPr>
          <w:b/>
        </w:rPr>
        <w:t xml:space="preserve"> </w:t>
      </w:r>
      <w:proofErr w:type="spellStart"/>
      <w:r>
        <w:rPr>
          <w:b/>
        </w:rPr>
        <w:t>SmartCard</w:t>
      </w:r>
      <w:proofErr w:type="spellEnd"/>
      <w:r w:rsidR="00C26C01">
        <w:rPr>
          <w:b/>
        </w:rPr>
        <w:t xml:space="preserve"> </w:t>
      </w:r>
      <w:proofErr w:type="spellStart"/>
      <w:r w:rsidR="0056577B">
        <w:rPr>
          <w:b/>
        </w:rPr>
        <w:t>eIM</w:t>
      </w:r>
      <w:proofErr w:type="spellEnd"/>
      <w:r w:rsidR="0056577B">
        <w:rPr>
          <w:b/>
        </w:rPr>
        <w:t xml:space="preserve"> app and online account </w:t>
      </w:r>
      <w:r w:rsidR="00240DD1" w:rsidRPr="008F1C50">
        <w:rPr>
          <w:b/>
        </w:rPr>
        <w:t>–</w:t>
      </w:r>
      <w:r>
        <w:rPr>
          <w:b/>
        </w:rPr>
        <w:t xml:space="preserve"> </w:t>
      </w:r>
      <w:r w:rsidR="00240DD1" w:rsidRPr="008F1C50">
        <w:rPr>
          <w:b/>
        </w:rPr>
        <w:t>Animated Video</w:t>
      </w:r>
    </w:p>
    <w:p w14:paraId="68AEC939" w14:textId="77777777" w:rsidR="005A3181" w:rsidRPr="00EE0260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  <w:sz w:val="28"/>
          <w:szCs w:val="28"/>
        </w:rPr>
      </w:pPr>
      <w:proofErr w:type="spellStart"/>
      <w:r w:rsidRPr="00EE0260">
        <w:rPr>
          <w:b/>
          <w:bCs/>
          <w:sz w:val="28"/>
          <w:szCs w:val="28"/>
        </w:rPr>
        <w:t>Nyinmiya</w:t>
      </w:r>
      <w:proofErr w:type="spellEnd"/>
      <w:r w:rsidRPr="00EE0260">
        <w:rPr>
          <w:b/>
          <w:bCs/>
          <w:sz w:val="28"/>
          <w:szCs w:val="28"/>
        </w:rPr>
        <w:t xml:space="preserve"> barra </w:t>
      </w:r>
      <w:proofErr w:type="spellStart"/>
      <w:r w:rsidRPr="00EE0260">
        <w:rPr>
          <w:b/>
          <w:bCs/>
          <w:sz w:val="28"/>
          <w:szCs w:val="28"/>
        </w:rPr>
        <w:t>yuchim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nyi-ni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SmartCard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eIM</w:t>
      </w:r>
      <w:proofErr w:type="spellEnd"/>
      <w:r w:rsidRPr="00EE0260">
        <w:rPr>
          <w:b/>
          <w:bCs/>
          <w:sz w:val="28"/>
          <w:szCs w:val="28"/>
        </w:rPr>
        <w:t xml:space="preserve"> app </w:t>
      </w:r>
      <w:proofErr w:type="spellStart"/>
      <w:r w:rsidRPr="00EE0260">
        <w:rPr>
          <w:b/>
          <w:bCs/>
          <w:sz w:val="28"/>
          <w:szCs w:val="28"/>
        </w:rPr>
        <w:t>rrapa</w:t>
      </w:r>
      <w:proofErr w:type="spellEnd"/>
      <w:r w:rsidRPr="00EE0260">
        <w:rPr>
          <w:b/>
          <w:bCs/>
          <w:sz w:val="28"/>
          <w:szCs w:val="28"/>
        </w:rPr>
        <w:t xml:space="preserve"> online account</w:t>
      </w:r>
    </w:p>
    <w:p w14:paraId="146A79CF" w14:textId="77777777" w:rsidR="005A3181" w:rsidRPr="009B18A2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yuchim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o TCU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 o Online account barra </w:t>
      </w:r>
      <w:proofErr w:type="spellStart"/>
      <w:r>
        <w:rPr>
          <w:rFonts w:cs="Arial"/>
          <w:color w:val="000000" w:themeColor="text1"/>
        </w:rPr>
        <w:t>nyi-na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account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jaga </w:t>
      </w:r>
      <w:proofErr w:type="spellStart"/>
      <w:r>
        <w:rPr>
          <w:rFonts w:cs="Arial"/>
          <w:color w:val="000000" w:themeColor="text1"/>
        </w:rPr>
        <w:t>ny-jana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payments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SmardCard</w:t>
      </w:r>
      <w:proofErr w:type="spellEnd"/>
      <w:r>
        <w:rPr>
          <w:rFonts w:cs="Arial"/>
          <w:color w:val="000000" w:themeColor="text1"/>
        </w:rPr>
        <w:t>.</w:t>
      </w:r>
    </w:p>
    <w:p w14:paraId="53CFB577" w14:textId="77777777" w:rsidR="005A3181" w:rsidRPr="009B18A2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Mun-guna apps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online accounts </w:t>
      </w:r>
      <w:proofErr w:type="spellStart"/>
      <w:r>
        <w:rPr>
          <w:rFonts w:cs="Arial"/>
          <w:color w:val="000000" w:themeColor="text1"/>
        </w:rPr>
        <w:t>jama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aburr-jirra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wugipa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wurpa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marr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werrangga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butula</w:t>
      </w:r>
      <w:proofErr w:type="spellEnd"/>
      <w:r>
        <w:rPr>
          <w:rFonts w:cs="Arial"/>
          <w:color w:val="000000" w:themeColor="text1"/>
        </w:rPr>
        <w:t>.</w:t>
      </w:r>
    </w:p>
    <w:p w14:paraId="62718A11" w14:textId="77777777" w:rsidR="005A3181" w:rsidRPr="009B18A2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Aburr-ngunyjangunyjiya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app.</w:t>
      </w:r>
    </w:p>
    <w:p w14:paraId="38CAA756" w14:textId="77777777" w:rsidR="005A3181" w:rsidRPr="009B18A2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Gata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login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cs="Arial"/>
          <w:color w:val="000000" w:themeColor="text1"/>
        </w:rPr>
        <w:t>,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SmardCard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eIM</w:t>
      </w:r>
      <w:proofErr w:type="spellEnd"/>
      <w:r>
        <w:rPr>
          <w:rFonts w:cs="Arial"/>
          <w:color w:val="000000" w:themeColor="text1"/>
        </w:rPr>
        <w:t xml:space="preserve"> app,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nyi-na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SmardCard</w:t>
      </w:r>
      <w:proofErr w:type="spellEnd"/>
      <w:r>
        <w:rPr>
          <w:rFonts w:cs="Arial"/>
          <w:color w:val="000000" w:themeColor="text1"/>
        </w:rPr>
        <w:t xml:space="preserve"> details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mu-</w:t>
      </w:r>
      <w:proofErr w:type="spellStart"/>
      <w:r>
        <w:rPr>
          <w:rFonts w:cs="Arial"/>
          <w:color w:val="000000" w:themeColor="text1"/>
        </w:rPr>
        <w:t>jurra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>:</w:t>
      </w:r>
    </w:p>
    <w:p w14:paraId="51825D11" w14:textId="77777777" w:rsidR="005A3181" w:rsidRPr="00EE0260" w:rsidRDefault="005A3181" w:rsidP="005A3181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m</w:t>
      </w:r>
      <w:r w:rsidRPr="00EE0260">
        <w:t>un-</w:t>
      </w:r>
      <w:proofErr w:type="spellStart"/>
      <w:r w:rsidRPr="00EE0260">
        <w:t>nginyipa</w:t>
      </w:r>
      <w:proofErr w:type="spellEnd"/>
      <w:r w:rsidRPr="00EE0260">
        <w:t xml:space="preserve"> card </w:t>
      </w:r>
      <w:proofErr w:type="spellStart"/>
      <w:r w:rsidRPr="00EE0260">
        <w:t>namba</w:t>
      </w:r>
      <w:proofErr w:type="spellEnd"/>
    </w:p>
    <w:p w14:paraId="11393251" w14:textId="77777777" w:rsidR="005A3181" w:rsidRPr="00EE0260" w:rsidRDefault="005A3181" w:rsidP="005A3181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m</w:t>
      </w:r>
      <w:r w:rsidRPr="00EE0260">
        <w:t>un-</w:t>
      </w:r>
      <w:proofErr w:type="spellStart"/>
      <w:r w:rsidRPr="00EE0260">
        <w:t>nginyipa</w:t>
      </w:r>
      <w:proofErr w:type="spellEnd"/>
      <w:r w:rsidRPr="00EE0260">
        <w:t xml:space="preserve"> available balance, </w:t>
      </w:r>
      <w:proofErr w:type="spellStart"/>
      <w:r w:rsidRPr="00EE0260">
        <w:t>minyja</w:t>
      </w:r>
      <w:proofErr w:type="spellEnd"/>
      <w:r w:rsidRPr="00EE0260">
        <w:t xml:space="preserve"> </w:t>
      </w:r>
      <w:proofErr w:type="spellStart"/>
      <w:r w:rsidRPr="00EE0260">
        <w:t>murda</w:t>
      </w:r>
      <w:proofErr w:type="spellEnd"/>
      <w:r w:rsidRPr="00EE0260">
        <w:t xml:space="preserve"> mu-</w:t>
      </w:r>
      <w:proofErr w:type="spellStart"/>
      <w:r w:rsidRPr="00EE0260">
        <w:t>yinpa</w:t>
      </w:r>
      <w:proofErr w:type="spellEnd"/>
      <w:r w:rsidRPr="00EE0260">
        <w:t xml:space="preserve"> </w:t>
      </w:r>
      <w:proofErr w:type="spellStart"/>
      <w:r w:rsidRPr="00EE0260">
        <w:t>rrupiya</w:t>
      </w:r>
      <w:proofErr w:type="spellEnd"/>
      <w:r w:rsidRPr="00EE0260">
        <w:t xml:space="preserve"> mun-</w:t>
      </w:r>
      <w:proofErr w:type="spellStart"/>
      <w:r w:rsidRPr="00EE0260">
        <w:t>nginyipa</w:t>
      </w:r>
      <w:proofErr w:type="spellEnd"/>
      <w:r w:rsidRPr="00EE0260">
        <w:t xml:space="preserve"> n-</w:t>
      </w:r>
      <w:proofErr w:type="spellStart"/>
      <w:r w:rsidRPr="00EE0260">
        <w:t>dimanga</w:t>
      </w:r>
      <w:proofErr w:type="spellEnd"/>
      <w:r w:rsidRPr="00EE0260">
        <w:t xml:space="preserve"> </w:t>
      </w:r>
      <w:proofErr w:type="spellStart"/>
      <w:r w:rsidRPr="00EE0260">
        <w:t>borijipa</w:t>
      </w:r>
      <w:proofErr w:type="spellEnd"/>
      <w:r w:rsidRPr="00EE0260">
        <w:t xml:space="preserve"> </w:t>
      </w:r>
      <w:proofErr w:type="spellStart"/>
      <w:r w:rsidRPr="00EE0260">
        <w:t>marlaga</w:t>
      </w:r>
      <w:proofErr w:type="spellEnd"/>
    </w:p>
    <w:p w14:paraId="5A4BF86F" w14:textId="77777777" w:rsidR="005A3181" w:rsidRPr="00EE0260" w:rsidRDefault="005A3181" w:rsidP="005A3181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m</w:t>
      </w:r>
      <w:r w:rsidRPr="00EE0260">
        <w:t>un-</w:t>
      </w:r>
      <w:proofErr w:type="spellStart"/>
      <w:r w:rsidRPr="00EE0260">
        <w:t>nginyipa</w:t>
      </w:r>
      <w:proofErr w:type="spellEnd"/>
      <w:r w:rsidRPr="00EE0260">
        <w:t xml:space="preserve"> </w:t>
      </w:r>
      <w:r>
        <w:t>e</w:t>
      </w:r>
      <w:r w:rsidRPr="00EE0260">
        <w:t xml:space="preserve">nhanced Income Management account </w:t>
      </w:r>
      <w:proofErr w:type="spellStart"/>
      <w:r w:rsidRPr="00EE0260">
        <w:t>namba</w:t>
      </w:r>
      <w:proofErr w:type="spellEnd"/>
      <w:r w:rsidRPr="00EE0260">
        <w:t xml:space="preserve"> </w:t>
      </w:r>
      <w:proofErr w:type="spellStart"/>
      <w:r w:rsidRPr="00EE0260">
        <w:t>rrapa</w:t>
      </w:r>
      <w:proofErr w:type="spellEnd"/>
      <w:r w:rsidRPr="00EE0260">
        <w:t xml:space="preserve"> BSB</w:t>
      </w:r>
    </w:p>
    <w:p w14:paraId="2F869E34" w14:textId="77777777" w:rsidR="005A3181" w:rsidRPr="00EE0260" w:rsidRDefault="005A3181" w:rsidP="005A3181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>
        <w:t>m</w:t>
      </w:r>
      <w:r w:rsidRPr="00EE0260">
        <w:t>inyja</w:t>
      </w:r>
      <w:proofErr w:type="spellEnd"/>
      <w:r w:rsidRPr="00EE0260">
        <w:t xml:space="preserve"> mun-</w:t>
      </w:r>
      <w:proofErr w:type="spellStart"/>
      <w:r w:rsidRPr="00EE0260">
        <w:t>nginyipa</w:t>
      </w:r>
      <w:proofErr w:type="spellEnd"/>
      <w:r w:rsidRPr="00EE0260">
        <w:t xml:space="preserve"> mun-gata card on </w:t>
      </w:r>
      <w:proofErr w:type="spellStart"/>
      <w:r w:rsidRPr="00EE0260">
        <w:t>o</w:t>
      </w:r>
      <w:proofErr w:type="spellEnd"/>
      <w:r w:rsidRPr="00EE0260">
        <w:t xml:space="preserve"> off (mun-gata barra mun-</w:t>
      </w:r>
      <w:proofErr w:type="spellStart"/>
      <w:r w:rsidRPr="00EE0260">
        <w:t>nginyipa</w:t>
      </w:r>
      <w:proofErr w:type="spellEnd"/>
      <w:r w:rsidRPr="00EE0260">
        <w:t xml:space="preserve"> card off, gala mu-</w:t>
      </w:r>
      <w:proofErr w:type="spellStart"/>
      <w:r w:rsidRPr="00EE0260">
        <w:t>yinmiya</w:t>
      </w:r>
      <w:proofErr w:type="spellEnd"/>
      <w:r w:rsidRPr="00EE0260">
        <w:t xml:space="preserve"> </w:t>
      </w:r>
      <w:proofErr w:type="spellStart"/>
      <w:r w:rsidRPr="00EE0260">
        <w:t>yuchim</w:t>
      </w:r>
      <w:proofErr w:type="spellEnd"/>
      <w:r w:rsidRPr="00EE0260">
        <w:t xml:space="preserve"> </w:t>
      </w:r>
      <w:proofErr w:type="spellStart"/>
      <w:r w:rsidRPr="00EE0260">
        <w:t>nyi-nega</w:t>
      </w:r>
      <w:proofErr w:type="spellEnd"/>
      <w:r w:rsidRPr="00EE0260">
        <w:t xml:space="preserve">), </w:t>
      </w:r>
      <w:proofErr w:type="spellStart"/>
      <w:r w:rsidRPr="00EE0260">
        <w:t>rrapa</w:t>
      </w:r>
      <w:proofErr w:type="spellEnd"/>
    </w:p>
    <w:p w14:paraId="5A700F99" w14:textId="77777777" w:rsidR="005A3181" w:rsidRPr="00EE0260" w:rsidRDefault="005A3181" w:rsidP="005A3181">
      <w:pPr>
        <w:pStyle w:val="ListParagraph"/>
        <w:numPr>
          <w:ilvl w:val="0"/>
          <w:numId w:val="3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E0260">
        <w:t xml:space="preserve">gun-gata barra option </w:t>
      </w:r>
      <w:proofErr w:type="spellStart"/>
      <w:r w:rsidRPr="00EE0260">
        <w:t>nyi-na</w:t>
      </w:r>
      <w:proofErr w:type="spellEnd"/>
      <w:r w:rsidRPr="00EE0260">
        <w:t xml:space="preserve"> barra </w:t>
      </w:r>
      <w:proofErr w:type="spellStart"/>
      <w:r w:rsidRPr="00EE0260">
        <w:t>jurdach</w:t>
      </w:r>
      <w:proofErr w:type="spellEnd"/>
      <w:r w:rsidRPr="00EE0260">
        <w:t xml:space="preserve"> 5 accounts transactions mun-</w:t>
      </w:r>
      <w:proofErr w:type="spellStart"/>
      <w:r w:rsidRPr="00EE0260">
        <w:t>nika</w:t>
      </w:r>
      <w:proofErr w:type="spellEnd"/>
      <w:r w:rsidRPr="00EE0260">
        <w:t>.</w:t>
      </w:r>
    </w:p>
    <w:p w14:paraId="18135134" w14:textId="77777777" w:rsidR="005A3181" w:rsidRPr="009B18A2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select </w:t>
      </w:r>
      <w:proofErr w:type="spellStart"/>
      <w:r>
        <w:rPr>
          <w:rFonts w:cs="Arial"/>
          <w:color w:val="000000" w:themeColor="text1"/>
        </w:rPr>
        <w:t>nyi-nega</w:t>
      </w:r>
      <w:proofErr w:type="spellEnd"/>
      <w:r>
        <w:rPr>
          <w:rFonts w:cs="Arial"/>
          <w:color w:val="000000" w:themeColor="text1"/>
        </w:rPr>
        <w:t xml:space="preserve"> ‘View Detailed Transaction History’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 xml:space="preserve">-boy </w:t>
      </w:r>
      <w:proofErr w:type="spellStart"/>
      <w:r>
        <w:rPr>
          <w:rFonts w:cs="Arial"/>
          <w:color w:val="000000" w:themeColor="text1"/>
        </w:rPr>
        <w:t>jurdach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guyinda</w:t>
      </w:r>
      <w:proofErr w:type="spellEnd"/>
      <w:r>
        <w:rPr>
          <w:rFonts w:cs="Arial"/>
          <w:color w:val="000000" w:themeColor="text1"/>
        </w:rPr>
        <w:t xml:space="preserve"> transactions.</w:t>
      </w:r>
    </w:p>
    <w:p w14:paraId="381EEB98" w14:textId="77777777" w:rsidR="005A3181" w:rsidRPr="009B18A2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D65BC4">
        <w:rPr>
          <w:rFonts w:cs="Arial"/>
          <w:color w:val="000000" w:themeColor="text1"/>
        </w:rPr>
        <w:t>Rrowiya</w:t>
      </w:r>
      <w:proofErr w:type="spellEnd"/>
      <w:r w:rsidRPr="00D65BC4">
        <w:rPr>
          <w:rFonts w:cs="Arial"/>
          <w:color w:val="000000" w:themeColor="text1"/>
        </w:rPr>
        <w:t xml:space="preserve"> </w:t>
      </w:r>
      <w:proofErr w:type="spellStart"/>
      <w:r w:rsidRPr="00D65BC4">
        <w:rPr>
          <w:rFonts w:cs="Arial"/>
          <w:color w:val="000000" w:themeColor="text1"/>
        </w:rPr>
        <w:t>na</w:t>
      </w:r>
      <w:proofErr w:type="spellEnd"/>
      <w:r w:rsidRPr="00D65BC4">
        <w:rPr>
          <w:rFonts w:cs="Arial"/>
          <w:color w:val="000000" w:themeColor="text1"/>
        </w:rPr>
        <w:t xml:space="preserve"> ‘View Statement’ </w:t>
      </w:r>
      <w:proofErr w:type="spellStart"/>
      <w:r w:rsidRPr="00D65BC4">
        <w:rPr>
          <w:rFonts w:cs="Arial"/>
          <w:color w:val="000000" w:themeColor="text1"/>
        </w:rPr>
        <w:t>nyi-na</w:t>
      </w:r>
      <w:proofErr w:type="spellEnd"/>
      <w:r w:rsidRPr="00D65BC4">
        <w:rPr>
          <w:rFonts w:cs="Arial"/>
          <w:color w:val="000000" w:themeColor="text1"/>
        </w:rPr>
        <w:t xml:space="preserve"> barra </w:t>
      </w:r>
      <w:proofErr w:type="spellStart"/>
      <w:r w:rsidRPr="00D65BC4">
        <w:rPr>
          <w:rFonts w:cs="Arial"/>
          <w:color w:val="000000" w:themeColor="text1"/>
        </w:rPr>
        <w:t>jurdach</w:t>
      </w:r>
      <w:proofErr w:type="spellEnd"/>
      <w:r w:rsidRPr="00D65BC4">
        <w:rPr>
          <w:rFonts w:cs="Arial"/>
          <w:color w:val="000000" w:themeColor="text1"/>
        </w:rPr>
        <w:t xml:space="preserve"> mun-</w:t>
      </w:r>
      <w:proofErr w:type="spellStart"/>
      <w:r w:rsidRPr="00D65BC4">
        <w:rPr>
          <w:rFonts w:cs="Arial"/>
          <w:color w:val="000000" w:themeColor="text1"/>
        </w:rPr>
        <w:t>nika</w:t>
      </w:r>
      <w:proofErr w:type="spellEnd"/>
      <w:r w:rsidRPr="00D65BC4">
        <w:rPr>
          <w:rFonts w:cs="Arial"/>
          <w:color w:val="000000" w:themeColor="text1"/>
        </w:rPr>
        <w:t xml:space="preserve"> statement </w:t>
      </w:r>
      <w:proofErr w:type="spellStart"/>
      <w:r w:rsidRPr="00D65BC4">
        <w:rPr>
          <w:rFonts w:cs="Arial"/>
          <w:color w:val="000000" w:themeColor="text1"/>
        </w:rPr>
        <w:t>lika</w:t>
      </w:r>
      <w:proofErr w:type="spellEnd"/>
      <w:r w:rsidRPr="00D65BC4">
        <w:rPr>
          <w:rFonts w:cs="Arial"/>
          <w:color w:val="000000" w:themeColor="text1"/>
        </w:rPr>
        <w:t xml:space="preserve"> </w:t>
      </w:r>
      <w:proofErr w:type="spellStart"/>
      <w:r w:rsidRPr="00D65BC4">
        <w:rPr>
          <w:rFonts w:cs="Arial"/>
          <w:color w:val="000000" w:themeColor="text1"/>
        </w:rPr>
        <w:t>na</w:t>
      </w:r>
      <w:proofErr w:type="spellEnd"/>
      <w:r w:rsidRPr="00D65BC4">
        <w:rPr>
          <w:rFonts w:cs="Arial"/>
          <w:color w:val="000000" w:themeColor="text1"/>
        </w:rPr>
        <w:t xml:space="preserve"> mu-</w:t>
      </w:r>
      <w:proofErr w:type="spellStart"/>
      <w:r w:rsidRPr="00D65BC4">
        <w:rPr>
          <w:rFonts w:cs="Arial"/>
          <w:color w:val="000000" w:themeColor="text1"/>
        </w:rPr>
        <w:t>yinmiya</w:t>
      </w:r>
      <w:proofErr w:type="spellEnd"/>
      <w:r w:rsidRPr="00D65BC4">
        <w:rPr>
          <w:rFonts w:cs="Arial"/>
          <w:color w:val="000000" w:themeColor="text1"/>
        </w:rPr>
        <w:t xml:space="preserve"> mu-</w:t>
      </w:r>
      <w:proofErr w:type="spellStart"/>
      <w:r w:rsidRPr="00D65BC4">
        <w:rPr>
          <w:rFonts w:cs="Arial"/>
          <w:color w:val="000000" w:themeColor="text1"/>
        </w:rPr>
        <w:t>workiya</w:t>
      </w:r>
      <w:proofErr w:type="spellEnd"/>
      <w:r w:rsidRPr="00D65BC4">
        <w:rPr>
          <w:rFonts w:cs="Arial"/>
          <w:color w:val="000000" w:themeColor="text1"/>
        </w:rPr>
        <w:t xml:space="preserve"> </w:t>
      </w:r>
      <w:proofErr w:type="spellStart"/>
      <w:r w:rsidRPr="00D65BC4">
        <w:rPr>
          <w:rFonts w:cs="Arial"/>
          <w:color w:val="000000" w:themeColor="text1"/>
        </w:rPr>
        <w:t>nginyipa</w:t>
      </w:r>
      <w:proofErr w:type="spellEnd"/>
      <w:r w:rsidRPr="00D65BC4">
        <w:rPr>
          <w:rFonts w:cs="Arial"/>
          <w:color w:val="000000" w:themeColor="text1"/>
        </w:rPr>
        <w:t xml:space="preserve"> </w:t>
      </w:r>
      <w:proofErr w:type="spellStart"/>
      <w:r w:rsidRPr="00D65BC4">
        <w:rPr>
          <w:rFonts w:cs="Arial"/>
          <w:color w:val="000000" w:themeColor="text1"/>
        </w:rPr>
        <w:t>nyi-na</w:t>
      </w:r>
      <w:proofErr w:type="spellEnd"/>
      <w:r w:rsidRPr="00D65BC4">
        <w:rPr>
          <w:rFonts w:cs="Arial"/>
          <w:color w:val="000000" w:themeColor="text1"/>
        </w:rPr>
        <w:t xml:space="preserve"> barra</w:t>
      </w:r>
      <w:r>
        <w:rPr>
          <w:rFonts w:cs="Arial"/>
          <w:color w:val="000000" w:themeColor="text1"/>
        </w:rPr>
        <w:t xml:space="preserve"> </w:t>
      </w:r>
      <w:r w:rsidRPr="00D65BC4">
        <w:rPr>
          <w:rFonts w:cs="Arial"/>
          <w:color w:val="000000" w:themeColor="text1"/>
        </w:rPr>
        <w:t>mu-</w:t>
      </w:r>
      <w:proofErr w:type="spellStart"/>
      <w:r w:rsidRPr="00D65BC4">
        <w:rPr>
          <w:rFonts w:cs="Arial"/>
          <w:color w:val="000000" w:themeColor="text1"/>
        </w:rPr>
        <w:t>meya</w:t>
      </w:r>
      <w:proofErr w:type="spellEnd"/>
      <w:r w:rsidRPr="00D65BC4">
        <w:rPr>
          <w:rFonts w:cs="Arial"/>
          <w:color w:val="000000" w:themeColor="text1"/>
        </w:rPr>
        <w:t xml:space="preserve"> mu-</w:t>
      </w:r>
      <w:proofErr w:type="spellStart"/>
      <w:r w:rsidRPr="00D65BC4">
        <w:rPr>
          <w:rFonts w:cs="Arial"/>
          <w:color w:val="000000" w:themeColor="text1"/>
        </w:rPr>
        <w:t>workiya</w:t>
      </w:r>
      <w:proofErr w:type="spellEnd"/>
      <w:r w:rsidRPr="00D65BC4">
        <w:rPr>
          <w:rFonts w:cs="Arial"/>
          <w:color w:val="000000" w:themeColor="text1"/>
        </w:rPr>
        <w:t xml:space="preserve"> mun-</w:t>
      </w:r>
      <w:proofErr w:type="spellStart"/>
      <w:r w:rsidRPr="00D65BC4">
        <w:rPr>
          <w:rFonts w:cs="Arial"/>
          <w:color w:val="000000" w:themeColor="text1"/>
        </w:rPr>
        <w:t>nginyipa</w:t>
      </w:r>
      <w:proofErr w:type="spellEnd"/>
      <w:r w:rsidRPr="00D65BC4">
        <w:rPr>
          <w:rFonts w:cs="Arial"/>
          <w:color w:val="000000" w:themeColor="text1"/>
        </w:rPr>
        <w:t xml:space="preserve"> statements </w:t>
      </w:r>
      <w:proofErr w:type="spellStart"/>
      <w:r w:rsidRPr="00D65BC4">
        <w:rPr>
          <w:rFonts w:cs="Arial"/>
          <w:color w:val="000000" w:themeColor="text1"/>
        </w:rPr>
        <w:t>lika</w:t>
      </w:r>
      <w:proofErr w:type="spellEnd"/>
      <w:r w:rsidRPr="00D65BC4">
        <w:rPr>
          <w:rFonts w:cs="Arial"/>
          <w:color w:val="000000" w:themeColor="text1"/>
        </w:rPr>
        <w:t xml:space="preserve"> </w:t>
      </w:r>
      <w:proofErr w:type="spellStart"/>
      <w:r w:rsidRPr="00D65BC4">
        <w:rPr>
          <w:rFonts w:cs="Arial"/>
          <w:color w:val="000000" w:themeColor="text1"/>
        </w:rPr>
        <w:t>nyi-na</w:t>
      </w:r>
      <w:proofErr w:type="spellEnd"/>
      <w:r w:rsidRPr="00D65BC4">
        <w:rPr>
          <w:rFonts w:cs="Arial"/>
          <w:color w:val="000000" w:themeColor="text1"/>
        </w:rPr>
        <w:t xml:space="preserve"> </w:t>
      </w:r>
      <w:proofErr w:type="spellStart"/>
      <w:r w:rsidRPr="00D65BC4">
        <w:rPr>
          <w:rFonts w:cs="Arial"/>
          <w:color w:val="000000" w:themeColor="text1"/>
        </w:rPr>
        <w:t>nggula</w:t>
      </w:r>
      <w:proofErr w:type="spellEnd"/>
      <w:r w:rsidRPr="00D65BC4">
        <w:rPr>
          <w:rFonts w:cs="Arial"/>
          <w:color w:val="000000" w:themeColor="text1"/>
        </w:rPr>
        <w:t>.</w:t>
      </w:r>
    </w:p>
    <w:p w14:paraId="1540E66F" w14:textId="77777777" w:rsidR="005A3181" w:rsidRPr="009B18A2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‘Settings’ link gun-</w:t>
      </w:r>
      <w:proofErr w:type="spellStart"/>
      <w:r>
        <w:rPr>
          <w:rFonts w:cs="Arial"/>
          <w:color w:val="000000" w:themeColor="text1"/>
        </w:rPr>
        <w:t>angaya</w:t>
      </w:r>
      <w:proofErr w:type="spellEnd"/>
      <w:r>
        <w:rPr>
          <w:rFonts w:cs="Arial"/>
          <w:color w:val="000000" w:themeColor="text1"/>
        </w:rPr>
        <w:t>:</w:t>
      </w:r>
    </w:p>
    <w:p w14:paraId="75D4FD59" w14:textId="77777777" w:rsidR="005A3181" w:rsidRPr="00EE0260" w:rsidRDefault="005A3181" w:rsidP="005A3181">
      <w:pPr>
        <w:pStyle w:val="ListParagraph"/>
        <w:numPr>
          <w:ilvl w:val="0"/>
          <w:numId w:val="3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Nginyipa</w:t>
      </w:r>
      <w:proofErr w:type="spellEnd"/>
      <w:r w:rsidRPr="00EE0260">
        <w:t xml:space="preserve"> </w:t>
      </w:r>
      <w:proofErr w:type="spellStart"/>
      <w:r w:rsidRPr="00EE0260">
        <w:t>yuchim</w:t>
      </w:r>
      <w:proofErr w:type="spellEnd"/>
      <w:r w:rsidRPr="00EE0260">
        <w:t xml:space="preserve"> </w:t>
      </w:r>
      <w:proofErr w:type="spellStart"/>
      <w:r w:rsidRPr="00EE0260">
        <w:t>nega</w:t>
      </w:r>
      <w:proofErr w:type="spellEnd"/>
      <w:r w:rsidRPr="00EE0260">
        <w:t xml:space="preserve"> gun-guna ‘Transaction Settings’ </w:t>
      </w:r>
      <w:proofErr w:type="spellStart"/>
      <w:r w:rsidRPr="00EE0260">
        <w:t>nyukurdanyja</w:t>
      </w:r>
      <w:proofErr w:type="spellEnd"/>
      <w:r w:rsidRPr="00EE0260">
        <w:t xml:space="preserve"> ‘tap to pay’ on </w:t>
      </w:r>
      <w:proofErr w:type="spellStart"/>
      <w:r w:rsidRPr="00EE0260">
        <w:t>o</w:t>
      </w:r>
      <w:proofErr w:type="spellEnd"/>
      <w:r w:rsidRPr="00EE0260">
        <w:t xml:space="preserve"> off.</w:t>
      </w:r>
      <w:r>
        <w:t xml:space="preserve"> </w:t>
      </w:r>
      <w:r w:rsidRPr="00EE0260">
        <w:t xml:space="preserve">‘Tap to pay’ </w:t>
      </w:r>
      <w:proofErr w:type="spellStart"/>
      <w:r w:rsidRPr="00EE0260">
        <w:t>gu-weya</w:t>
      </w:r>
      <w:proofErr w:type="spellEnd"/>
      <w:r w:rsidRPr="00EE0260">
        <w:t xml:space="preserve"> </w:t>
      </w:r>
      <w:proofErr w:type="spellStart"/>
      <w:r w:rsidRPr="00EE0260">
        <w:t>minypa</w:t>
      </w:r>
      <w:proofErr w:type="spellEnd"/>
      <w:r w:rsidRPr="00EE0260">
        <w:t xml:space="preserve"> </w:t>
      </w:r>
      <w:proofErr w:type="spellStart"/>
      <w:r w:rsidRPr="00EE0260">
        <w:t>nginyipa</w:t>
      </w:r>
      <w:proofErr w:type="spellEnd"/>
      <w:r w:rsidRPr="00EE0260">
        <w:t xml:space="preserve"> barra tap </w:t>
      </w:r>
      <w:proofErr w:type="spellStart"/>
      <w:r w:rsidRPr="00EE0260">
        <w:t>nyi-nega</w:t>
      </w:r>
      <w:proofErr w:type="spellEnd"/>
      <w:r w:rsidRPr="00EE0260">
        <w:t xml:space="preserve"> </w:t>
      </w:r>
      <w:proofErr w:type="spellStart"/>
      <w:r w:rsidRPr="00EE0260">
        <w:t>ngguluwa</w:t>
      </w:r>
      <w:proofErr w:type="spellEnd"/>
      <w:r w:rsidRPr="00EE0260">
        <w:t xml:space="preserve"> card </w:t>
      </w:r>
      <w:proofErr w:type="spellStart"/>
      <w:r w:rsidRPr="00EE0260">
        <w:t>yi-gaba</w:t>
      </w:r>
      <w:proofErr w:type="spellEnd"/>
      <w:r w:rsidRPr="00EE0260">
        <w:t xml:space="preserve"> EFTPOS terminal </w:t>
      </w:r>
      <w:proofErr w:type="spellStart"/>
      <w:r w:rsidRPr="00EE0260">
        <w:t>gu-jirrapa</w:t>
      </w:r>
      <w:proofErr w:type="spellEnd"/>
      <w:r w:rsidRPr="00EE0260">
        <w:t xml:space="preserve"> </w:t>
      </w:r>
      <w:proofErr w:type="spellStart"/>
      <w:r w:rsidRPr="00EE0260">
        <w:t>gandin</w:t>
      </w:r>
      <w:proofErr w:type="spellEnd"/>
      <w:r w:rsidRPr="00EE0260">
        <w:t xml:space="preserve"> </w:t>
      </w:r>
      <w:proofErr w:type="spellStart"/>
      <w:r w:rsidRPr="00EE0260">
        <w:t>borijipa</w:t>
      </w:r>
      <w:proofErr w:type="spellEnd"/>
      <w:r w:rsidRPr="00EE0260">
        <w:t xml:space="preserve"> malaga gun-</w:t>
      </w:r>
      <w:proofErr w:type="spellStart"/>
      <w:r w:rsidRPr="00EE0260">
        <w:t>nyagara</w:t>
      </w:r>
      <w:proofErr w:type="spellEnd"/>
      <w:r w:rsidRPr="00EE0260">
        <w:t xml:space="preserve"> PIN</w:t>
      </w:r>
      <w:r>
        <w:t xml:space="preserve"> </w:t>
      </w:r>
      <w:r w:rsidRPr="00EE0260">
        <w:t xml:space="preserve">mun-guna </w:t>
      </w:r>
      <w:proofErr w:type="spellStart"/>
      <w:r w:rsidRPr="00EE0260">
        <w:t>nuluwa</w:t>
      </w:r>
      <w:proofErr w:type="spellEnd"/>
      <w:r w:rsidRPr="00EE0260">
        <w:t xml:space="preserve"> purchases m-</w:t>
      </w:r>
      <w:proofErr w:type="spellStart"/>
      <w:r w:rsidRPr="00EE0260">
        <w:t>bamba</w:t>
      </w:r>
      <w:proofErr w:type="spellEnd"/>
      <w:r w:rsidRPr="00EE0260">
        <w:t xml:space="preserve"> </w:t>
      </w:r>
      <w:proofErr w:type="gramStart"/>
      <w:r w:rsidRPr="00EE0260">
        <w:t>100 dollar</w:t>
      </w:r>
      <w:proofErr w:type="gramEnd"/>
      <w:r w:rsidRPr="00EE0260">
        <w:t xml:space="preserve">, o </w:t>
      </w:r>
      <w:proofErr w:type="gramStart"/>
      <w:r w:rsidRPr="00EE0260">
        <w:t>200 dollar</w:t>
      </w:r>
      <w:proofErr w:type="gramEnd"/>
      <w:r>
        <w:t xml:space="preserve"> </w:t>
      </w:r>
      <w:proofErr w:type="spellStart"/>
      <w:r w:rsidRPr="00EE0260">
        <w:t>nyi-nega</w:t>
      </w:r>
      <w:proofErr w:type="spellEnd"/>
      <w:r w:rsidRPr="00EE0260">
        <w:t xml:space="preserve">, </w:t>
      </w:r>
      <w:proofErr w:type="spellStart"/>
      <w:r w:rsidRPr="00EE0260">
        <w:t>gu-werranga</w:t>
      </w:r>
      <w:proofErr w:type="spellEnd"/>
      <w:r w:rsidRPr="00EE0260">
        <w:t xml:space="preserve"> </w:t>
      </w:r>
      <w:proofErr w:type="spellStart"/>
      <w:r w:rsidRPr="00EE0260">
        <w:t>gandin</w:t>
      </w:r>
      <w:proofErr w:type="spellEnd"/>
      <w:r w:rsidRPr="00EE0260">
        <w:t xml:space="preserve"> </w:t>
      </w:r>
      <w:proofErr w:type="spellStart"/>
      <w:r w:rsidRPr="00EE0260">
        <w:t>nulawa</w:t>
      </w:r>
      <w:proofErr w:type="spellEnd"/>
      <w:r w:rsidRPr="00EE0260">
        <w:t>.</w:t>
      </w:r>
    </w:p>
    <w:p w14:paraId="0708350C" w14:textId="77777777" w:rsidR="005A3181" w:rsidRPr="00EE0260" w:rsidRDefault="005A3181" w:rsidP="005A3181">
      <w:pPr>
        <w:pStyle w:val="ListParagraph"/>
        <w:numPr>
          <w:ilvl w:val="0"/>
          <w:numId w:val="3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Nginyipa</w:t>
      </w:r>
      <w:proofErr w:type="spellEnd"/>
      <w:r w:rsidRPr="00EE0260">
        <w:t xml:space="preserve"> barra </w:t>
      </w:r>
      <w:proofErr w:type="spellStart"/>
      <w:r w:rsidRPr="00EE0260">
        <w:t>borijipa</w:t>
      </w:r>
      <w:proofErr w:type="spellEnd"/>
      <w:r w:rsidRPr="00EE0260">
        <w:t xml:space="preserve"> malaga </w:t>
      </w:r>
      <w:proofErr w:type="spellStart"/>
      <w:r w:rsidRPr="00EE0260">
        <w:t>ny-jupa</w:t>
      </w:r>
      <w:proofErr w:type="spellEnd"/>
      <w:r w:rsidRPr="00EE0260">
        <w:t xml:space="preserve"> ‘tap to pay’ </w:t>
      </w:r>
      <w:proofErr w:type="spellStart"/>
      <w:r w:rsidRPr="00EE0260">
        <w:t>nyi-nega</w:t>
      </w:r>
      <w:proofErr w:type="spellEnd"/>
      <w:r w:rsidRPr="00EE0260">
        <w:t xml:space="preserve"> </w:t>
      </w:r>
      <w:proofErr w:type="spellStart"/>
      <w:r w:rsidRPr="00EE0260">
        <w:t>ny-jata</w:t>
      </w:r>
      <w:proofErr w:type="spellEnd"/>
      <w:r w:rsidRPr="00EE0260">
        <w:t xml:space="preserve"> </w:t>
      </w:r>
      <w:proofErr w:type="spellStart"/>
      <w:r w:rsidRPr="00EE0260">
        <w:t>nginyipa</w:t>
      </w:r>
      <w:proofErr w:type="spellEnd"/>
      <w:r w:rsidRPr="00EE0260">
        <w:t xml:space="preserve"> </w:t>
      </w:r>
      <w:proofErr w:type="spellStart"/>
      <w:r w:rsidRPr="00EE0260">
        <w:t>jal</w:t>
      </w:r>
      <w:proofErr w:type="spellEnd"/>
      <w:r w:rsidRPr="00EE0260">
        <w:t xml:space="preserve"> barra insert o swipe </w:t>
      </w:r>
      <w:proofErr w:type="spellStart"/>
      <w:r w:rsidRPr="00EE0260">
        <w:t>nyi-nega</w:t>
      </w:r>
      <w:proofErr w:type="spellEnd"/>
      <w:r w:rsidRPr="00EE0260">
        <w:t xml:space="preserve"> mun-</w:t>
      </w:r>
      <w:proofErr w:type="spellStart"/>
      <w:r w:rsidRPr="00EE0260">
        <w:t>nginyipa</w:t>
      </w:r>
      <w:proofErr w:type="spellEnd"/>
      <w:r w:rsidRPr="00EE0260">
        <w:t xml:space="preserve"> card </w:t>
      </w:r>
      <w:proofErr w:type="spellStart"/>
      <w:r w:rsidRPr="00EE0260">
        <w:t>yi-gaba</w:t>
      </w:r>
      <w:proofErr w:type="spellEnd"/>
      <w:r w:rsidRPr="00EE0260">
        <w:t xml:space="preserve"> </w:t>
      </w:r>
      <w:proofErr w:type="spellStart"/>
      <w:r w:rsidRPr="00EE0260">
        <w:t>gandin</w:t>
      </w:r>
      <w:proofErr w:type="spellEnd"/>
      <w:r w:rsidRPr="00EE0260">
        <w:t>.</w:t>
      </w:r>
    </w:p>
    <w:p w14:paraId="60E7CE9F" w14:textId="77777777" w:rsidR="005A3181" w:rsidRPr="00300437" w:rsidRDefault="005A3181" w:rsidP="005A3181">
      <w:pPr>
        <w:pStyle w:val="ListParagraph"/>
        <w:numPr>
          <w:ilvl w:val="0"/>
          <w:numId w:val="3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300437">
        <w:lastRenderedPageBreak/>
        <w:t>Nginyipa</w:t>
      </w:r>
      <w:proofErr w:type="spellEnd"/>
      <w:r w:rsidRPr="00300437">
        <w:t xml:space="preserve"> </w:t>
      </w:r>
      <w:proofErr w:type="spellStart"/>
      <w:r w:rsidRPr="00300437">
        <w:t>ny-jorlkaka</w:t>
      </w:r>
      <w:proofErr w:type="spellEnd"/>
      <w:r w:rsidRPr="00300437">
        <w:t xml:space="preserve"> </w:t>
      </w:r>
      <w:proofErr w:type="spellStart"/>
      <w:r w:rsidRPr="00300437">
        <w:t>nggula</w:t>
      </w:r>
      <w:proofErr w:type="spellEnd"/>
      <w:r w:rsidRPr="00300437">
        <w:t xml:space="preserve"> mun-gata mu-</w:t>
      </w:r>
      <w:proofErr w:type="spellStart"/>
      <w:r w:rsidRPr="00300437">
        <w:t>lijawarriyana</w:t>
      </w:r>
      <w:proofErr w:type="spellEnd"/>
      <w:r w:rsidRPr="00300437">
        <w:t xml:space="preserve"> o mun-</w:t>
      </w:r>
      <w:proofErr w:type="spellStart"/>
      <w:r w:rsidRPr="00300437">
        <w:t>ngumurda</w:t>
      </w:r>
      <w:proofErr w:type="spellEnd"/>
      <w:r w:rsidRPr="00300437">
        <w:t xml:space="preserve"> card. </w:t>
      </w:r>
      <w:proofErr w:type="spellStart"/>
      <w:r w:rsidRPr="00300437">
        <w:t>Gunyuna</w:t>
      </w:r>
      <w:proofErr w:type="spellEnd"/>
      <w:r w:rsidRPr="00300437">
        <w:t xml:space="preserve"> barra mu-</w:t>
      </w:r>
      <w:proofErr w:type="spellStart"/>
      <w:r w:rsidRPr="00300437">
        <w:t>dericha</w:t>
      </w:r>
      <w:proofErr w:type="spellEnd"/>
      <w:r w:rsidRPr="00300437">
        <w:t xml:space="preserve"> barra </w:t>
      </w:r>
      <w:proofErr w:type="spellStart"/>
      <w:r w:rsidRPr="00300437">
        <w:t>gunyuna</w:t>
      </w:r>
      <w:proofErr w:type="spellEnd"/>
      <w:r w:rsidRPr="00300437">
        <w:t xml:space="preserve"> </w:t>
      </w:r>
      <w:proofErr w:type="spellStart"/>
      <w:r w:rsidRPr="00300437">
        <w:t>SmartCard</w:t>
      </w:r>
      <w:proofErr w:type="spellEnd"/>
      <w:r w:rsidRPr="00300437">
        <w:t xml:space="preserve"> </w:t>
      </w:r>
      <w:proofErr w:type="spellStart"/>
      <w:r w:rsidRPr="00300437">
        <w:t>yama</w:t>
      </w:r>
      <w:proofErr w:type="spellEnd"/>
      <w:r w:rsidRPr="00300437">
        <w:t xml:space="preserve"> gala mu-</w:t>
      </w:r>
      <w:proofErr w:type="spellStart"/>
      <w:r w:rsidRPr="00300437">
        <w:t>yinmiya</w:t>
      </w:r>
      <w:proofErr w:type="spellEnd"/>
      <w:r w:rsidRPr="00300437">
        <w:t xml:space="preserve"> </w:t>
      </w:r>
      <w:proofErr w:type="spellStart"/>
      <w:r w:rsidRPr="00300437">
        <w:t>yuchim</w:t>
      </w:r>
      <w:proofErr w:type="spellEnd"/>
      <w:r w:rsidRPr="00300437">
        <w:t xml:space="preserve"> </w:t>
      </w:r>
      <w:proofErr w:type="spellStart"/>
      <w:r w:rsidRPr="00300437">
        <w:t>aburr-ni</w:t>
      </w:r>
      <w:proofErr w:type="spellEnd"/>
      <w:r w:rsidRPr="00300437">
        <w:t xml:space="preserve"> mun-gata mun-</w:t>
      </w:r>
      <w:proofErr w:type="spellStart"/>
      <w:r w:rsidRPr="00300437">
        <w:t>mulijawarriya</w:t>
      </w:r>
      <w:proofErr w:type="spellEnd"/>
      <w:r w:rsidRPr="00300437">
        <w:t xml:space="preserve"> o mun-</w:t>
      </w:r>
      <w:proofErr w:type="spellStart"/>
      <w:r w:rsidRPr="00300437">
        <w:t>mungumurda</w:t>
      </w:r>
      <w:proofErr w:type="spellEnd"/>
      <w:r w:rsidRPr="00300437">
        <w:t>.</w:t>
      </w:r>
    </w:p>
    <w:p w14:paraId="37EE8B9E" w14:textId="77777777" w:rsidR="005A3181" w:rsidRPr="00EE0260" w:rsidRDefault="005A3181" w:rsidP="005A3181">
      <w:pPr>
        <w:pStyle w:val="ListParagraph"/>
        <w:numPr>
          <w:ilvl w:val="0"/>
          <w:numId w:val="3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Nginyipa</w:t>
      </w:r>
      <w:proofErr w:type="spellEnd"/>
      <w:r w:rsidRPr="00EE0260">
        <w:t xml:space="preserve"> barra mun-</w:t>
      </w:r>
      <w:proofErr w:type="spellStart"/>
      <w:r w:rsidRPr="00EE0260">
        <w:t>geka</w:t>
      </w:r>
      <w:proofErr w:type="spellEnd"/>
      <w:r w:rsidRPr="00EE0260">
        <w:t xml:space="preserve"> </w:t>
      </w:r>
      <w:proofErr w:type="spellStart"/>
      <w:r w:rsidRPr="00EE0260">
        <w:t>ny</w:t>
      </w:r>
      <w:proofErr w:type="spellEnd"/>
      <w:r w:rsidRPr="00EE0260">
        <w:t>-ma barra</w:t>
      </w:r>
      <w:r>
        <w:t xml:space="preserve"> </w:t>
      </w:r>
      <w:r w:rsidRPr="00EE0260">
        <w:t>mun-</w:t>
      </w:r>
      <w:proofErr w:type="spellStart"/>
      <w:r w:rsidRPr="00EE0260">
        <w:t>gurrumurrmiya</w:t>
      </w:r>
      <w:proofErr w:type="spellEnd"/>
      <w:r w:rsidRPr="00EE0260">
        <w:t xml:space="preserve"> card. </w:t>
      </w:r>
      <w:proofErr w:type="spellStart"/>
      <w:r w:rsidRPr="00EE0260">
        <w:t>Ngarduwa</w:t>
      </w:r>
      <w:proofErr w:type="spellEnd"/>
      <w:r w:rsidRPr="00EE0260">
        <w:t xml:space="preserve"> </w:t>
      </w:r>
      <w:proofErr w:type="spellStart"/>
      <w:r w:rsidRPr="00EE0260">
        <w:t>gu-weya</w:t>
      </w:r>
      <w:proofErr w:type="spellEnd"/>
      <w:r w:rsidRPr="00EE0260">
        <w:t xml:space="preserve"> </w:t>
      </w:r>
      <w:proofErr w:type="spellStart"/>
      <w:r w:rsidRPr="00EE0260">
        <w:t>nuwurra</w:t>
      </w:r>
      <w:proofErr w:type="spellEnd"/>
      <w:r w:rsidRPr="00EE0260">
        <w:t xml:space="preserve"> </w:t>
      </w:r>
      <w:proofErr w:type="spellStart"/>
      <w:r w:rsidRPr="00EE0260">
        <w:t>nginyipa</w:t>
      </w:r>
      <w:proofErr w:type="spellEnd"/>
      <w:r w:rsidRPr="00EE0260">
        <w:t xml:space="preserve"> mun-</w:t>
      </w:r>
      <w:proofErr w:type="spellStart"/>
      <w:r w:rsidRPr="00EE0260">
        <w:t>geka</w:t>
      </w:r>
      <w:proofErr w:type="spellEnd"/>
      <w:r w:rsidRPr="00EE0260">
        <w:t xml:space="preserve"> card </w:t>
      </w:r>
      <w:proofErr w:type="spellStart"/>
      <w:r w:rsidRPr="00EE0260">
        <w:t>ny</w:t>
      </w:r>
      <w:proofErr w:type="spellEnd"/>
      <w:r w:rsidRPr="00EE0260">
        <w:t xml:space="preserve">-ma </w:t>
      </w:r>
      <w:proofErr w:type="spellStart"/>
      <w:r w:rsidRPr="00EE0260">
        <w:t>minyja</w:t>
      </w:r>
      <w:proofErr w:type="spellEnd"/>
      <w:r w:rsidRPr="00EE0260">
        <w:t xml:space="preserve"> mun-</w:t>
      </w:r>
      <w:proofErr w:type="spellStart"/>
      <w:r w:rsidRPr="00EE0260">
        <w:t>nginyipa</w:t>
      </w:r>
      <w:proofErr w:type="spellEnd"/>
      <w:r w:rsidRPr="00EE0260">
        <w:t xml:space="preserve"> </w:t>
      </w:r>
      <w:proofErr w:type="spellStart"/>
      <w:r w:rsidRPr="00EE0260">
        <w:t>SmartCard</w:t>
      </w:r>
      <w:proofErr w:type="spellEnd"/>
      <w:r w:rsidRPr="00EE0260">
        <w:t xml:space="preserve"> mun-gata mun-</w:t>
      </w:r>
      <w:proofErr w:type="spellStart"/>
      <w:r w:rsidRPr="00EE0260">
        <w:t>gurrumurrmiya</w:t>
      </w:r>
      <w:proofErr w:type="spellEnd"/>
      <w:r w:rsidRPr="00EE0260">
        <w:t>.</w:t>
      </w:r>
    </w:p>
    <w:p w14:paraId="556F0EC7" w14:textId="77777777" w:rsidR="005A3181" w:rsidRPr="00EE0260" w:rsidRDefault="005A3181" w:rsidP="005A3181">
      <w:pPr>
        <w:pStyle w:val="ListParagraph"/>
        <w:numPr>
          <w:ilvl w:val="0"/>
          <w:numId w:val="3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Nginyipa</w:t>
      </w:r>
      <w:proofErr w:type="spellEnd"/>
      <w:r w:rsidRPr="00EE0260">
        <w:t xml:space="preserve"> barra</w:t>
      </w:r>
      <w:r>
        <w:t xml:space="preserve"> </w:t>
      </w:r>
      <w:proofErr w:type="spellStart"/>
      <w:r w:rsidRPr="00EE0260">
        <w:t>nyukurdanyja</w:t>
      </w:r>
      <w:proofErr w:type="spellEnd"/>
      <w:r w:rsidRPr="00EE0260">
        <w:t xml:space="preserve"> mun-</w:t>
      </w:r>
      <w:proofErr w:type="spellStart"/>
      <w:r w:rsidRPr="00EE0260">
        <w:t>nginyipa</w:t>
      </w:r>
      <w:proofErr w:type="spellEnd"/>
      <w:r w:rsidRPr="00EE0260">
        <w:t xml:space="preserve"> </w:t>
      </w:r>
      <w:proofErr w:type="spellStart"/>
      <w:r w:rsidRPr="00EE0260">
        <w:t>SmartCard</w:t>
      </w:r>
      <w:proofErr w:type="spellEnd"/>
      <w:r w:rsidRPr="00EE0260">
        <w:t xml:space="preserve"> PIN.</w:t>
      </w:r>
    </w:p>
    <w:p w14:paraId="2096D517" w14:textId="77777777" w:rsidR="005A3181" w:rsidRPr="00EE0260" w:rsidRDefault="005A3181" w:rsidP="005A3181">
      <w:pPr>
        <w:pStyle w:val="ListParagraph"/>
        <w:numPr>
          <w:ilvl w:val="0"/>
          <w:numId w:val="3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Nginyipa</w:t>
      </w:r>
      <w:proofErr w:type="spellEnd"/>
      <w:r w:rsidRPr="00EE0260">
        <w:t xml:space="preserve"> </w:t>
      </w:r>
      <w:proofErr w:type="spellStart"/>
      <w:r w:rsidRPr="00EE0260">
        <w:t>jal</w:t>
      </w:r>
      <w:proofErr w:type="spellEnd"/>
      <w:r w:rsidRPr="00EE0260">
        <w:t xml:space="preserve"> </w:t>
      </w:r>
      <w:proofErr w:type="spellStart"/>
      <w:r w:rsidRPr="00EE0260">
        <w:t>yukurdanyja</w:t>
      </w:r>
      <w:proofErr w:type="spellEnd"/>
      <w:r w:rsidRPr="00EE0260">
        <w:t xml:space="preserve"> mun-</w:t>
      </w:r>
      <w:proofErr w:type="spellStart"/>
      <w:r w:rsidRPr="00EE0260">
        <w:t>nginyipa</w:t>
      </w:r>
      <w:proofErr w:type="spellEnd"/>
      <w:r w:rsidRPr="00EE0260">
        <w:t xml:space="preserve"> daily card limit. </w:t>
      </w:r>
      <w:proofErr w:type="spellStart"/>
      <w:r>
        <w:t>U</w:t>
      </w:r>
      <w:r w:rsidRPr="00EE0260">
        <w:t>nyuna</w:t>
      </w:r>
      <w:proofErr w:type="spellEnd"/>
      <w:r w:rsidRPr="00EE0260">
        <w:t xml:space="preserve"> barra </w:t>
      </w:r>
      <w:proofErr w:type="spellStart"/>
      <w:r w:rsidRPr="00EE0260">
        <w:t>marrga</w:t>
      </w:r>
      <w:proofErr w:type="spellEnd"/>
      <w:r w:rsidRPr="00EE0260">
        <w:t xml:space="preserve"> </w:t>
      </w:r>
      <w:proofErr w:type="spellStart"/>
      <w:r w:rsidRPr="00EE0260">
        <w:t>nginyipa</w:t>
      </w:r>
      <w:proofErr w:type="spellEnd"/>
      <w:r w:rsidRPr="00EE0260">
        <w:t xml:space="preserve"> </w:t>
      </w:r>
      <w:proofErr w:type="spellStart"/>
      <w:r w:rsidRPr="00EE0260">
        <w:t>bayim</w:t>
      </w:r>
      <w:proofErr w:type="spellEnd"/>
      <w:r w:rsidRPr="00EE0260">
        <w:t xml:space="preserve"> </w:t>
      </w:r>
      <w:proofErr w:type="spellStart"/>
      <w:r w:rsidRPr="00EE0260">
        <w:t>nyi-negapa</w:t>
      </w:r>
      <w:proofErr w:type="spellEnd"/>
      <w:r w:rsidRPr="00EE0260">
        <w:t xml:space="preserve"> </w:t>
      </w:r>
      <w:proofErr w:type="spellStart"/>
      <w:r w:rsidRPr="00EE0260">
        <w:t>ny</w:t>
      </w:r>
      <w:proofErr w:type="spellEnd"/>
      <w:r w:rsidRPr="00EE0260">
        <w:t>-boy mu-</w:t>
      </w:r>
      <w:proofErr w:type="spellStart"/>
      <w:r w:rsidRPr="00EE0260">
        <w:t>nginyipa</w:t>
      </w:r>
      <w:proofErr w:type="spellEnd"/>
      <w:r w:rsidRPr="00EE0260">
        <w:t xml:space="preserve"> card </w:t>
      </w:r>
      <w:proofErr w:type="spellStart"/>
      <w:r w:rsidRPr="00EE0260">
        <w:t>gu-wolawolapa</w:t>
      </w:r>
      <w:proofErr w:type="spellEnd"/>
      <w:r w:rsidRPr="00EE0260">
        <w:t>.</w:t>
      </w:r>
    </w:p>
    <w:p w14:paraId="5579A34E" w14:textId="77777777" w:rsidR="005A3181" w:rsidRPr="00EE0260" w:rsidRDefault="005A3181" w:rsidP="005A3181">
      <w:pPr>
        <w:pStyle w:val="ListParagraph"/>
        <w:numPr>
          <w:ilvl w:val="0"/>
          <w:numId w:val="3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E0260">
        <w:t xml:space="preserve">Jal </w:t>
      </w:r>
      <w:proofErr w:type="spellStart"/>
      <w:r w:rsidRPr="00EE0260">
        <w:t>ni</w:t>
      </w:r>
      <w:proofErr w:type="spellEnd"/>
      <w:r w:rsidRPr="00EE0260">
        <w:t xml:space="preserve"> manage </w:t>
      </w:r>
      <w:proofErr w:type="spellStart"/>
      <w:r w:rsidRPr="00EE0260">
        <w:t>nega</w:t>
      </w:r>
      <w:proofErr w:type="spellEnd"/>
      <w:r w:rsidRPr="00EE0260">
        <w:t xml:space="preserve"> </w:t>
      </w:r>
      <w:proofErr w:type="spellStart"/>
      <w:r w:rsidRPr="00EE0260">
        <w:t>nggula</w:t>
      </w:r>
      <w:proofErr w:type="spellEnd"/>
      <w:r w:rsidRPr="00EE0260">
        <w:t xml:space="preserve"> mun-</w:t>
      </w:r>
      <w:proofErr w:type="spellStart"/>
      <w:r w:rsidRPr="00EE0260">
        <w:t>nginyipa</w:t>
      </w:r>
      <w:proofErr w:type="spellEnd"/>
      <w:r w:rsidRPr="00EE0260">
        <w:t xml:space="preserve"> ‘daily payment limit’. </w:t>
      </w:r>
      <w:proofErr w:type="spellStart"/>
      <w:r w:rsidRPr="00EE0260">
        <w:t>Gunyuna</w:t>
      </w:r>
      <w:proofErr w:type="spellEnd"/>
      <w:r w:rsidRPr="00EE0260">
        <w:t xml:space="preserve"> barra </w:t>
      </w:r>
      <w:proofErr w:type="spellStart"/>
      <w:r w:rsidRPr="00EE0260">
        <w:t>nginyipa</w:t>
      </w:r>
      <w:proofErr w:type="spellEnd"/>
      <w:r w:rsidRPr="00EE0260">
        <w:t xml:space="preserve"> pay </w:t>
      </w:r>
      <w:proofErr w:type="spellStart"/>
      <w:r w:rsidRPr="00EE0260">
        <w:t>nyi-ni</w:t>
      </w:r>
      <w:proofErr w:type="spellEnd"/>
      <w:r w:rsidRPr="00EE0260">
        <w:t xml:space="preserve"> </w:t>
      </w:r>
      <w:proofErr w:type="spellStart"/>
      <w:r w:rsidRPr="00EE0260">
        <w:t>yuchim</w:t>
      </w:r>
      <w:proofErr w:type="spellEnd"/>
      <w:r w:rsidRPr="00EE0260">
        <w:t xml:space="preserve"> </w:t>
      </w:r>
      <w:proofErr w:type="spellStart"/>
      <w:r w:rsidRPr="00EE0260">
        <w:t>nyi-nega</w:t>
      </w:r>
      <w:proofErr w:type="spellEnd"/>
      <w:r w:rsidRPr="00EE0260">
        <w:t xml:space="preserve"> BPAY o </w:t>
      </w:r>
      <w:proofErr w:type="spellStart"/>
      <w:r w:rsidRPr="00EE0260">
        <w:t>miy-jeka</w:t>
      </w:r>
      <w:proofErr w:type="spellEnd"/>
      <w:r w:rsidRPr="00EE0260">
        <w:t xml:space="preserve"> </w:t>
      </w:r>
      <w:proofErr w:type="spellStart"/>
      <w:r w:rsidRPr="00EE0260">
        <w:t>nggula</w:t>
      </w:r>
      <w:proofErr w:type="spellEnd"/>
      <w:r w:rsidRPr="00EE0260">
        <w:t xml:space="preserve"> </w:t>
      </w:r>
      <w:proofErr w:type="spellStart"/>
      <w:r w:rsidRPr="00EE0260">
        <w:t>yi-gaba</w:t>
      </w:r>
      <w:proofErr w:type="spellEnd"/>
      <w:r>
        <w:t xml:space="preserve"> </w:t>
      </w:r>
      <w:r w:rsidRPr="00EE0260">
        <w:t>mu-</w:t>
      </w:r>
      <w:proofErr w:type="spellStart"/>
      <w:r w:rsidRPr="00EE0260">
        <w:t>werrangga</w:t>
      </w:r>
      <w:proofErr w:type="spellEnd"/>
      <w:r w:rsidRPr="00EE0260">
        <w:t xml:space="preserve"> account </w:t>
      </w:r>
      <w:proofErr w:type="spellStart"/>
      <w:r w:rsidRPr="00EE0260">
        <w:t>gu-wolawolapa</w:t>
      </w:r>
      <w:proofErr w:type="spellEnd"/>
      <w:r w:rsidRPr="00EE0260">
        <w:t>.</w:t>
      </w:r>
    </w:p>
    <w:p w14:paraId="367AB9E8" w14:textId="77777777" w:rsidR="005A3181" w:rsidRPr="00EE0260" w:rsidRDefault="005A3181" w:rsidP="005A3181">
      <w:pPr>
        <w:pStyle w:val="ListParagraph"/>
        <w:numPr>
          <w:ilvl w:val="0"/>
          <w:numId w:val="3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Rrapa</w:t>
      </w:r>
      <w:proofErr w:type="spellEnd"/>
      <w:r w:rsidRPr="00EE0260">
        <w:t xml:space="preserve"> </w:t>
      </w:r>
      <w:proofErr w:type="spellStart"/>
      <w:r w:rsidRPr="00EE0260">
        <w:t>nginyipa</w:t>
      </w:r>
      <w:proofErr w:type="spellEnd"/>
      <w:r w:rsidRPr="00EE0260">
        <w:t xml:space="preserve"> alert </w:t>
      </w:r>
      <w:proofErr w:type="spellStart"/>
      <w:r w:rsidRPr="00EE0260">
        <w:t>ny-jarlapa</w:t>
      </w:r>
      <w:proofErr w:type="spellEnd"/>
      <w:r w:rsidRPr="00EE0260">
        <w:t xml:space="preserve"> </w:t>
      </w:r>
      <w:proofErr w:type="spellStart"/>
      <w:r w:rsidRPr="00EE0260">
        <w:t>nggula</w:t>
      </w:r>
      <w:proofErr w:type="spellEnd"/>
      <w:r w:rsidRPr="00EE0260">
        <w:t>.</w:t>
      </w:r>
      <w:r>
        <w:t xml:space="preserve"> </w:t>
      </w:r>
      <w:proofErr w:type="spellStart"/>
      <w:r w:rsidRPr="00EE0260">
        <w:t>Nginyipa</w:t>
      </w:r>
      <w:proofErr w:type="spellEnd"/>
      <w:r w:rsidRPr="00EE0260">
        <w:t xml:space="preserve"> barra alert </w:t>
      </w:r>
      <w:proofErr w:type="spellStart"/>
      <w:r w:rsidRPr="00EE0260">
        <w:t>ny-jarlapa</w:t>
      </w:r>
      <w:proofErr w:type="spellEnd"/>
      <w:r w:rsidRPr="00EE0260">
        <w:t xml:space="preserve"> </w:t>
      </w:r>
      <w:proofErr w:type="spellStart"/>
      <w:r w:rsidRPr="00EE0260">
        <w:t>nggula</w:t>
      </w:r>
      <w:proofErr w:type="spellEnd"/>
      <w:r w:rsidRPr="00EE0260">
        <w:t xml:space="preserve"> </w:t>
      </w:r>
      <w:proofErr w:type="spellStart"/>
      <w:r w:rsidRPr="00EE0260">
        <w:t>ngarduwa</w:t>
      </w:r>
      <w:proofErr w:type="spellEnd"/>
      <w:r w:rsidRPr="00EE0260">
        <w:t xml:space="preserve"> marn.gi bi-</w:t>
      </w:r>
      <w:proofErr w:type="spellStart"/>
      <w:r w:rsidRPr="00EE0260">
        <w:t>nega</w:t>
      </w:r>
      <w:proofErr w:type="spellEnd"/>
      <w:r w:rsidRPr="00EE0260">
        <w:t xml:space="preserve"> barra </w:t>
      </w:r>
      <w:r>
        <w:t>g</w:t>
      </w:r>
      <w:r w:rsidRPr="00EE0260">
        <w:t xml:space="preserve">un-gata transaction gala </w:t>
      </w:r>
      <w:proofErr w:type="spellStart"/>
      <w:r w:rsidRPr="00EE0260">
        <w:t>jama</w:t>
      </w:r>
      <w:proofErr w:type="spellEnd"/>
      <w:r w:rsidRPr="00EE0260">
        <w:t xml:space="preserve"> mu-ji </w:t>
      </w:r>
      <w:proofErr w:type="spellStart"/>
      <w:r w:rsidRPr="00EE0260">
        <w:t>nggula</w:t>
      </w:r>
      <w:proofErr w:type="spellEnd"/>
      <w:r w:rsidRPr="00EE0260">
        <w:t xml:space="preserve">, o mun-gata </w:t>
      </w:r>
      <w:proofErr w:type="spellStart"/>
      <w:r w:rsidRPr="00EE0260">
        <w:t>nginyipa</w:t>
      </w:r>
      <w:proofErr w:type="spellEnd"/>
      <w:r w:rsidRPr="00EE0260">
        <w:t xml:space="preserve"> n-</w:t>
      </w:r>
      <w:proofErr w:type="spellStart"/>
      <w:r w:rsidRPr="00EE0260">
        <w:t>dimanga</w:t>
      </w:r>
      <w:proofErr w:type="spellEnd"/>
      <w:r w:rsidRPr="00EE0260">
        <w:t xml:space="preserve"> </w:t>
      </w:r>
      <w:proofErr w:type="spellStart"/>
      <w:r w:rsidRPr="00EE0260">
        <w:t>marr</w:t>
      </w:r>
      <w:proofErr w:type="spellEnd"/>
      <w:r w:rsidRPr="00EE0260">
        <w:t xml:space="preserve"> </w:t>
      </w:r>
      <w:proofErr w:type="spellStart"/>
      <w:r w:rsidRPr="00EE0260">
        <w:t>rrupiya</w:t>
      </w:r>
      <w:proofErr w:type="spellEnd"/>
      <w:r w:rsidRPr="00EE0260">
        <w:t xml:space="preserve"> mun-</w:t>
      </w:r>
      <w:proofErr w:type="spellStart"/>
      <w:r w:rsidRPr="00EE0260">
        <w:t>delipa</w:t>
      </w:r>
      <w:proofErr w:type="spellEnd"/>
      <w:r w:rsidRPr="00EE0260">
        <w:t>.</w:t>
      </w:r>
    </w:p>
    <w:p w14:paraId="1D3AD991" w14:textId="77777777" w:rsidR="005A3181" w:rsidRPr="00EE0260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EE0260">
        <w:rPr>
          <w:b/>
          <w:bCs/>
        </w:rPr>
        <w:t xml:space="preserve">Jal </w:t>
      </w:r>
      <w:proofErr w:type="spellStart"/>
      <w:r w:rsidRPr="00EE0260">
        <w:rPr>
          <w:b/>
          <w:bCs/>
        </w:rPr>
        <w:t>nyi-ni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nginyipa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aburr-gunggaja</w:t>
      </w:r>
      <w:proofErr w:type="spellEnd"/>
      <w:r w:rsidRPr="00EE0260">
        <w:rPr>
          <w:b/>
          <w:bCs/>
        </w:rPr>
        <w:t xml:space="preserve"> barra </w:t>
      </w:r>
      <w:proofErr w:type="spellStart"/>
      <w:r w:rsidRPr="00EE0260">
        <w:rPr>
          <w:b/>
          <w:bCs/>
        </w:rPr>
        <w:t>nggula</w:t>
      </w:r>
      <w:proofErr w:type="spellEnd"/>
      <w:r w:rsidRPr="00EE0260">
        <w:rPr>
          <w:b/>
          <w:bCs/>
        </w:rPr>
        <w:t xml:space="preserve"> o </w:t>
      </w:r>
      <w:proofErr w:type="spellStart"/>
      <w:r w:rsidRPr="00EE0260">
        <w:rPr>
          <w:b/>
          <w:bCs/>
        </w:rPr>
        <w:t>barrwa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janguny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jal</w:t>
      </w:r>
      <w:proofErr w:type="spellEnd"/>
      <w:r w:rsidRPr="00EE0260">
        <w:rPr>
          <w:b/>
          <w:bCs/>
        </w:rPr>
        <w:t xml:space="preserve"> </w:t>
      </w:r>
      <w:proofErr w:type="spellStart"/>
      <w:r w:rsidRPr="00EE0260">
        <w:rPr>
          <w:b/>
          <w:bCs/>
        </w:rPr>
        <w:t>nyi-ni</w:t>
      </w:r>
      <w:proofErr w:type="spellEnd"/>
      <w:r w:rsidRPr="00EE0260">
        <w:rPr>
          <w:b/>
          <w:bCs/>
        </w:rPr>
        <w:t>:</w:t>
      </w:r>
    </w:p>
    <w:p w14:paraId="129FCBF4" w14:textId="77777777" w:rsidR="00D155A6" w:rsidRPr="00D155A6" w:rsidRDefault="005A3181" w:rsidP="00D155A6">
      <w:pPr>
        <w:pStyle w:val="ListParagraph"/>
        <w:numPr>
          <w:ilvl w:val="0"/>
          <w:numId w:val="34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D155A6">
        <w:t>Gunyuna</w:t>
      </w:r>
      <w:proofErr w:type="spellEnd"/>
      <w:r w:rsidRPr="00D155A6">
        <w:t xml:space="preserve"> </w:t>
      </w:r>
      <w:proofErr w:type="spellStart"/>
      <w:r w:rsidRPr="00D155A6">
        <w:t>ny</w:t>
      </w:r>
      <w:proofErr w:type="spellEnd"/>
      <w:r w:rsidRPr="00D155A6">
        <w:t>-boy servicesaustralia.gov.au/smartcard</w:t>
      </w:r>
    </w:p>
    <w:p w14:paraId="63E5B3C5" w14:textId="77777777" w:rsidR="00D155A6" w:rsidRPr="00D155A6" w:rsidRDefault="005A3181" w:rsidP="00D155A6">
      <w:pPr>
        <w:pStyle w:val="ListParagraph"/>
        <w:numPr>
          <w:ilvl w:val="0"/>
          <w:numId w:val="34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D155A6">
        <w:t>Wenggana</w:t>
      </w:r>
      <w:proofErr w:type="spellEnd"/>
      <w:r w:rsidRPr="00D155A6">
        <w:t xml:space="preserve"> </w:t>
      </w:r>
      <w:proofErr w:type="spellStart"/>
      <w:r w:rsidRPr="00D155A6">
        <w:t>gunyuna</w:t>
      </w:r>
      <w:proofErr w:type="spellEnd"/>
      <w:r w:rsidRPr="00D155A6">
        <w:t xml:space="preserve"> 1800 252 604 (</w:t>
      </w:r>
      <w:proofErr w:type="spellStart"/>
      <w:r w:rsidRPr="00D155A6">
        <w:t>nginyipa</w:t>
      </w:r>
      <w:proofErr w:type="spellEnd"/>
      <w:r w:rsidRPr="00D155A6">
        <w:t xml:space="preserve"> burr-</w:t>
      </w:r>
      <w:proofErr w:type="spellStart"/>
      <w:r w:rsidRPr="00D155A6">
        <w:t>wenggana</w:t>
      </w:r>
      <w:proofErr w:type="spellEnd"/>
      <w:r w:rsidRPr="00D155A6">
        <w:t xml:space="preserve"> barra interpreter </w:t>
      </w:r>
      <w:proofErr w:type="spellStart"/>
      <w:r w:rsidRPr="00D155A6">
        <w:t>nula</w:t>
      </w:r>
      <w:proofErr w:type="spellEnd"/>
      <w:r w:rsidRPr="00D155A6">
        <w:t xml:space="preserve"> </w:t>
      </w:r>
      <w:proofErr w:type="spellStart"/>
      <w:r w:rsidRPr="00D155A6">
        <w:t>ginyipa</w:t>
      </w:r>
      <w:proofErr w:type="spellEnd"/>
      <w:r w:rsidRPr="00D155A6">
        <w:t xml:space="preserve"> </w:t>
      </w:r>
      <w:proofErr w:type="spellStart"/>
      <w:r w:rsidRPr="00D155A6">
        <w:t>jal</w:t>
      </w:r>
      <w:proofErr w:type="spellEnd"/>
      <w:r w:rsidRPr="00D155A6">
        <w:t xml:space="preserve"> </w:t>
      </w:r>
      <w:proofErr w:type="spellStart"/>
      <w:r w:rsidRPr="00D155A6">
        <w:t>nyi-nirra</w:t>
      </w:r>
      <w:proofErr w:type="spellEnd"/>
      <w:r w:rsidRPr="00D155A6">
        <w:t xml:space="preserve"> an-</w:t>
      </w:r>
      <w:proofErr w:type="spellStart"/>
      <w:r w:rsidRPr="00D155A6">
        <w:t>ngardapa</w:t>
      </w:r>
      <w:proofErr w:type="spellEnd"/>
      <w:r w:rsidRPr="00D155A6">
        <w:t>), o</w:t>
      </w:r>
    </w:p>
    <w:p w14:paraId="6F7384B7" w14:textId="7E2E7982" w:rsidR="005A3181" w:rsidRPr="00D155A6" w:rsidRDefault="005A3181" w:rsidP="00D155A6">
      <w:pPr>
        <w:pStyle w:val="ListParagraph"/>
        <w:numPr>
          <w:ilvl w:val="0"/>
          <w:numId w:val="34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D155A6">
        <w:t>Burr-</w:t>
      </w:r>
      <w:proofErr w:type="spellStart"/>
      <w:r w:rsidRPr="00D155A6">
        <w:t>na</w:t>
      </w:r>
      <w:proofErr w:type="spellEnd"/>
      <w:r w:rsidRPr="00D155A6">
        <w:t xml:space="preserve"> </w:t>
      </w:r>
      <w:proofErr w:type="spellStart"/>
      <w:r w:rsidRPr="00D155A6">
        <w:t>ny</w:t>
      </w:r>
      <w:proofErr w:type="spellEnd"/>
      <w:r w:rsidRPr="00D155A6">
        <w:t>-boy service centre.</w:t>
      </w:r>
    </w:p>
    <w:p w14:paraId="3DB75D9C" w14:textId="77777777" w:rsidR="005A3181" w:rsidRPr="00EE0260" w:rsidRDefault="005A3181" w:rsidP="005A3181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EE0260">
        <w:rPr>
          <w:b/>
          <w:bCs/>
        </w:rPr>
        <w:t xml:space="preserve">Mun-gata </w:t>
      </w:r>
      <w:proofErr w:type="spellStart"/>
      <w:r w:rsidRPr="00EE0260">
        <w:rPr>
          <w:b/>
          <w:bCs/>
        </w:rPr>
        <w:t>nginyipa</w:t>
      </w:r>
      <w:proofErr w:type="spellEnd"/>
      <w:r w:rsidRPr="00EE0260">
        <w:rPr>
          <w:b/>
          <w:bCs/>
        </w:rPr>
        <w:t xml:space="preserve"> n-</w:t>
      </w:r>
      <w:proofErr w:type="spellStart"/>
      <w:r w:rsidRPr="00EE0260">
        <w:rPr>
          <w:b/>
          <w:bCs/>
        </w:rPr>
        <w:t>dimanga</w:t>
      </w:r>
      <w:proofErr w:type="spellEnd"/>
      <w:r w:rsidRPr="00EE0260">
        <w:rPr>
          <w:b/>
          <w:bCs/>
        </w:rPr>
        <w:t xml:space="preserve"> TCU </w:t>
      </w:r>
      <w:proofErr w:type="spellStart"/>
      <w:r w:rsidRPr="00EE0260">
        <w:rPr>
          <w:b/>
          <w:bCs/>
        </w:rPr>
        <w:t>SmartCard</w:t>
      </w:r>
      <w:proofErr w:type="spellEnd"/>
      <w:r w:rsidRPr="00EE0260">
        <w:rPr>
          <w:b/>
          <w:bCs/>
        </w:rPr>
        <w:t>:</w:t>
      </w:r>
    </w:p>
    <w:p w14:paraId="3E8F10B3" w14:textId="77777777" w:rsidR="005A3181" w:rsidRPr="00EE0260" w:rsidRDefault="005A3181" w:rsidP="005A3181">
      <w:pPr>
        <w:pStyle w:val="ListParagraph"/>
        <w:numPr>
          <w:ilvl w:val="0"/>
          <w:numId w:val="34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Gunyuna</w:t>
      </w:r>
      <w:proofErr w:type="spellEnd"/>
      <w:r w:rsidRPr="00EE0260">
        <w:t xml:space="preserve"> </w:t>
      </w:r>
      <w:proofErr w:type="spellStart"/>
      <w:r w:rsidRPr="00EE0260">
        <w:t>ny</w:t>
      </w:r>
      <w:proofErr w:type="spellEnd"/>
      <w:r w:rsidRPr="00EE0260">
        <w:t xml:space="preserve">-boy TCU dot com dot au forward slash </w:t>
      </w:r>
      <w:proofErr w:type="spellStart"/>
      <w:r w:rsidRPr="00EE0260">
        <w:t>SmartCard</w:t>
      </w:r>
      <w:proofErr w:type="spellEnd"/>
    </w:p>
    <w:p w14:paraId="6E879292" w14:textId="77777777" w:rsidR="005A3181" w:rsidRPr="005A3181" w:rsidRDefault="005A3181" w:rsidP="005A3181">
      <w:pPr>
        <w:pStyle w:val="ListParagraph"/>
        <w:numPr>
          <w:ilvl w:val="0"/>
          <w:numId w:val="34"/>
        </w:numPr>
        <w:spacing w:before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EE0260">
        <w:t>Wenggana</w:t>
      </w:r>
      <w:proofErr w:type="spellEnd"/>
      <w:r w:rsidRPr="00EE0260">
        <w:t xml:space="preserve"> TCU </w:t>
      </w:r>
      <w:proofErr w:type="spellStart"/>
      <w:r w:rsidRPr="00EE0260">
        <w:t>gunyuna</w:t>
      </w:r>
      <w:proofErr w:type="spellEnd"/>
      <w:r w:rsidRPr="00EE0260">
        <w:t xml:space="preserve"> 1800 828 232, </w:t>
      </w:r>
      <w:proofErr w:type="spellStart"/>
      <w:r w:rsidRPr="00EE0260">
        <w:t>o</w:t>
      </w:r>
      <w:proofErr w:type="spellEnd"/>
    </w:p>
    <w:p w14:paraId="07DBD27D" w14:textId="162A4436" w:rsidR="005A3181" w:rsidRPr="005A3181" w:rsidRDefault="005A3181" w:rsidP="005A3181">
      <w:pPr>
        <w:pStyle w:val="ListParagraph"/>
        <w:numPr>
          <w:ilvl w:val="0"/>
          <w:numId w:val="34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E0260">
        <w:t>Burr-</w:t>
      </w:r>
      <w:proofErr w:type="spellStart"/>
      <w:r w:rsidRPr="00EE0260">
        <w:t>na</w:t>
      </w:r>
      <w:proofErr w:type="spellEnd"/>
      <w:r w:rsidRPr="00EE0260">
        <w:t xml:space="preserve"> </w:t>
      </w:r>
      <w:proofErr w:type="spellStart"/>
      <w:r w:rsidRPr="00EE0260">
        <w:t>ny</w:t>
      </w:r>
      <w:proofErr w:type="spellEnd"/>
      <w:r w:rsidRPr="00EE0260">
        <w:t xml:space="preserve">-boy TCU </w:t>
      </w:r>
      <w:r>
        <w:t>b</w:t>
      </w:r>
      <w:r w:rsidRPr="00EE0260">
        <w:t>ranch.</w:t>
      </w:r>
    </w:p>
    <w:p w14:paraId="50A3D6AB" w14:textId="7FF61648" w:rsidR="00EE0EBF" w:rsidRPr="00854C92" w:rsidRDefault="00EE0EBF" w:rsidP="00D02D08">
      <w:pPr>
        <w:spacing w:before="160" w:after="160"/>
        <w:rPr>
          <w:rFonts w:cs="Arial"/>
          <w:color w:val="000000" w:themeColor="text1"/>
        </w:rPr>
      </w:pP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529" w14:textId="77777777" w:rsidR="007100F3" w:rsidRDefault="007100F3" w:rsidP="00B04ED8">
      <w:pPr>
        <w:spacing w:after="0" w:line="240" w:lineRule="auto"/>
      </w:pPr>
      <w:r>
        <w:separator/>
      </w:r>
    </w:p>
  </w:endnote>
  <w:endnote w:type="continuationSeparator" w:id="0">
    <w:p w14:paraId="2DE1162E" w14:textId="77777777" w:rsidR="007100F3" w:rsidRDefault="007100F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669D" w14:textId="77777777" w:rsidR="007100F3" w:rsidRDefault="007100F3" w:rsidP="00B04ED8">
      <w:pPr>
        <w:spacing w:after="0" w:line="240" w:lineRule="auto"/>
      </w:pPr>
      <w:r>
        <w:separator/>
      </w:r>
    </w:p>
  </w:footnote>
  <w:footnote w:type="continuationSeparator" w:id="0">
    <w:p w14:paraId="0F31626D" w14:textId="77777777" w:rsidR="007100F3" w:rsidRDefault="007100F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66809"/>
    <w:multiLevelType w:val="hybridMultilevel"/>
    <w:tmpl w:val="BFFEE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D6415C"/>
    <w:multiLevelType w:val="hybridMultilevel"/>
    <w:tmpl w:val="664617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B402C"/>
    <w:multiLevelType w:val="hybridMultilevel"/>
    <w:tmpl w:val="3FF89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C61784"/>
    <w:multiLevelType w:val="hybridMultilevel"/>
    <w:tmpl w:val="ACF000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9"/>
  </w:num>
  <w:num w:numId="2" w16cid:durableId="1465810450">
    <w:abstractNumId w:val="25"/>
  </w:num>
  <w:num w:numId="3" w16cid:durableId="649749326">
    <w:abstractNumId w:val="11"/>
  </w:num>
  <w:num w:numId="4" w16cid:durableId="954873653">
    <w:abstractNumId w:val="8"/>
  </w:num>
  <w:num w:numId="5" w16cid:durableId="235676518">
    <w:abstractNumId w:val="8"/>
  </w:num>
  <w:num w:numId="6" w16cid:durableId="2087991012">
    <w:abstractNumId w:val="3"/>
  </w:num>
  <w:num w:numId="7" w16cid:durableId="2120172916">
    <w:abstractNumId w:val="9"/>
  </w:num>
  <w:num w:numId="8" w16cid:durableId="412626009">
    <w:abstractNumId w:val="32"/>
  </w:num>
  <w:num w:numId="9" w16cid:durableId="1460608755">
    <w:abstractNumId w:val="30"/>
  </w:num>
  <w:num w:numId="10" w16cid:durableId="986665818">
    <w:abstractNumId w:val="23"/>
  </w:num>
  <w:num w:numId="11" w16cid:durableId="401371915">
    <w:abstractNumId w:val="17"/>
  </w:num>
  <w:num w:numId="12" w16cid:durableId="1093433001">
    <w:abstractNumId w:val="33"/>
  </w:num>
  <w:num w:numId="13" w16cid:durableId="1196385437">
    <w:abstractNumId w:val="5"/>
  </w:num>
  <w:num w:numId="14" w16cid:durableId="2006784552">
    <w:abstractNumId w:val="12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6"/>
  </w:num>
  <w:num w:numId="19" w16cid:durableId="1077895909">
    <w:abstractNumId w:val="16"/>
  </w:num>
  <w:num w:numId="20" w16cid:durableId="1604873604">
    <w:abstractNumId w:val="10"/>
  </w:num>
  <w:num w:numId="21" w16cid:durableId="398525425">
    <w:abstractNumId w:val="24"/>
  </w:num>
  <w:num w:numId="22" w16cid:durableId="466708080">
    <w:abstractNumId w:val="4"/>
  </w:num>
  <w:num w:numId="23" w16cid:durableId="1006978651">
    <w:abstractNumId w:val="21"/>
  </w:num>
  <w:num w:numId="24" w16cid:durableId="1322540261">
    <w:abstractNumId w:val="31"/>
  </w:num>
  <w:num w:numId="25" w16cid:durableId="553388690">
    <w:abstractNumId w:val="15"/>
  </w:num>
  <w:num w:numId="26" w16cid:durableId="1067461763">
    <w:abstractNumId w:val="20"/>
  </w:num>
  <w:num w:numId="27" w16cid:durableId="1088648372">
    <w:abstractNumId w:val="27"/>
  </w:num>
  <w:num w:numId="28" w16cid:durableId="520093798">
    <w:abstractNumId w:val="28"/>
  </w:num>
  <w:num w:numId="29" w16cid:durableId="1024818826">
    <w:abstractNumId w:val="14"/>
  </w:num>
  <w:num w:numId="30" w16cid:durableId="950085944">
    <w:abstractNumId w:val="2"/>
  </w:num>
  <w:num w:numId="31" w16cid:durableId="907307593">
    <w:abstractNumId w:val="13"/>
  </w:num>
  <w:num w:numId="32" w16cid:durableId="775444391">
    <w:abstractNumId w:val="22"/>
  </w:num>
  <w:num w:numId="33" w16cid:durableId="31274285">
    <w:abstractNumId w:val="18"/>
  </w:num>
  <w:num w:numId="34" w16cid:durableId="376589929">
    <w:abstractNumId w:val="19"/>
  </w:num>
  <w:num w:numId="35" w16cid:durableId="15000752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41102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575B7"/>
    <w:rsid w:val="004609F3"/>
    <w:rsid w:val="004B54CA"/>
    <w:rsid w:val="004D12EA"/>
    <w:rsid w:val="004E5CBF"/>
    <w:rsid w:val="00506C6E"/>
    <w:rsid w:val="005440DC"/>
    <w:rsid w:val="0056577B"/>
    <w:rsid w:val="00570083"/>
    <w:rsid w:val="00594200"/>
    <w:rsid w:val="005A3181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6F0388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38FD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26C01"/>
    <w:rsid w:val="00C84165"/>
    <w:rsid w:val="00C84DD7"/>
    <w:rsid w:val="00CB5863"/>
    <w:rsid w:val="00D026D1"/>
    <w:rsid w:val="00D02D08"/>
    <w:rsid w:val="00D155A6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5157F"/>
    <w:rsid w:val="00E90426"/>
    <w:rsid w:val="00E9300F"/>
    <w:rsid w:val="00EC5D6B"/>
    <w:rsid w:val="00ED37F7"/>
    <w:rsid w:val="00EE0EBF"/>
    <w:rsid w:val="00F30AFE"/>
    <w:rsid w:val="00F64174"/>
    <w:rsid w:val="00F645E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2881</Characters>
  <Application>Microsoft Office Word</Application>
  <DocSecurity>0</DocSecurity>
  <Lines>58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7</cp:revision>
  <dcterms:created xsi:type="dcterms:W3CDTF">2025-10-16T22:53:00Z</dcterms:created>
  <dcterms:modified xsi:type="dcterms:W3CDTF">2025-10-16T22:55:00Z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B987A1A8E5103AE226630C4FC3ADD656</vt:lpwstr>
  </property>
  <property fmtid="{D5CDD505-2E9C-101B-9397-08002B2CF9AE}" pid="21" name="PM_Hash_Salt">
    <vt:lpwstr>2C91BC3CC9AA6D4BBB279984D09AB901</vt:lpwstr>
  </property>
  <property fmtid="{D5CDD505-2E9C-101B-9397-08002B2CF9AE}" pid="22" name="PM_Hash_SHA1">
    <vt:lpwstr>A5167E0C5A07BF637BC085646BF30C807FF2120F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v=2024.1;a=SHA256;h=F417FF35989923D3997A6EB470E695EE2171387709608D5C9B7E4E412C36619F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06df03c700fc4e609dcca3d3cfd2a412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