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399EB" w14:textId="77777777" w:rsidR="007B0256" w:rsidRPr="008F1C50" w:rsidRDefault="00802365" w:rsidP="00B91E3E">
      <w:r w:rsidRPr="008F1C50">
        <w:rPr>
          <w:rFonts w:ascii="Times New Roman"/>
          <w:noProof/>
          <w:sz w:val="20"/>
          <w:lang w:eastAsia="en-AU"/>
        </w:rPr>
        <w:drawing>
          <wp:inline distT="0" distB="0" distL="0" distR="0" wp14:anchorId="1DA895AF" wp14:editId="67832D85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48611" w14:textId="77777777" w:rsidR="00802365" w:rsidRPr="008F1C50" w:rsidRDefault="00802365" w:rsidP="00B91E3E"/>
    <w:p w14:paraId="0CB80EC6" w14:textId="52FA1F62" w:rsidR="001404AC" w:rsidRPr="008F1C50" w:rsidRDefault="00802365" w:rsidP="00802365">
      <w:pPr>
        <w:rPr>
          <w:b/>
          <w:sz w:val="32"/>
        </w:rPr>
      </w:pPr>
      <w:r w:rsidRPr="008F1C50">
        <w:rPr>
          <w:b/>
          <w:sz w:val="32"/>
        </w:rPr>
        <w:t>Translated Script</w:t>
      </w:r>
      <w:r w:rsidR="00240DD1" w:rsidRPr="008F1C50">
        <w:rPr>
          <w:b/>
          <w:sz w:val="32"/>
        </w:rPr>
        <w:t xml:space="preserve"> – </w:t>
      </w:r>
      <w:r w:rsidR="00DD2A36">
        <w:rPr>
          <w:b/>
          <w:sz w:val="32"/>
        </w:rPr>
        <w:t>Burarra</w:t>
      </w:r>
    </w:p>
    <w:p w14:paraId="48894E6E" w14:textId="18C9C3F7" w:rsidR="00240DD1" w:rsidRPr="008F1C50" w:rsidRDefault="00C26C01" w:rsidP="00135296">
      <w:pPr>
        <w:rPr>
          <w:b/>
        </w:rPr>
      </w:pPr>
      <w:r>
        <w:rPr>
          <w:b/>
        </w:rPr>
        <w:t xml:space="preserve">How to set up and log into your </w:t>
      </w:r>
      <w:proofErr w:type="spellStart"/>
      <w:r>
        <w:rPr>
          <w:b/>
        </w:rPr>
        <w:t>SmartCard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eIM</w:t>
      </w:r>
      <w:proofErr w:type="spellEnd"/>
      <w:r>
        <w:rPr>
          <w:b/>
        </w:rPr>
        <w:t xml:space="preserve"> app and online account </w:t>
      </w:r>
      <w:r w:rsidR="00240DD1" w:rsidRPr="008F1C50">
        <w:rPr>
          <w:b/>
        </w:rPr>
        <w:t xml:space="preserve">– </w:t>
      </w:r>
      <w:r>
        <w:rPr>
          <w:b/>
        </w:rPr>
        <w:br/>
      </w:r>
      <w:r w:rsidR="00240DD1" w:rsidRPr="008F1C50">
        <w:rPr>
          <w:b/>
        </w:rPr>
        <w:t>Animated Video</w:t>
      </w:r>
    </w:p>
    <w:p w14:paraId="2B7B1199" w14:textId="77777777" w:rsidR="00C84165" w:rsidRPr="00EE0260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  <w:sz w:val="28"/>
          <w:szCs w:val="28"/>
        </w:rPr>
      </w:pPr>
      <w:proofErr w:type="spellStart"/>
      <w:r w:rsidRPr="00EE0260">
        <w:rPr>
          <w:b/>
          <w:bCs/>
          <w:sz w:val="28"/>
          <w:szCs w:val="28"/>
        </w:rPr>
        <w:t>Nyinmiya</w:t>
      </w:r>
      <w:proofErr w:type="spellEnd"/>
      <w:r w:rsidRPr="00EE0260">
        <w:rPr>
          <w:b/>
          <w:bCs/>
          <w:sz w:val="28"/>
          <w:szCs w:val="28"/>
        </w:rPr>
        <w:t xml:space="preserve"> barra set up </w:t>
      </w:r>
      <w:proofErr w:type="spellStart"/>
      <w:r w:rsidRPr="00EE0260">
        <w:rPr>
          <w:b/>
          <w:bCs/>
          <w:sz w:val="28"/>
          <w:szCs w:val="28"/>
        </w:rPr>
        <w:t>nyi-nega</w:t>
      </w:r>
      <w:proofErr w:type="spellEnd"/>
      <w:r w:rsidRPr="00EE0260">
        <w:rPr>
          <w:b/>
          <w:bCs/>
          <w:sz w:val="28"/>
          <w:szCs w:val="28"/>
        </w:rPr>
        <w:t xml:space="preserve"> </w:t>
      </w:r>
      <w:proofErr w:type="spellStart"/>
      <w:r w:rsidRPr="00EE0260">
        <w:rPr>
          <w:b/>
          <w:bCs/>
          <w:sz w:val="28"/>
          <w:szCs w:val="28"/>
        </w:rPr>
        <w:t>rrapa</w:t>
      </w:r>
      <w:proofErr w:type="spellEnd"/>
      <w:r w:rsidRPr="00EE0260">
        <w:rPr>
          <w:b/>
          <w:bCs/>
          <w:sz w:val="28"/>
          <w:szCs w:val="28"/>
        </w:rPr>
        <w:t xml:space="preserve"> login </w:t>
      </w:r>
      <w:proofErr w:type="spellStart"/>
      <w:r w:rsidRPr="00EE0260">
        <w:rPr>
          <w:b/>
          <w:bCs/>
          <w:sz w:val="28"/>
          <w:szCs w:val="28"/>
        </w:rPr>
        <w:t>nyi-ni</w:t>
      </w:r>
      <w:proofErr w:type="spellEnd"/>
      <w:r w:rsidRPr="00EE0260">
        <w:rPr>
          <w:b/>
          <w:bCs/>
          <w:sz w:val="28"/>
          <w:szCs w:val="28"/>
        </w:rPr>
        <w:t xml:space="preserve"> mun-</w:t>
      </w:r>
      <w:proofErr w:type="spellStart"/>
      <w:r w:rsidRPr="00EE0260">
        <w:rPr>
          <w:b/>
          <w:bCs/>
          <w:sz w:val="28"/>
          <w:szCs w:val="28"/>
        </w:rPr>
        <w:t>nginyipa</w:t>
      </w:r>
      <w:proofErr w:type="spellEnd"/>
      <w:r w:rsidRPr="00EE0260">
        <w:rPr>
          <w:b/>
          <w:bCs/>
          <w:sz w:val="28"/>
          <w:szCs w:val="28"/>
        </w:rPr>
        <w:t xml:space="preserve"> </w:t>
      </w:r>
      <w:proofErr w:type="spellStart"/>
      <w:r w:rsidRPr="00EE0260">
        <w:rPr>
          <w:b/>
          <w:bCs/>
          <w:sz w:val="28"/>
          <w:szCs w:val="28"/>
        </w:rPr>
        <w:t>SmartCard</w:t>
      </w:r>
      <w:proofErr w:type="spellEnd"/>
      <w:r w:rsidRPr="00EE0260">
        <w:rPr>
          <w:b/>
          <w:bCs/>
          <w:sz w:val="28"/>
          <w:szCs w:val="28"/>
        </w:rPr>
        <w:t xml:space="preserve"> </w:t>
      </w:r>
      <w:proofErr w:type="spellStart"/>
      <w:r w:rsidRPr="00EE0260">
        <w:rPr>
          <w:b/>
          <w:bCs/>
          <w:sz w:val="28"/>
          <w:szCs w:val="28"/>
        </w:rPr>
        <w:t>eIM</w:t>
      </w:r>
      <w:proofErr w:type="spellEnd"/>
      <w:r w:rsidRPr="00EE0260">
        <w:rPr>
          <w:b/>
          <w:bCs/>
          <w:sz w:val="28"/>
          <w:szCs w:val="28"/>
        </w:rPr>
        <w:t xml:space="preserve"> app </w:t>
      </w:r>
      <w:proofErr w:type="spellStart"/>
      <w:r w:rsidRPr="00EE0260">
        <w:rPr>
          <w:b/>
          <w:bCs/>
          <w:sz w:val="28"/>
          <w:szCs w:val="28"/>
        </w:rPr>
        <w:t>rrapa</w:t>
      </w:r>
      <w:proofErr w:type="spellEnd"/>
      <w:r w:rsidRPr="00EE0260">
        <w:rPr>
          <w:b/>
          <w:bCs/>
          <w:sz w:val="28"/>
          <w:szCs w:val="28"/>
        </w:rPr>
        <w:t xml:space="preserve"> online account</w:t>
      </w:r>
    </w:p>
    <w:p w14:paraId="2B5EF4DF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6300B">
        <w:rPr>
          <w:rFonts w:cs="Arial"/>
          <w:b/>
          <w:bCs/>
          <w:color w:val="000000" w:themeColor="text1"/>
        </w:rPr>
        <w:t>Jarlapa</w:t>
      </w:r>
      <w:proofErr w:type="spellEnd"/>
      <w:r w:rsidRPr="00A6300B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A6300B">
        <w:rPr>
          <w:rFonts w:cs="Arial"/>
          <w:b/>
          <w:bCs/>
          <w:color w:val="000000" w:themeColor="text1"/>
        </w:rPr>
        <w:t>nggula</w:t>
      </w:r>
      <w:proofErr w:type="spellEnd"/>
      <w:r w:rsidRPr="00A6300B">
        <w:rPr>
          <w:rFonts w:cs="Arial"/>
          <w:b/>
          <w:bCs/>
          <w:color w:val="000000" w:themeColor="text1"/>
        </w:rPr>
        <w:t xml:space="preserve"> mun-</w:t>
      </w:r>
      <w:proofErr w:type="spellStart"/>
      <w:r w:rsidRPr="00A6300B">
        <w:rPr>
          <w:rFonts w:cs="Arial"/>
          <w:b/>
          <w:bCs/>
          <w:color w:val="000000" w:themeColor="text1"/>
        </w:rPr>
        <w:t>nginyipa</w:t>
      </w:r>
      <w:proofErr w:type="spellEnd"/>
      <w:r w:rsidRPr="00A6300B">
        <w:rPr>
          <w:rFonts w:cs="Arial"/>
          <w:b/>
          <w:bCs/>
          <w:color w:val="000000" w:themeColor="text1"/>
        </w:rPr>
        <w:t xml:space="preserve"> online account</w:t>
      </w:r>
    </w:p>
    <w:p w14:paraId="74E4E421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Ny-</w:t>
      </w:r>
      <w:proofErr w:type="spellStart"/>
      <w:r>
        <w:rPr>
          <w:rFonts w:cs="Arial"/>
          <w:color w:val="000000" w:themeColor="text1"/>
        </w:rPr>
        <w:t>jata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yuchim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nyi-negarra</w:t>
      </w:r>
      <w:proofErr w:type="spellEnd"/>
      <w:r>
        <w:rPr>
          <w:rFonts w:cs="Arial"/>
          <w:color w:val="000000" w:themeColor="text1"/>
        </w:rPr>
        <w:t xml:space="preserve"> an-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phone o an-</w:t>
      </w:r>
      <w:proofErr w:type="spellStart"/>
      <w:r>
        <w:rPr>
          <w:rFonts w:cs="Arial"/>
          <w:color w:val="000000" w:themeColor="text1"/>
        </w:rPr>
        <w:t>nerranga</w:t>
      </w:r>
      <w:proofErr w:type="spellEnd"/>
      <w:r>
        <w:rPr>
          <w:rFonts w:cs="Arial"/>
          <w:color w:val="000000" w:themeColor="text1"/>
        </w:rPr>
        <w:t xml:space="preserve"> mobile device,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barra download </w:t>
      </w:r>
      <w:proofErr w:type="spellStart"/>
      <w:r>
        <w:rPr>
          <w:rFonts w:cs="Arial"/>
          <w:color w:val="000000" w:themeColor="text1"/>
        </w:rPr>
        <w:t>nyi-nega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SmartCard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eIM</w:t>
      </w:r>
      <w:proofErr w:type="spellEnd"/>
      <w:r>
        <w:rPr>
          <w:rFonts w:cs="Arial"/>
          <w:color w:val="000000" w:themeColor="text1"/>
        </w:rPr>
        <w:t xml:space="preserve"> app o TCU </w:t>
      </w:r>
      <w:proofErr w:type="spellStart"/>
      <w:r>
        <w:rPr>
          <w:rFonts w:cs="Arial"/>
          <w:color w:val="000000" w:themeColor="text1"/>
        </w:rPr>
        <w:t>SmartCard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eIM</w:t>
      </w:r>
      <w:proofErr w:type="spellEnd"/>
      <w:r>
        <w:rPr>
          <w:rFonts w:cs="Arial"/>
          <w:color w:val="000000" w:themeColor="text1"/>
        </w:rPr>
        <w:t xml:space="preserve"> app.</w:t>
      </w:r>
    </w:p>
    <w:p w14:paraId="0C10AD05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Lakchima</w:t>
      </w:r>
      <w:proofErr w:type="spellEnd"/>
      <w:r>
        <w:rPr>
          <w:rFonts w:cs="Arial"/>
          <w:color w:val="000000" w:themeColor="text1"/>
        </w:rPr>
        <w:t xml:space="preserve"> AppStore o Google Play </w:t>
      </w:r>
      <w:proofErr w:type="spellStart"/>
      <w:r>
        <w:rPr>
          <w:rFonts w:cs="Arial"/>
          <w:color w:val="000000" w:themeColor="text1"/>
        </w:rPr>
        <w:t>rrapa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wechawecha</w:t>
      </w:r>
      <w:proofErr w:type="spellEnd"/>
      <w:r>
        <w:rPr>
          <w:rFonts w:cs="Arial"/>
          <w:color w:val="000000" w:themeColor="text1"/>
        </w:rPr>
        <w:t xml:space="preserve"> ‘</w:t>
      </w:r>
      <w:proofErr w:type="spellStart"/>
      <w:r>
        <w:rPr>
          <w:rFonts w:cs="Arial"/>
          <w:color w:val="000000" w:themeColor="text1"/>
        </w:rPr>
        <w:t>SmartCard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eIM</w:t>
      </w:r>
      <w:proofErr w:type="spellEnd"/>
      <w:r>
        <w:rPr>
          <w:rFonts w:cs="Arial"/>
          <w:color w:val="000000" w:themeColor="text1"/>
        </w:rPr>
        <w:t>’.</w:t>
      </w:r>
    </w:p>
    <w:p w14:paraId="76CA42FF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Rrowiya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gunyuna</w:t>
      </w:r>
      <w:proofErr w:type="spellEnd"/>
      <w:r>
        <w:rPr>
          <w:rFonts w:cs="Arial"/>
          <w:color w:val="000000" w:themeColor="text1"/>
        </w:rPr>
        <w:t xml:space="preserve"> app mu-</w:t>
      </w:r>
      <w:proofErr w:type="spellStart"/>
      <w:r>
        <w:rPr>
          <w:rFonts w:cs="Arial"/>
          <w:color w:val="000000" w:themeColor="text1"/>
        </w:rPr>
        <w:t>weya</w:t>
      </w:r>
      <w:proofErr w:type="spellEnd"/>
      <w:r>
        <w:rPr>
          <w:rFonts w:cs="Arial"/>
          <w:color w:val="000000" w:themeColor="text1"/>
        </w:rPr>
        <w:t xml:space="preserve"> mu-</w:t>
      </w:r>
      <w:proofErr w:type="spellStart"/>
      <w:r>
        <w:rPr>
          <w:rFonts w:cs="Arial"/>
          <w:color w:val="000000" w:themeColor="text1"/>
        </w:rPr>
        <w:t>yurra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SmartCard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n-</w:t>
      </w:r>
      <w:proofErr w:type="spellStart"/>
      <w:r>
        <w:rPr>
          <w:rFonts w:cs="Arial"/>
          <w:color w:val="000000" w:themeColor="text1"/>
        </w:rPr>
        <w:t>dimanga</w:t>
      </w:r>
      <w:proofErr w:type="spellEnd"/>
      <w:r>
        <w:rPr>
          <w:rFonts w:cs="Arial"/>
          <w:color w:val="000000" w:themeColor="text1"/>
        </w:rPr>
        <w:t>.</w:t>
      </w:r>
    </w:p>
    <w:p w14:paraId="48793AF4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Minyja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yuchim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nyi-negarra</w:t>
      </w:r>
      <w:proofErr w:type="spellEnd"/>
      <w:r>
        <w:rPr>
          <w:rFonts w:cs="Arial"/>
          <w:color w:val="000000" w:themeColor="text1"/>
        </w:rPr>
        <w:t xml:space="preserve"> computer, </w:t>
      </w:r>
      <w:proofErr w:type="spellStart"/>
      <w:r>
        <w:rPr>
          <w:rFonts w:cs="Arial"/>
          <w:color w:val="000000" w:themeColor="text1"/>
        </w:rPr>
        <w:t>gunyuna</w:t>
      </w:r>
      <w:proofErr w:type="spellEnd"/>
      <w:r>
        <w:rPr>
          <w:rFonts w:cs="Arial"/>
          <w:color w:val="000000" w:themeColor="text1"/>
        </w:rPr>
        <w:t xml:space="preserve"> access </w:t>
      </w:r>
      <w:proofErr w:type="spellStart"/>
      <w:r>
        <w:rPr>
          <w:rFonts w:cs="Arial"/>
          <w:color w:val="000000" w:themeColor="text1"/>
        </w:rPr>
        <w:t>nega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online account.</w:t>
      </w:r>
    </w:p>
    <w:p w14:paraId="6DD78877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Gunyuna</w:t>
      </w:r>
      <w:proofErr w:type="spellEnd"/>
      <w:r>
        <w:rPr>
          <w:rFonts w:cs="Arial"/>
          <w:color w:val="000000" w:themeColor="text1"/>
        </w:rPr>
        <w:t xml:space="preserve"> boy smartcard.com.au, o </w:t>
      </w:r>
      <w:proofErr w:type="spellStart"/>
      <w:r>
        <w:rPr>
          <w:rFonts w:cs="Arial"/>
          <w:color w:val="000000" w:themeColor="text1"/>
        </w:rPr>
        <w:t>minypa</w:t>
      </w:r>
      <w:proofErr w:type="spellEnd"/>
      <w:r>
        <w:rPr>
          <w:rFonts w:cs="Arial"/>
          <w:color w:val="000000" w:themeColor="text1"/>
        </w:rPr>
        <w:t xml:space="preserve"> n-</w:t>
      </w:r>
      <w:proofErr w:type="spellStart"/>
      <w:r>
        <w:rPr>
          <w:rFonts w:cs="Arial"/>
          <w:color w:val="000000" w:themeColor="text1"/>
        </w:rPr>
        <w:t>dimanga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TCU </w:t>
      </w:r>
      <w:proofErr w:type="spellStart"/>
      <w:r>
        <w:rPr>
          <w:rFonts w:cs="Arial"/>
          <w:color w:val="000000" w:themeColor="text1"/>
        </w:rPr>
        <w:t>SmartCard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ny</w:t>
      </w:r>
      <w:proofErr w:type="spellEnd"/>
      <w:r>
        <w:rPr>
          <w:rFonts w:cs="Arial"/>
          <w:color w:val="000000" w:themeColor="text1"/>
        </w:rPr>
        <w:t xml:space="preserve">-boy </w:t>
      </w:r>
      <w:proofErr w:type="spellStart"/>
      <w:r>
        <w:rPr>
          <w:rFonts w:cs="Arial"/>
          <w:color w:val="000000" w:themeColor="text1"/>
        </w:rPr>
        <w:t>gunyuna</w:t>
      </w:r>
      <w:proofErr w:type="spellEnd"/>
      <w:r>
        <w:rPr>
          <w:rFonts w:cs="Arial"/>
          <w:color w:val="000000" w:themeColor="text1"/>
        </w:rPr>
        <w:t xml:space="preserve"> tcu.com.au/smartcard.</w:t>
      </w:r>
    </w:p>
    <w:p w14:paraId="009B37AB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Click </w:t>
      </w:r>
      <w:proofErr w:type="spellStart"/>
      <w:r>
        <w:rPr>
          <w:rFonts w:cs="Arial"/>
          <w:color w:val="000000" w:themeColor="text1"/>
        </w:rPr>
        <w:t>nega</w:t>
      </w:r>
      <w:proofErr w:type="spellEnd"/>
      <w:r>
        <w:rPr>
          <w:rFonts w:cs="Arial"/>
          <w:color w:val="000000" w:themeColor="text1"/>
        </w:rPr>
        <w:t xml:space="preserve"> ‘Account login’ mu-</w:t>
      </w:r>
      <w:proofErr w:type="spellStart"/>
      <w:r>
        <w:rPr>
          <w:rFonts w:cs="Arial"/>
          <w:color w:val="000000" w:themeColor="text1"/>
        </w:rPr>
        <w:t>jurra</w:t>
      </w:r>
      <w:proofErr w:type="spellEnd"/>
      <w:r>
        <w:rPr>
          <w:rFonts w:cs="Arial"/>
          <w:color w:val="000000" w:themeColor="text1"/>
        </w:rPr>
        <w:t>.</w:t>
      </w:r>
    </w:p>
    <w:p w14:paraId="5DB3471A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jarlapa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online account </w:t>
      </w:r>
      <w:proofErr w:type="spellStart"/>
      <w:r>
        <w:rPr>
          <w:rFonts w:cs="Arial"/>
          <w:color w:val="000000" w:themeColor="text1"/>
        </w:rPr>
        <w:t>ngardapa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nggu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borijipa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marlaga</w:t>
      </w:r>
      <w:proofErr w:type="spellEnd"/>
      <w:r>
        <w:rPr>
          <w:rFonts w:cs="Arial"/>
          <w:color w:val="000000" w:themeColor="text1"/>
        </w:rPr>
        <w:t xml:space="preserve"> activating </w:t>
      </w:r>
      <w:proofErr w:type="spellStart"/>
      <w:r>
        <w:rPr>
          <w:rFonts w:cs="Arial"/>
          <w:color w:val="000000" w:themeColor="text1"/>
        </w:rPr>
        <w:t>nyi-nega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Smar</w:t>
      </w:r>
      <w:r>
        <w:rPr>
          <w:rFonts w:eastAsia="Batang" w:cs="Arial" w:hint="eastAsia"/>
          <w:color w:val="000000" w:themeColor="text1"/>
          <w:lang w:eastAsia="ko-KR"/>
        </w:rPr>
        <w:t>t</w:t>
      </w:r>
      <w:r>
        <w:rPr>
          <w:rFonts w:cs="Arial"/>
          <w:color w:val="000000" w:themeColor="text1"/>
        </w:rPr>
        <w:t>Card</w:t>
      </w:r>
      <w:proofErr w:type="spellEnd"/>
      <w:r>
        <w:rPr>
          <w:rFonts w:cs="Arial"/>
          <w:color w:val="000000" w:themeColor="text1"/>
        </w:rPr>
        <w:t>.</w:t>
      </w:r>
    </w:p>
    <w:p w14:paraId="41BBA230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Gunyuna</w:t>
      </w:r>
      <w:proofErr w:type="spellEnd"/>
      <w:r>
        <w:rPr>
          <w:rFonts w:cs="Arial"/>
          <w:color w:val="000000" w:themeColor="text1"/>
        </w:rPr>
        <w:t xml:space="preserve"> barra </w:t>
      </w:r>
      <w:proofErr w:type="spellStart"/>
      <w:r>
        <w:rPr>
          <w:rFonts w:cs="Arial"/>
          <w:color w:val="000000" w:themeColor="text1"/>
        </w:rPr>
        <w:t>aburr-gurdagurdarra</w:t>
      </w:r>
      <w:proofErr w:type="spellEnd"/>
      <w:r>
        <w:rPr>
          <w:rFonts w:cs="Arial"/>
          <w:color w:val="000000" w:themeColor="text1"/>
        </w:rPr>
        <w:t xml:space="preserve"> barra Smar</w:t>
      </w:r>
      <w:r>
        <w:rPr>
          <w:rFonts w:eastAsia="Batang" w:cs="Arial" w:hint="eastAsia"/>
          <w:color w:val="000000" w:themeColor="text1"/>
          <w:lang w:eastAsia="ko-KR"/>
        </w:rPr>
        <w:t>t</w:t>
      </w:r>
      <w:r>
        <w:rPr>
          <w:rFonts w:cs="Arial"/>
          <w:color w:val="000000" w:themeColor="text1"/>
        </w:rPr>
        <w:t xml:space="preserve">card </w:t>
      </w:r>
      <w:proofErr w:type="spellStart"/>
      <w:r>
        <w:rPr>
          <w:rFonts w:cs="Arial"/>
          <w:color w:val="000000" w:themeColor="text1"/>
        </w:rPr>
        <w:t>eIM</w:t>
      </w:r>
      <w:proofErr w:type="spellEnd"/>
      <w:r>
        <w:rPr>
          <w:rFonts w:cs="Arial"/>
          <w:color w:val="000000" w:themeColor="text1"/>
        </w:rPr>
        <w:t xml:space="preserve"> app.</w:t>
      </w:r>
    </w:p>
    <w:p w14:paraId="5649E666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Lakchima</w:t>
      </w:r>
      <w:proofErr w:type="spellEnd"/>
      <w:r>
        <w:rPr>
          <w:rFonts w:cs="Arial"/>
          <w:color w:val="000000" w:themeColor="text1"/>
        </w:rPr>
        <w:t xml:space="preserve"> mun-guna </w:t>
      </w:r>
      <w:proofErr w:type="spellStart"/>
      <w:r>
        <w:rPr>
          <w:rFonts w:cs="Arial"/>
          <w:color w:val="000000" w:themeColor="text1"/>
        </w:rPr>
        <w:t>SmartCard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eIM</w:t>
      </w:r>
      <w:proofErr w:type="spellEnd"/>
      <w:r>
        <w:rPr>
          <w:rFonts w:cs="Arial"/>
          <w:color w:val="000000" w:themeColor="text1"/>
        </w:rPr>
        <w:t xml:space="preserve"> app </w:t>
      </w:r>
      <w:proofErr w:type="spellStart"/>
      <w:r>
        <w:rPr>
          <w:rFonts w:cs="Arial"/>
          <w:color w:val="000000" w:themeColor="text1"/>
        </w:rPr>
        <w:t>lika</w:t>
      </w:r>
      <w:proofErr w:type="spellEnd"/>
      <w:r>
        <w:rPr>
          <w:rFonts w:cs="Arial"/>
          <w:color w:val="000000" w:themeColor="text1"/>
        </w:rPr>
        <w:t xml:space="preserve"> select </w:t>
      </w:r>
      <w:proofErr w:type="spellStart"/>
      <w:r>
        <w:rPr>
          <w:rFonts w:cs="Arial"/>
          <w:color w:val="000000" w:themeColor="text1"/>
        </w:rPr>
        <w:t>nega</w:t>
      </w:r>
      <w:proofErr w:type="spellEnd"/>
      <w:r>
        <w:rPr>
          <w:rFonts w:cs="Arial"/>
          <w:color w:val="000000" w:themeColor="text1"/>
        </w:rPr>
        <w:t xml:space="preserve"> ‘Menu’ </w:t>
      </w:r>
      <w:proofErr w:type="spellStart"/>
      <w:r>
        <w:rPr>
          <w:rFonts w:cs="Arial"/>
          <w:color w:val="000000" w:themeColor="text1"/>
        </w:rPr>
        <w:t>yi-gaba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waykin</w:t>
      </w:r>
      <w:proofErr w:type="spellEnd"/>
      <w:r>
        <w:rPr>
          <w:rFonts w:cs="Arial"/>
          <w:color w:val="000000" w:themeColor="text1"/>
        </w:rPr>
        <w:t xml:space="preserve"> mu-</w:t>
      </w:r>
      <w:proofErr w:type="spellStart"/>
      <w:r>
        <w:rPr>
          <w:rFonts w:cs="Arial"/>
          <w:color w:val="000000" w:themeColor="text1"/>
        </w:rPr>
        <w:t>ganaguwa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gu-rrarnba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gu-jirrapa</w:t>
      </w:r>
      <w:proofErr w:type="spellEnd"/>
      <w:r>
        <w:rPr>
          <w:rFonts w:cs="Arial"/>
          <w:color w:val="000000" w:themeColor="text1"/>
        </w:rPr>
        <w:t xml:space="preserve"> screen </w:t>
      </w:r>
      <w:proofErr w:type="spellStart"/>
      <w:r>
        <w:rPr>
          <w:rFonts w:cs="Arial"/>
          <w:color w:val="000000" w:themeColor="text1"/>
        </w:rPr>
        <w:t>gu-guyinda</w:t>
      </w:r>
      <w:proofErr w:type="spellEnd"/>
      <w:r>
        <w:rPr>
          <w:rFonts w:cs="Arial"/>
          <w:color w:val="000000" w:themeColor="text1"/>
        </w:rPr>
        <w:t>.</w:t>
      </w:r>
    </w:p>
    <w:p w14:paraId="6C18C486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Rrowiya</w:t>
      </w:r>
      <w:proofErr w:type="spellEnd"/>
      <w:r>
        <w:rPr>
          <w:rFonts w:cs="Arial"/>
          <w:color w:val="000000" w:themeColor="text1"/>
        </w:rPr>
        <w:t xml:space="preserve"> ‘Activate </w:t>
      </w:r>
      <w:proofErr w:type="spellStart"/>
      <w:r>
        <w:rPr>
          <w:rFonts w:cs="Arial"/>
          <w:color w:val="000000" w:themeColor="text1"/>
        </w:rPr>
        <w:t>nega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card’.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rrima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nggula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SmartCard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rrapa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gurda</w:t>
      </w:r>
      <w:proofErr w:type="spellEnd"/>
      <w:r>
        <w:rPr>
          <w:rFonts w:cs="Arial"/>
          <w:color w:val="000000" w:themeColor="text1"/>
        </w:rPr>
        <w:t xml:space="preserve"> activation code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ny-mangga</w:t>
      </w:r>
      <w:proofErr w:type="spellEnd"/>
      <w:r>
        <w:rPr>
          <w:rFonts w:cs="Arial"/>
          <w:color w:val="000000" w:themeColor="text1"/>
        </w:rPr>
        <w:t xml:space="preserve"> mail mu-</w:t>
      </w:r>
      <w:proofErr w:type="spellStart"/>
      <w:r>
        <w:rPr>
          <w:rFonts w:cs="Arial"/>
          <w:color w:val="000000" w:themeColor="text1"/>
        </w:rPr>
        <w:t>guyinda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wugipa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card.</w:t>
      </w:r>
    </w:p>
    <w:p w14:paraId="0D3830FC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Gurrma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gunyuna</w:t>
      </w:r>
      <w:proofErr w:type="spellEnd"/>
      <w:r>
        <w:rPr>
          <w:rFonts w:cs="Arial"/>
          <w:color w:val="000000" w:themeColor="text1"/>
        </w:rPr>
        <w:t xml:space="preserve"> Card ID printed </w:t>
      </w:r>
      <w:proofErr w:type="spellStart"/>
      <w:r>
        <w:rPr>
          <w:rFonts w:cs="Arial"/>
          <w:color w:val="000000" w:themeColor="text1"/>
        </w:rPr>
        <w:t>na</w:t>
      </w:r>
      <w:proofErr w:type="spellEnd"/>
      <w:r>
        <w:rPr>
          <w:rFonts w:cs="Arial"/>
          <w:color w:val="000000" w:themeColor="text1"/>
        </w:rPr>
        <w:t>, mun-</w:t>
      </w:r>
      <w:proofErr w:type="spellStart"/>
      <w:r>
        <w:rPr>
          <w:rFonts w:cs="Arial"/>
          <w:color w:val="000000" w:themeColor="text1"/>
        </w:rPr>
        <w:t>jonama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Smar</w:t>
      </w:r>
      <w:r>
        <w:rPr>
          <w:rFonts w:eastAsia="Batang" w:cs="Arial" w:hint="eastAsia"/>
          <w:color w:val="000000" w:themeColor="text1"/>
          <w:lang w:eastAsia="ko-KR"/>
        </w:rPr>
        <w:t>t</w:t>
      </w:r>
      <w:r>
        <w:rPr>
          <w:rFonts w:cs="Arial"/>
          <w:color w:val="000000" w:themeColor="text1"/>
        </w:rPr>
        <w:t>card.</w:t>
      </w:r>
    </w:p>
    <w:p w14:paraId="3FBBE107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Gurrma</w:t>
      </w:r>
      <w:proofErr w:type="spellEnd"/>
      <w:r>
        <w:rPr>
          <w:rFonts w:cs="Arial"/>
          <w:color w:val="000000" w:themeColor="text1"/>
        </w:rPr>
        <w:t xml:space="preserve"> activation code </w:t>
      </w:r>
      <w:proofErr w:type="spellStart"/>
      <w:r>
        <w:rPr>
          <w:rFonts w:cs="Arial"/>
          <w:color w:val="000000" w:themeColor="text1"/>
        </w:rPr>
        <w:t>yi-gaba</w:t>
      </w:r>
      <w:proofErr w:type="spellEnd"/>
      <w:r>
        <w:rPr>
          <w:rFonts w:eastAsia="Batang" w:cs="Arial" w:hint="eastAsia"/>
          <w:color w:val="000000" w:themeColor="text1"/>
          <w:lang w:eastAsia="ko-KR"/>
        </w:rPr>
        <w:t xml:space="preserve"> </w:t>
      </w:r>
      <w:r>
        <w:rPr>
          <w:rFonts w:cs="Arial"/>
          <w:color w:val="000000" w:themeColor="text1"/>
        </w:rPr>
        <w:t>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jurra</w:t>
      </w:r>
      <w:proofErr w:type="spellEnd"/>
      <w:r>
        <w:rPr>
          <w:rFonts w:cs="Arial"/>
          <w:color w:val="000000" w:themeColor="text1"/>
        </w:rPr>
        <w:t xml:space="preserve"> mu-</w:t>
      </w:r>
      <w:proofErr w:type="spellStart"/>
      <w:r>
        <w:rPr>
          <w:rFonts w:cs="Arial"/>
          <w:color w:val="000000" w:themeColor="text1"/>
        </w:rPr>
        <w:t>guyinda</w:t>
      </w:r>
      <w:proofErr w:type="spellEnd"/>
      <w:r>
        <w:rPr>
          <w:rFonts w:cs="Arial"/>
          <w:color w:val="000000" w:themeColor="text1"/>
        </w:rPr>
        <w:t>.</w:t>
      </w:r>
    </w:p>
    <w:p w14:paraId="25B4AD33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Janguny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rrapa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marr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balcha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nula</w:t>
      </w:r>
      <w:proofErr w:type="spellEnd"/>
      <w:r>
        <w:rPr>
          <w:rFonts w:cs="Arial"/>
          <w:color w:val="000000" w:themeColor="text1"/>
        </w:rPr>
        <w:t xml:space="preserve"> ‘Conditions of Use’ </w:t>
      </w:r>
      <w:proofErr w:type="spellStart"/>
      <w:r>
        <w:rPr>
          <w:rFonts w:cs="Arial"/>
          <w:color w:val="000000" w:themeColor="text1"/>
        </w:rPr>
        <w:t>lika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rrowiya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gunaga</w:t>
      </w:r>
      <w:proofErr w:type="spellEnd"/>
      <w:r>
        <w:rPr>
          <w:rFonts w:cs="Arial"/>
          <w:color w:val="000000" w:themeColor="text1"/>
        </w:rPr>
        <w:t xml:space="preserve"> checkbox, </w:t>
      </w:r>
      <w:proofErr w:type="spellStart"/>
      <w:r>
        <w:rPr>
          <w:rFonts w:cs="Arial"/>
          <w:color w:val="000000" w:themeColor="text1"/>
        </w:rPr>
        <w:t>lika</w:t>
      </w:r>
      <w:proofErr w:type="spellEnd"/>
      <w:r>
        <w:rPr>
          <w:rFonts w:cs="Arial"/>
          <w:color w:val="000000" w:themeColor="text1"/>
        </w:rPr>
        <w:t xml:space="preserve"> click </w:t>
      </w:r>
      <w:proofErr w:type="spellStart"/>
      <w:r>
        <w:rPr>
          <w:rFonts w:cs="Arial"/>
          <w:color w:val="000000" w:themeColor="text1"/>
        </w:rPr>
        <w:t>nega</w:t>
      </w:r>
      <w:proofErr w:type="spellEnd"/>
      <w:r>
        <w:rPr>
          <w:rFonts w:cs="Arial"/>
          <w:color w:val="000000" w:themeColor="text1"/>
        </w:rPr>
        <w:t xml:space="preserve"> ‘Submit’.</w:t>
      </w:r>
    </w:p>
    <w:p w14:paraId="1F654756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Barrwa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ngurrjiya</w:t>
      </w:r>
      <w:proofErr w:type="spellEnd"/>
      <w:r>
        <w:rPr>
          <w:rFonts w:cs="Arial"/>
          <w:color w:val="000000" w:themeColor="text1"/>
        </w:rPr>
        <w:t xml:space="preserve"> barra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ny-burral</w:t>
      </w:r>
      <w:proofErr w:type="spellEnd"/>
      <w:r>
        <w:rPr>
          <w:rFonts w:cs="Arial"/>
          <w:color w:val="000000" w:themeColor="text1"/>
        </w:rPr>
        <w:t>.</w:t>
      </w:r>
    </w:p>
    <w:p w14:paraId="0B6E5E80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Gurrma</w:t>
      </w:r>
      <w:proofErr w:type="spellEnd"/>
      <w:r>
        <w:rPr>
          <w:rFonts w:cs="Arial"/>
          <w:color w:val="000000" w:themeColor="text1"/>
        </w:rPr>
        <w:t>:</w:t>
      </w:r>
    </w:p>
    <w:p w14:paraId="242C0714" w14:textId="77777777" w:rsidR="00C84165" w:rsidRPr="00EE0260" w:rsidRDefault="00C84165" w:rsidP="00C84165">
      <w:pPr>
        <w:pStyle w:val="ListParagraph"/>
        <w:numPr>
          <w:ilvl w:val="0"/>
          <w:numId w:val="25"/>
        </w:numPr>
        <w:spacing w:before="160" w:after="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>
        <w:t>m</w:t>
      </w:r>
      <w:r w:rsidRPr="00EE0260">
        <w:t>un-</w:t>
      </w:r>
      <w:proofErr w:type="spellStart"/>
      <w:r w:rsidRPr="00EE0260">
        <w:t>nginyipa</w:t>
      </w:r>
      <w:proofErr w:type="spellEnd"/>
      <w:r w:rsidRPr="00EE0260">
        <w:t xml:space="preserve"> Centrelink Customer Reference Number (CRN)</w:t>
      </w:r>
    </w:p>
    <w:p w14:paraId="4818550B" w14:textId="77777777" w:rsidR="00C84165" w:rsidRPr="00EE0260" w:rsidRDefault="00C84165" w:rsidP="00C84165">
      <w:pPr>
        <w:pStyle w:val="ListParagraph"/>
        <w:numPr>
          <w:ilvl w:val="0"/>
          <w:numId w:val="25"/>
        </w:numPr>
        <w:spacing w:before="160" w:after="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>
        <w:lastRenderedPageBreak/>
        <w:t>g</w:t>
      </w:r>
      <w:r w:rsidRPr="00EE0260">
        <w:t>un-</w:t>
      </w:r>
      <w:proofErr w:type="spellStart"/>
      <w:r w:rsidRPr="00EE0260">
        <w:t>nginyipa</w:t>
      </w:r>
      <w:proofErr w:type="spellEnd"/>
      <w:r w:rsidRPr="00EE0260">
        <w:t xml:space="preserve"> date of birth, gun-guna </w:t>
      </w:r>
      <w:proofErr w:type="spellStart"/>
      <w:r w:rsidRPr="00EE0260">
        <w:t>gu</w:t>
      </w:r>
      <w:proofErr w:type="spellEnd"/>
      <w:r w:rsidRPr="00EE0260">
        <w:t xml:space="preserve">-maya </w:t>
      </w:r>
      <w:proofErr w:type="spellStart"/>
      <w:r w:rsidRPr="00EE0260">
        <w:t>minypa</w:t>
      </w:r>
      <w:proofErr w:type="spellEnd"/>
      <w:r w:rsidRPr="00EE0260">
        <w:rPr>
          <w:rFonts w:hint="eastAsia"/>
        </w:rPr>
        <w:t xml:space="preserve"> </w:t>
      </w:r>
      <w:r w:rsidRPr="00EE0260">
        <w:t>01/01/1980</w:t>
      </w:r>
    </w:p>
    <w:p w14:paraId="68836B79" w14:textId="77777777" w:rsidR="00C84165" w:rsidRPr="00EE0260" w:rsidRDefault="00C84165" w:rsidP="00C84165">
      <w:pPr>
        <w:pStyle w:val="ListParagraph"/>
        <w:numPr>
          <w:ilvl w:val="0"/>
          <w:numId w:val="25"/>
        </w:numPr>
        <w:spacing w:before="160" w:after="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>
        <w:t>m</w:t>
      </w:r>
      <w:r w:rsidRPr="00EE0260">
        <w:t xml:space="preserve">un-guna main payment </w:t>
      </w:r>
      <w:proofErr w:type="spellStart"/>
      <w:r w:rsidRPr="00EE0260">
        <w:t>nginyipa</w:t>
      </w:r>
      <w:proofErr w:type="spellEnd"/>
      <w:r w:rsidRPr="00EE0260">
        <w:rPr>
          <w:rFonts w:hint="eastAsia"/>
        </w:rPr>
        <w:t xml:space="preserve"> </w:t>
      </w:r>
      <w:proofErr w:type="spellStart"/>
      <w:r w:rsidRPr="00EE0260">
        <w:t>ny-mangga</w:t>
      </w:r>
      <w:proofErr w:type="spellEnd"/>
      <w:r w:rsidRPr="00EE0260">
        <w:t xml:space="preserve"> </w:t>
      </w:r>
      <w:proofErr w:type="spellStart"/>
      <w:r w:rsidRPr="00EE0260">
        <w:t>nyorkiya</w:t>
      </w:r>
      <w:proofErr w:type="spellEnd"/>
      <w:r w:rsidRPr="00EE0260">
        <w:t xml:space="preserve"> Centrelink </w:t>
      </w:r>
      <w:proofErr w:type="spellStart"/>
      <w:r w:rsidRPr="00EE0260">
        <w:t>rrapa</w:t>
      </w:r>
      <w:proofErr w:type="spellEnd"/>
      <w:r w:rsidRPr="00EE0260">
        <w:t xml:space="preserve"> </w:t>
      </w:r>
    </w:p>
    <w:p w14:paraId="14BEF10D" w14:textId="77777777" w:rsidR="00C84165" w:rsidRPr="00EE0260" w:rsidRDefault="00C84165" w:rsidP="00C84165">
      <w:pPr>
        <w:pStyle w:val="ListParagraph"/>
        <w:numPr>
          <w:ilvl w:val="0"/>
          <w:numId w:val="25"/>
        </w:numPr>
        <w:spacing w:before="160" w:after="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EE0260">
        <w:t>murdiya</w:t>
      </w:r>
      <w:proofErr w:type="spellEnd"/>
      <w:r w:rsidRPr="00EE0260">
        <w:t xml:space="preserve"> </w:t>
      </w:r>
      <w:proofErr w:type="spellStart"/>
      <w:r w:rsidRPr="00EE0260">
        <w:t>gugu</w:t>
      </w:r>
      <w:proofErr w:type="spellEnd"/>
      <w:r w:rsidRPr="00EE0260">
        <w:t xml:space="preserve"> mun-</w:t>
      </w:r>
      <w:proofErr w:type="spellStart"/>
      <w:r w:rsidRPr="00EE0260">
        <w:t>nginyipa</w:t>
      </w:r>
      <w:proofErr w:type="spellEnd"/>
      <w:r w:rsidRPr="00EE0260">
        <w:t xml:space="preserve"> bank account </w:t>
      </w:r>
      <w:proofErr w:type="spellStart"/>
      <w:r w:rsidRPr="00EE0260">
        <w:t>namba</w:t>
      </w:r>
      <w:proofErr w:type="spellEnd"/>
      <w:r w:rsidRPr="00EE0260">
        <w:t>.</w:t>
      </w:r>
    </w:p>
    <w:p w14:paraId="7C324F5E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Na </w:t>
      </w:r>
      <w:proofErr w:type="spellStart"/>
      <w:r>
        <w:rPr>
          <w:rFonts w:cs="Arial"/>
          <w:color w:val="000000" w:themeColor="text1"/>
        </w:rPr>
        <w:t>mungba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barra double-check </w:t>
      </w:r>
      <w:proofErr w:type="spellStart"/>
      <w:r>
        <w:rPr>
          <w:rFonts w:cs="Arial"/>
          <w:color w:val="000000" w:themeColor="text1"/>
        </w:rPr>
        <w:t>nyi-nega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details, </w:t>
      </w:r>
      <w:proofErr w:type="spellStart"/>
      <w:r>
        <w:rPr>
          <w:rFonts w:cs="Arial"/>
          <w:color w:val="000000" w:themeColor="text1"/>
        </w:rPr>
        <w:t>nuwurra</w:t>
      </w:r>
      <w:proofErr w:type="spellEnd"/>
      <w:r>
        <w:rPr>
          <w:rFonts w:cs="Arial"/>
          <w:color w:val="000000" w:themeColor="text1"/>
        </w:rPr>
        <w:t xml:space="preserve"> barra clicking ‘Submit’ </w:t>
      </w:r>
      <w:proofErr w:type="spellStart"/>
      <w:r>
        <w:rPr>
          <w:rFonts w:cs="Arial"/>
          <w:color w:val="000000" w:themeColor="text1"/>
        </w:rPr>
        <w:t>ngardawa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gun-gata n-</w:t>
      </w:r>
      <w:proofErr w:type="spellStart"/>
      <w:r>
        <w:rPr>
          <w:rFonts w:cs="Arial"/>
          <w:color w:val="000000" w:themeColor="text1"/>
        </w:rPr>
        <w:t>dimanga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aburr-jirrapa</w:t>
      </w:r>
      <w:proofErr w:type="spellEnd"/>
      <w:r>
        <w:rPr>
          <w:rFonts w:cs="Arial"/>
          <w:color w:val="000000" w:themeColor="text1"/>
        </w:rPr>
        <w:t xml:space="preserve"> gun-</w:t>
      </w:r>
      <w:proofErr w:type="spellStart"/>
      <w:r>
        <w:rPr>
          <w:rFonts w:cs="Arial"/>
          <w:color w:val="000000" w:themeColor="text1"/>
        </w:rPr>
        <w:t>ngardapa</w:t>
      </w:r>
      <w:proofErr w:type="spellEnd"/>
      <w:r>
        <w:rPr>
          <w:rFonts w:cs="Arial"/>
          <w:color w:val="000000" w:themeColor="text1"/>
        </w:rPr>
        <w:t xml:space="preserve"> 3 </w:t>
      </w:r>
      <w:proofErr w:type="spellStart"/>
      <w:r>
        <w:rPr>
          <w:rFonts w:cs="Arial"/>
          <w:color w:val="000000" w:themeColor="text1"/>
        </w:rPr>
        <w:t>ngguluwa</w:t>
      </w:r>
      <w:proofErr w:type="spellEnd"/>
      <w:r>
        <w:rPr>
          <w:rFonts w:cs="Arial"/>
          <w:color w:val="000000" w:themeColor="text1"/>
        </w:rPr>
        <w:t xml:space="preserve"> barra verify </w:t>
      </w:r>
      <w:proofErr w:type="spellStart"/>
      <w:r>
        <w:rPr>
          <w:rFonts w:cs="Arial"/>
          <w:color w:val="000000" w:themeColor="text1"/>
        </w:rPr>
        <w:t>nyi-ni</w:t>
      </w:r>
      <w:proofErr w:type="spellEnd"/>
      <w:r>
        <w:rPr>
          <w:rFonts w:cs="Arial"/>
          <w:color w:val="000000" w:themeColor="text1"/>
        </w:rPr>
        <w:t xml:space="preserve"> barra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ny-burral</w:t>
      </w:r>
      <w:proofErr w:type="spellEnd"/>
      <w:r>
        <w:rPr>
          <w:rFonts w:cs="Arial"/>
          <w:color w:val="000000" w:themeColor="text1"/>
        </w:rPr>
        <w:t xml:space="preserve"> identity.</w:t>
      </w:r>
    </w:p>
    <w:p w14:paraId="311BCC93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Mun-gata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ny-burral</w:t>
      </w:r>
      <w:proofErr w:type="spellEnd"/>
      <w:r>
        <w:rPr>
          <w:rFonts w:cs="Arial"/>
          <w:color w:val="000000" w:themeColor="text1"/>
        </w:rPr>
        <w:t xml:space="preserve"> identity </w:t>
      </w:r>
      <w:proofErr w:type="spellStart"/>
      <w:r>
        <w:rPr>
          <w:rFonts w:cs="Arial"/>
          <w:color w:val="000000" w:themeColor="text1"/>
        </w:rPr>
        <w:t>miy-yagurrmurra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barra </w:t>
      </w:r>
      <w:proofErr w:type="spellStart"/>
      <w:r>
        <w:rPr>
          <w:rFonts w:cs="Arial"/>
          <w:color w:val="000000" w:themeColor="text1"/>
        </w:rPr>
        <w:t>nyi-lakchima</w:t>
      </w:r>
      <w:proofErr w:type="spellEnd"/>
      <w:r>
        <w:rPr>
          <w:rFonts w:cs="Arial"/>
          <w:color w:val="000000" w:themeColor="text1"/>
        </w:rPr>
        <w:t xml:space="preserve"> barra gun-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online account.</w:t>
      </w:r>
    </w:p>
    <w:p w14:paraId="1283EDF6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Minyja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rrowiya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lika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yuchim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ni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email address o account </w:t>
      </w:r>
      <w:proofErr w:type="spellStart"/>
      <w:r>
        <w:rPr>
          <w:rFonts w:cs="Arial"/>
          <w:color w:val="000000" w:themeColor="text1"/>
        </w:rPr>
        <w:t>namba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minypa</w:t>
      </w:r>
      <w:proofErr w:type="spellEnd"/>
      <w:r>
        <w:rPr>
          <w:rFonts w:cs="Arial"/>
          <w:color w:val="000000" w:themeColor="text1"/>
        </w:rPr>
        <w:t xml:space="preserve"> gun-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nyelanggapa</w:t>
      </w:r>
      <w:proofErr w:type="spellEnd"/>
      <w:r>
        <w:rPr>
          <w:rFonts w:cs="Arial"/>
          <w:color w:val="000000" w:themeColor="text1"/>
        </w:rPr>
        <w:t>.</w:t>
      </w:r>
    </w:p>
    <w:p w14:paraId="6A4C9F93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Jal </w:t>
      </w:r>
      <w:proofErr w:type="spellStart"/>
      <w:r>
        <w:rPr>
          <w:rFonts w:cs="Arial"/>
          <w:color w:val="000000" w:themeColor="text1"/>
        </w:rPr>
        <w:t>nyi-ni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n-</w:t>
      </w:r>
      <w:proofErr w:type="spellStart"/>
      <w:r>
        <w:rPr>
          <w:rFonts w:cs="Arial"/>
          <w:color w:val="000000" w:themeColor="text1"/>
        </w:rPr>
        <w:t>dowiya</w:t>
      </w:r>
      <w:proofErr w:type="spellEnd"/>
      <w:r>
        <w:rPr>
          <w:rFonts w:cs="Arial"/>
          <w:color w:val="000000" w:themeColor="text1"/>
        </w:rPr>
        <w:t xml:space="preserve"> barra email address, </w:t>
      </w:r>
      <w:proofErr w:type="spellStart"/>
      <w:r>
        <w:rPr>
          <w:rFonts w:cs="Arial"/>
          <w:color w:val="000000" w:themeColor="text1"/>
        </w:rPr>
        <w:t>gurdiya</w:t>
      </w:r>
      <w:proofErr w:type="spellEnd"/>
      <w:r>
        <w:rPr>
          <w:rFonts w:cs="Arial"/>
          <w:color w:val="000000" w:themeColor="text1"/>
        </w:rPr>
        <w:t xml:space="preserve"> barra gun-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wurpa</w:t>
      </w:r>
      <w:proofErr w:type="spellEnd"/>
      <w:r>
        <w:rPr>
          <w:rFonts w:cs="Arial"/>
          <w:color w:val="000000" w:themeColor="text1"/>
        </w:rPr>
        <w:t xml:space="preserve"> email address </w:t>
      </w:r>
      <w:proofErr w:type="spellStart"/>
      <w:r>
        <w:rPr>
          <w:rFonts w:cs="Arial"/>
          <w:color w:val="000000" w:themeColor="text1"/>
        </w:rPr>
        <w:t>gu-ni</w:t>
      </w:r>
      <w:proofErr w:type="spellEnd"/>
      <w:r>
        <w:rPr>
          <w:rFonts w:cs="Arial"/>
          <w:color w:val="000000" w:themeColor="text1"/>
        </w:rPr>
        <w:t>.</w:t>
      </w:r>
    </w:p>
    <w:p w14:paraId="1892C6DC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Ny-</w:t>
      </w:r>
      <w:proofErr w:type="spellStart"/>
      <w:r>
        <w:rPr>
          <w:rFonts w:cs="Arial"/>
          <w:color w:val="000000" w:themeColor="text1"/>
        </w:rPr>
        <w:t>jata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</w:t>
      </w:r>
      <w:proofErr w:type="spellEnd"/>
      <w:r>
        <w:rPr>
          <w:rFonts w:cs="Arial"/>
          <w:color w:val="000000" w:themeColor="text1"/>
        </w:rPr>
        <w:t xml:space="preserve">-manga account </w:t>
      </w:r>
      <w:proofErr w:type="spellStart"/>
      <w:r>
        <w:rPr>
          <w:rFonts w:cs="Arial"/>
          <w:color w:val="000000" w:themeColor="text1"/>
        </w:rPr>
        <w:t>namba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yi-gapa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wurpa</w:t>
      </w:r>
      <w:proofErr w:type="spellEnd"/>
      <w:r>
        <w:rPr>
          <w:rFonts w:cs="Arial"/>
          <w:color w:val="000000" w:themeColor="text1"/>
        </w:rPr>
        <w:t xml:space="preserve"> mu-</w:t>
      </w:r>
      <w:proofErr w:type="spellStart"/>
      <w:r>
        <w:rPr>
          <w:rFonts w:cs="Arial"/>
          <w:color w:val="000000" w:themeColor="text1"/>
        </w:rPr>
        <w:t>jarlapiya</w:t>
      </w:r>
      <w:proofErr w:type="spellEnd"/>
      <w:r>
        <w:rPr>
          <w:rFonts w:cs="Arial"/>
          <w:color w:val="000000" w:themeColor="text1"/>
        </w:rPr>
        <w:t xml:space="preserve"> barra </w:t>
      </w:r>
      <w:proofErr w:type="spellStart"/>
      <w:r>
        <w:rPr>
          <w:rFonts w:cs="Arial"/>
          <w:color w:val="000000" w:themeColor="text1"/>
        </w:rPr>
        <w:t>nggula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>.</w:t>
      </w:r>
    </w:p>
    <w:p w14:paraId="51E3B472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Gun-</w:t>
      </w:r>
      <w:proofErr w:type="spellStart"/>
      <w:r>
        <w:rPr>
          <w:rFonts w:cs="Arial"/>
          <w:color w:val="000000" w:themeColor="text1"/>
        </w:rPr>
        <w:t>geka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jarlapa</w:t>
      </w:r>
      <w:proofErr w:type="spellEnd"/>
      <w:r>
        <w:rPr>
          <w:rFonts w:cs="Arial"/>
          <w:color w:val="000000" w:themeColor="text1"/>
        </w:rPr>
        <w:t xml:space="preserve"> password, </w:t>
      </w:r>
      <w:proofErr w:type="spellStart"/>
      <w:r>
        <w:rPr>
          <w:rFonts w:cs="Arial"/>
          <w:color w:val="000000" w:themeColor="text1"/>
        </w:rPr>
        <w:t>lika</w:t>
      </w:r>
      <w:proofErr w:type="spellEnd"/>
      <w:r>
        <w:rPr>
          <w:rFonts w:cs="Arial"/>
          <w:color w:val="000000" w:themeColor="text1"/>
        </w:rPr>
        <w:t xml:space="preserve"> security gun-</w:t>
      </w:r>
      <w:proofErr w:type="spellStart"/>
      <w:r>
        <w:rPr>
          <w:rFonts w:cs="Arial"/>
          <w:color w:val="000000" w:themeColor="text1"/>
        </w:rPr>
        <w:t>nika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wengga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rrapa</w:t>
      </w:r>
      <w:proofErr w:type="spellEnd"/>
      <w:r>
        <w:rPr>
          <w:rFonts w:cs="Arial"/>
          <w:color w:val="000000" w:themeColor="text1"/>
        </w:rPr>
        <w:t xml:space="preserve"> gun-</w:t>
      </w:r>
      <w:proofErr w:type="spellStart"/>
      <w:r>
        <w:rPr>
          <w:rFonts w:cs="Arial"/>
          <w:color w:val="000000" w:themeColor="text1"/>
        </w:rPr>
        <w:t>gungurrja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lika</w:t>
      </w:r>
      <w:proofErr w:type="spellEnd"/>
      <w:r>
        <w:rPr>
          <w:rFonts w:cs="Arial"/>
          <w:color w:val="000000" w:themeColor="text1"/>
        </w:rPr>
        <w:t xml:space="preserve"> click ‘Continue’.</w:t>
      </w:r>
    </w:p>
    <w:p w14:paraId="278E610B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Jarlapa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nggula</w:t>
      </w:r>
      <w:proofErr w:type="spellEnd"/>
      <w:r>
        <w:rPr>
          <w:rFonts w:cs="Arial"/>
          <w:color w:val="000000" w:themeColor="text1"/>
        </w:rPr>
        <w:t xml:space="preserve"> Personal Identification Number (PIN) </w:t>
      </w:r>
      <w:proofErr w:type="spellStart"/>
      <w:r>
        <w:rPr>
          <w:rFonts w:cs="Arial"/>
          <w:color w:val="000000" w:themeColor="text1"/>
        </w:rPr>
        <w:t>gunyuna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nula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SmartCard</w:t>
      </w:r>
      <w:proofErr w:type="spellEnd"/>
      <w:r>
        <w:rPr>
          <w:rFonts w:cs="Arial"/>
          <w:color w:val="000000" w:themeColor="text1"/>
        </w:rPr>
        <w:t>.</w:t>
      </w:r>
    </w:p>
    <w:p w14:paraId="1C2D9E7E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Ny-</w:t>
      </w:r>
      <w:proofErr w:type="spellStart"/>
      <w:r>
        <w:rPr>
          <w:rFonts w:cs="Arial"/>
          <w:color w:val="000000" w:themeColor="text1"/>
        </w:rPr>
        <w:t>borrwa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geka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ny-jarlapa</w:t>
      </w:r>
      <w:proofErr w:type="spellEnd"/>
      <w:r>
        <w:rPr>
          <w:rFonts w:cs="Arial"/>
          <w:color w:val="000000" w:themeColor="text1"/>
        </w:rPr>
        <w:t xml:space="preserve"> PIN </w:t>
      </w:r>
      <w:proofErr w:type="spellStart"/>
      <w:r>
        <w:rPr>
          <w:rFonts w:cs="Arial"/>
          <w:color w:val="000000" w:themeColor="text1"/>
        </w:rPr>
        <w:t>yanma</w:t>
      </w:r>
      <w:proofErr w:type="spellEnd"/>
      <w:r>
        <w:rPr>
          <w:rFonts w:cs="Arial"/>
          <w:color w:val="000000" w:themeColor="text1"/>
        </w:rPr>
        <w:t xml:space="preserve"> gala ani-</w:t>
      </w:r>
      <w:proofErr w:type="spellStart"/>
      <w:r>
        <w:rPr>
          <w:rFonts w:cs="Arial"/>
          <w:color w:val="000000" w:themeColor="text1"/>
        </w:rPr>
        <w:t>nga</w:t>
      </w:r>
      <w:proofErr w:type="spellEnd"/>
      <w:r>
        <w:rPr>
          <w:rFonts w:cs="Arial"/>
          <w:color w:val="000000" w:themeColor="text1"/>
        </w:rPr>
        <w:t xml:space="preserve"> mu-</w:t>
      </w:r>
      <w:proofErr w:type="spellStart"/>
      <w:r>
        <w:rPr>
          <w:rFonts w:cs="Arial"/>
          <w:color w:val="000000" w:themeColor="text1"/>
        </w:rPr>
        <w:t>malawa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nggula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aburr-werranga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gu-galiya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yerrcha</w:t>
      </w:r>
      <w:proofErr w:type="spellEnd"/>
      <w:r>
        <w:rPr>
          <w:rFonts w:cs="Arial"/>
          <w:color w:val="000000" w:themeColor="text1"/>
        </w:rPr>
        <w:t>.</w:t>
      </w:r>
    </w:p>
    <w:p w14:paraId="1D2603CB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Nyurrja</w:t>
      </w:r>
      <w:proofErr w:type="spellEnd"/>
      <w:r>
        <w:rPr>
          <w:rFonts w:cs="Arial"/>
          <w:color w:val="000000" w:themeColor="text1"/>
        </w:rPr>
        <w:t xml:space="preserve"> barra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PIN </w:t>
      </w:r>
      <w:proofErr w:type="spellStart"/>
      <w:r>
        <w:rPr>
          <w:rFonts w:cs="Arial"/>
          <w:color w:val="000000" w:themeColor="text1"/>
        </w:rPr>
        <w:t>gugu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gurrma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barrwa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rrapa</w:t>
      </w:r>
      <w:proofErr w:type="spellEnd"/>
      <w:r>
        <w:rPr>
          <w:rFonts w:cs="Arial"/>
          <w:color w:val="000000" w:themeColor="text1"/>
        </w:rPr>
        <w:t xml:space="preserve"> click </w:t>
      </w:r>
      <w:proofErr w:type="spellStart"/>
      <w:r>
        <w:rPr>
          <w:rFonts w:cs="Arial"/>
          <w:color w:val="000000" w:themeColor="text1"/>
        </w:rPr>
        <w:t>gugu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nega</w:t>
      </w:r>
      <w:proofErr w:type="spellEnd"/>
      <w:r>
        <w:rPr>
          <w:rFonts w:cs="Arial"/>
          <w:color w:val="000000" w:themeColor="text1"/>
        </w:rPr>
        <w:t xml:space="preserve"> green button.</w:t>
      </w:r>
    </w:p>
    <w:p w14:paraId="566C492D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gugu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ny-jarlapuna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online account, </w:t>
      </w:r>
      <w:proofErr w:type="spellStart"/>
      <w:r>
        <w:rPr>
          <w:rFonts w:cs="Arial"/>
          <w:color w:val="000000" w:themeColor="text1"/>
        </w:rPr>
        <w:t>rrrapa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SmartCard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guga</w:t>
      </w:r>
      <w:proofErr w:type="spellEnd"/>
      <w:r>
        <w:rPr>
          <w:rFonts w:cs="Arial"/>
          <w:color w:val="000000" w:themeColor="text1"/>
        </w:rPr>
        <w:t xml:space="preserve"> active </w:t>
      </w:r>
      <w:proofErr w:type="spellStart"/>
      <w:r>
        <w:rPr>
          <w:rFonts w:cs="Arial"/>
          <w:color w:val="000000" w:themeColor="text1"/>
        </w:rPr>
        <w:t>rrapa</w:t>
      </w:r>
      <w:proofErr w:type="spellEnd"/>
      <w:r>
        <w:rPr>
          <w:rFonts w:cs="Arial"/>
          <w:color w:val="000000" w:themeColor="text1"/>
        </w:rPr>
        <w:t xml:space="preserve"> ready barra </w:t>
      </w:r>
      <w:proofErr w:type="spellStart"/>
      <w:r>
        <w:rPr>
          <w:rFonts w:cs="Arial"/>
          <w:color w:val="000000" w:themeColor="text1"/>
        </w:rPr>
        <w:t>yuchim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nyi-nega</w:t>
      </w:r>
      <w:proofErr w:type="spellEnd"/>
      <w:r>
        <w:rPr>
          <w:rFonts w:cs="Arial"/>
          <w:color w:val="000000" w:themeColor="text1"/>
        </w:rPr>
        <w:t>.</w:t>
      </w:r>
    </w:p>
    <w:p w14:paraId="134039AA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6300B">
        <w:rPr>
          <w:rFonts w:cs="Arial"/>
          <w:b/>
          <w:bCs/>
          <w:color w:val="000000" w:themeColor="text1"/>
        </w:rPr>
        <w:t xml:space="preserve">Logging in </w:t>
      </w:r>
      <w:proofErr w:type="spellStart"/>
      <w:r w:rsidRPr="00A6300B">
        <w:rPr>
          <w:rFonts w:cs="Arial"/>
          <w:b/>
          <w:bCs/>
          <w:color w:val="000000" w:themeColor="text1"/>
        </w:rPr>
        <w:t>nyi-ni</w:t>
      </w:r>
      <w:proofErr w:type="spellEnd"/>
    </w:p>
    <w:p w14:paraId="21F0DAF8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Murda </w:t>
      </w:r>
      <w:proofErr w:type="spellStart"/>
      <w:r>
        <w:rPr>
          <w:rFonts w:cs="Arial"/>
          <w:color w:val="000000" w:themeColor="text1"/>
        </w:rPr>
        <w:t>gunyuna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SmartCard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eIM</w:t>
      </w:r>
      <w:proofErr w:type="spellEnd"/>
      <w:r>
        <w:rPr>
          <w:rFonts w:cs="Arial"/>
          <w:color w:val="000000" w:themeColor="text1"/>
        </w:rPr>
        <w:t xml:space="preserve"> app, select </w:t>
      </w:r>
      <w:proofErr w:type="spellStart"/>
      <w:r>
        <w:rPr>
          <w:rFonts w:cs="Arial"/>
          <w:color w:val="000000" w:themeColor="text1"/>
        </w:rPr>
        <w:t>nega</w:t>
      </w:r>
      <w:proofErr w:type="spellEnd"/>
      <w:r>
        <w:rPr>
          <w:rFonts w:cs="Arial"/>
          <w:color w:val="000000" w:themeColor="text1"/>
        </w:rPr>
        <w:t xml:space="preserve"> ‘Menu’ </w:t>
      </w:r>
      <w:proofErr w:type="spellStart"/>
      <w:r>
        <w:rPr>
          <w:rFonts w:cs="Arial"/>
          <w:color w:val="000000" w:themeColor="text1"/>
        </w:rPr>
        <w:t>yi-gaba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ganaguwa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murna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waykin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gu-rrarnba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gu-jirrapa</w:t>
      </w:r>
      <w:proofErr w:type="spellEnd"/>
      <w:r>
        <w:rPr>
          <w:rFonts w:cs="Arial"/>
          <w:color w:val="000000" w:themeColor="text1"/>
        </w:rPr>
        <w:t xml:space="preserve"> screen </w:t>
      </w:r>
      <w:proofErr w:type="spellStart"/>
      <w:r>
        <w:rPr>
          <w:rFonts w:cs="Arial"/>
          <w:color w:val="000000" w:themeColor="text1"/>
        </w:rPr>
        <w:t>gugu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nega</w:t>
      </w:r>
      <w:proofErr w:type="spellEnd"/>
      <w:r>
        <w:rPr>
          <w:rFonts w:cs="Arial"/>
          <w:color w:val="000000" w:themeColor="text1"/>
        </w:rPr>
        <w:t xml:space="preserve"> click ‘Login’ </w:t>
      </w:r>
    </w:p>
    <w:p w14:paraId="300D1604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Gurrma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nyelanggapa</w:t>
      </w:r>
      <w:proofErr w:type="spellEnd"/>
      <w:r>
        <w:rPr>
          <w:rFonts w:cs="Arial"/>
          <w:color w:val="000000" w:themeColor="text1"/>
        </w:rPr>
        <w:t>.</w:t>
      </w:r>
    </w:p>
    <w:p w14:paraId="01125A98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Gunyuna</w:t>
      </w:r>
      <w:proofErr w:type="spellEnd"/>
      <w:r>
        <w:rPr>
          <w:rFonts w:cs="Arial"/>
          <w:color w:val="000000" w:themeColor="text1"/>
        </w:rPr>
        <w:t xml:space="preserve"> barra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email address o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account </w:t>
      </w:r>
      <w:proofErr w:type="spellStart"/>
      <w:r>
        <w:rPr>
          <w:rFonts w:cs="Arial"/>
          <w:color w:val="000000" w:themeColor="text1"/>
        </w:rPr>
        <w:t>namba</w:t>
      </w:r>
      <w:proofErr w:type="spellEnd"/>
      <w:r>
        <w:rPr>
          <w:rFonts w:cs="Arial"/>
          <w:color w:val="000000" w:themeColor="text1"/>
        </w:rPr>
        <w:t>.</w:t>
      </w:r>
    </w:p>
    <w:p w14:paraId="382A231B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Gurrma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password.</w:t>
      </w:r>
    </w:p>
    <w:p w14:paraId="43918AE4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barra click </w:t>
      </w:r>
      <w:proofErr w:type="spellStart"/>
      <w:r>
        <w:rPr>
          <w:rFonts w:cs="Arial"/>
          <w:color w:val="000000" w:themeColor="text1"/>
        </w:rPr>
        <w:t>nega</w:t>
      </w:r>
      <w:proofErr w:type="spellEnd"/>
      <w:r>
        <w:rPr>
          <w:rFonts w:cs="Arial"/>
          <w:color w:val="000000" w:themeColor="text1"/>
        </w:rPr>
        <w:t xml:space="preserve"> ‘Remember me’ box barra </w:t>
      </w:r>
      <w:proofErr w:type="spellStart"/>
      <w:r>
        <w:rPr>
          <w:rFonts w:cs="Arial"/>
          <w:color w:val="000000" w:themeColor="text1"/>
        </w:rPr>
        <w:t>gu-yurtcha</w:t>
      </w:r>
      <w:proofErr w:type="spellEnd"/>
      <w:r>
        <w:rPr>
          <w:rFonts w:cs="Arial"/>
          <w:color w:val="000000" w:themeColor="text1"/>
        </w:rPr>
        <w:t xml:space="preserve"> burr-</w:t>
      </w:r>
      <w:proofErr w:type="spellStart"/>
      <w:r>
        <w:rPr>
          <w:rFonts w:cs="Arial"/>
          <w:color w:val="000000" w:themeColor="text1"/>
        </w:rPr>
        <w:t>gi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rrapa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warlwarl</w:t>
      </w:r>
      <w:proofErr w:type="spellEnd"/>
      <w:r>
        <w:rPr>
          <w:rFonts w:cs="Arial"/>
          <w:color w:val="000000" w:themeColor="text1"/>
        </w:rPr>
        <w:t xml:space="preserve"> log in </w:t>
      </w:r>
      <w:proofErr w:type="spellStart"/>
      <w:r>
        <w:rPr>
          <w:rFonts w:cs="Arial"/>
          <w:color w:val="000000" w:themeColor="text1"/>
        </w:rPr>
        <w:t>nyi-nega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nuwurra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gu-yinmiyapa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marnnga</w:t>
      </w:r>
      <w:proofErr w:type="spellEnd"/>
      <w:r>
        <w:rPr>
          <w:rFonts w:cs="Arial"/>
          <w:color w:val="000000" w:themeColor="text1"/>
        </w:rPr>
        <w:t>.</w:t>
      </w:r>
    </w:p>
    <w:p w14:paraId="418A2817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Gala barra click </w:t>
      </w:r>
      <w:proofErr w:type="spellStart"/>
      <w:r>
        <w:rPr>
          <w:rFonts w:cs="Arial"/>
          <w:color w:val="000000" w:themeColor="text1"/>
        </w:rPr>
        <w:t>nyi-nega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gunyuna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nyuchichiya</w:t>
      </w:r>
      <w:proofErr w:type="spellEnd"/>
      <w:r>
        <w:rPr>
          <w:rFonts w:cs="Arial"/>
          <w:color w:val="000000" w:themeColor="text1"/>
        </w:rPr>
        <w:t xml:space="preserve"> burr-</w:t>
      </w:r>
      <w:proofErr w:type="spellStart"/>
      <w:r>
        <w:rPr>
          <w:rFonts w:cs="Arial"/>
          <w:color w:val="000000" w:themeColor="text1"/>
        </w:rPr>
        <w:t>wu</w:t>
      </w:r>
      <w:proofErr w:type="spellEnd"/>
      <w:r>
        <w:rPr>
          <w:rFonts w:eastAsia="Batang" w:cs="Arial" w:hint="eastAsia"/>
          <w:color w:val="000000" w:themeColor="text1"/>
          <w:lang w:eastAsia="ko-KR"/>
        </w:rPr>
        <w:t xml:space="preserve"> </w:t>
      </w:r>
      <w:r>
        <w:rPr>
          <w:rFonts w:cs="Arial"/>
          <w:color w:val="000000" w:themeColor="text1"/>
        </w:rPr>
        <w:t>an-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device, </w:t>
      </w:r>
      <w:proofErr w:type="spellStart"/>
      <w:r>
        <w:rPr>
          <w:rFonts w:cs="Arial"/>
          <w:color w:val="000000" w:themeColor="text1"/>
        </w:rPr>
        <w:t>aburr-werrangga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gu-galiya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yerrcha</w:t>
      </w:r>
      <w:proofErr w:type="spellEnd"/>
      <w:r>
        <w:rPr>
          <w:rFonts w:cs="Arial"/>
          <w:color w:val="000000" w:themeColor="text1"/>
        </w:rPr>
        <w:t>.</w:t>
      </w:r>
    </w:p>
    <w:p w14:paraId="6C30DD55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Gunyuna</w:t>
      </w:r>
      <w:proofErr w:type="spellEnd"/>
      <w:r>
        <w:rPr>
          <w:rFonts w:cs="Arial"/>
          <w:color w:val="000000" w:themeColor="text1"/>
        </w:rPr>
        <w:t xml:space="preserve"> click ‘Login’</w:t>
      </w:r>
    </w:p>
    <w:p w14:paraId="29A8040F" w14:textId="77777777" w:rsidR="00C84165" w:rsidRPr="00A6300B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r w:rsidRPr="00A6300B">
        <w:rPr>
          <w:rFonts w:cs="Arial"/>
          <w:b/>
          <w:bCs/>
          <w:color w:val="000000" w:themeColor="text1"/>
        </w:rPr>
        <w:t>Ny-</w:t>
      </w:r>
      <w:proofErr w:type="spellStart"/>
      <w:r w:rsidRPr="00A6300B">
        <w:rPr>
          <w:rFonts w:cs="Arial"/>
          <w:b/>
          <w:bCs/>
          <w:color w:val="000000" w:themeColor="text1"/>
        </w:rPr>
        <w:t>bamapuna</w:t>
      </w:r>
      <w:proofErr w:type="spellEnd"/>
      <w:r w:rsidRPr="00A6300B">
        <w:rPr>
          <w:rFonts w:cs="Arial"/>
          <w:b/>
          <w:bCs/>
          <w:color w:val="000000" w:themeColor="text1"/>
        </w:rPr>
        <w:t xml:space="preserve"> Password</w:t>
      </w:r>
    </w:p>
    <w:p w14:paraId="2DB088CB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lastRenderedPageBreak/>
        <w:t>Minyja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ny-bamapuna</w:t>
      </w:r>
      <w:proofErr w:type="spellEnd"/>
      <w:r>
        <w:rPr>
          <w:rFonts w:cs="Arial"/>
          <w:color w:val="000000" w:themeColor="text1"/>
        </w:rPr>
        <w:t xml:space="preserve"> gun-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password,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barrwa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nyi-lakchima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lika</w:t>
      </w:r>
      <w:proofErr w:type="spellEnd"/>
      <w:r>
        <w:rPr>
          <w:rFonts w:cs="Arial"/>
          <w:color w:val="000000" w:themeColor="text1"/>
        </w:rPr>
        <w:t xml:space="preserve"> selecting </w:t>
      </w:r>
      <w:proofErr w:type="spellStart"/>
      <w:r>
        <w:rPr>
          <w:rFonts w:cs="Arial"/>
          <w:color w:val="000000" w:themeColor="text1"/>
        </w:rPr>
        <w:t>nega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gurda</w:t>
      </w:r>
      <w:proofErr w:type="spellEnd"/>
      <w:r>
        <w:rPr>
          <w:rFonts w:cs="Arial"/>
          <w:color w:val="000000" w:themeColor="text1"/>
        </w:rPr>
        <w:t xml:space="preserve"> ‘Forgot your password?</w:t>
      </w:r>
      <w:r>
        <w:rPr>
          <w:rFonts w:eastAsia="Batang" w:cs="Arial"/>
          <w:color w:val="000000" w:themeColor="text1"/>
          <w:lang w:eastAsia="ko-KR"/>
        </w:rPr>
        <w:t>’</w:t>
      </w:r>
      <w:r>
        <w:rPr>
          <w:rFonts w:cs="Arial"/>
          <w:color w:val="000000" w:themeColor="text1"/>
        </w:rPr>
        <w:t xml:space="preserve"> link mu-</w:t>
      </w:r>
      <w:proofErr w:type="spellStart"/>
      <w:r>
        <w:rPr>
          <w:rFonts w:cs="Arial"/>
          <w:color w:val="000000" w:themeColor="text1"/>
        </w:rPr>
        <w:t>jurra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gu-guyinda</w:t>
      </w:r>
      <w:proofErr w:type="spellEnd"/>
      <w:r>
        <w:rPr>
          <w:rFonts w:cs="Arial"/>
          <w:color w:val="000000" w:themeColor="text1"/>
        </w:rPr>
        <w:t>.</w:t>
      </w:r>
    </w:p>
    <w:p w14:paraId="687CA950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Gurrma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nyelanggapa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lika</w:t>
      </w:r>
      <w:proofErr w:type="spellEnd"/>
      <w:r>
        <w:rPr>
          <w:rFonts w:cs="Arial"/>
          <w:color w:val="000000" w:themeColor="text1"/>
        </w:rPr>
        <w:t xml:space="preserve"> click ‘Submit’.</w:t>
      </w:r>
    </w:p>
    <w:p w14:paraId="11784C8A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Birripa</w:t>
      </w:r>
      <w:proofErr w:type="spellEnd"/>
      <w:r>
        <w:rPr>
          <w:rFonts w:cs="Arial"/>
          <w:color w:val="000000" w:themeColor="text1"/>
        </w:rPr>
        <w:t xml:space="preserve"> barra </w:t>
      </w:r>
      <w:proofErr w:type="spellStart"/>
      <w:r>
        <w:rPr>
          <w:rFonts w:cs="Arial"/>
          <w:color w:val="000000" w:themeColor="text1"/>
        </w:rPr>
        <w:t>mibi-jerrma</w:t>
      </w:r>
      <w:proofErr w:type="spellEnd"/>
      <w:r>
        <w:rPr>
          <w:rFonts w:cs="Arial"/>
          <w:color w:val="000000" w:themeColor="text1"/>
        </w:rPr>
        <w:t xml:space="preserve"> barra </w:t>
      </w:r>
      <w:proofErr w:type="spellStart"/>
      <w:r>
        <w:rPr>
          <w:rFonts w:cs="Arial"/>
          <w:color w:val="000000" w:themeColor="text1"/>
        </w:rPr>
        <w:t>nggula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email link burr-</w:t>
      </w:r>
      <w:proofErr w:type="spellStart"/>
      <w:r>
        <w:rPr>
          <w:rFonts w:cs="Arial"/>
          <w:color w:val="000000" w:themeColor="text1"/>
        </w:rPr>
        <w:t>guta</w:t>
      </w:r>
      <w:proofErr w:type="spellEnd"/>
      <w:r>
        <w:rPr>
          <w:rFonts w:cs="Arial"/>
          <w:color w:val="000000" w:themeColor="text1"/>
        </w:rPr>
        <w:t xml:space="preserve"> barra reset </w:t>
      </w:r>
      <w:proofErr w:type="spellStart"/>
      <w:r>
        <w:rPr>
          <w:rFonts w:cs="Arial"/>
          <w:color w:val="000000" w:themeColor="text1"/>
        </w:rPr>
        <w:t>nyi-nega</w:t>
      </w:r>
      <w:proofErr w:type="spellEnd"/>
      <w:r>
        <w:rPr>
          <w:rFonts w:cs="Arial"/>
          <w:color w:val="000000" w:themeColor="text1"/>
        </w:rPr>
        <w:t xml:space="preserve"> gun-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password.</w:t>
      </w:r>
    </w:p>
    <w:p w14:paraId="4F1D01E1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Click </w:t>
      </w:r>
      <w:proofErr w:type="spellStart"/>
      <w:r>
        <w:rPr>
          <w:rFonts w:cs="Arial"/>
          <w:color w:val="000000" w:themeColor="text1"/>
        </w:rPr>
        <w:t>ni</w:t>
      </w:r>
      <w:proofErr w:type="spellEnd"/>
      <w:r>
        <w:rPr>
          <w:rFonts w:cs="Arial"/>
          <w:color w:val="000000" w:themeColor="text1"/>
        </w:rPr>
        <w:t xml:space="preserve"> link, </w:t>
      </w:r>
      <w:proofErr w:type="spellStart"/>
      <w:r>
        <w:rPr>
          <w:rFonts w:cs="Arial"/>
          <w:color w:val="000000" w:themeColor="text1"/>
        </w:rPr>
        <w:t>wengga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yi-gaba</w:t>
      </w:r>
      <w:proofErr w:type="spellEnd"/>
      <w:r>
        <w:rPr>
          <w:rFonts w:cs="Arial"/>
          <w:color w:val="000000" w:themeColor="text1"/>
        </w:rPr>
        <w:t xml:space="preserve"> security gun-</w:t>
      </w:r>
      <w:proofErr w:type="spellStart"/>
      <w:r>
        <w:rPr>
          <w:rFonts w:cs="Arial"/>
          <w:color w:val="000000" w:themeColor="text1"/>
        </w:rPr>
        <w:t>nika</w:t>
      </w:r>
      <w:proofErr w:type="spellEnd"/>
      <w:r>
        <w:rPr>
          <w:rFonts w:cs="Arial"/>
          <w:color w:val="000000" w:themeColor="text1"/>
        </w:rPr>
        <w:t xml:space="preserve"> question,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ny-jarlapuna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nggula</w:t>
      </w:r>
      <w:proofErr w:type="spellEnd"/>
      <w:r>
        <w:rPr>
          <w:rFonts w:cs="Arial"/>
          <w:color w:val="000000" w:themeColor="text1"/>
        </w:rPr>
        <w:t xml:space="preserve"> online account.</w:t>
      </w:r>
    </w:p>
    <w:p w14:paraId="26DDF3F9" w14:textId="77777777" w:rsidR="00C84165" w:rsidRPr="009B18A2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Gurrma</w:t>
      </w:r>
      <w:proofErr w:type="spellEnd"/>
      <w:r>
        <w:rPr>
          <w:rFonts w:cs="Arial"/>
          <w:color w:val="000000" w:themeColor="text1"/>
        </w:rPr>
        <w:t xml:space="preserve"> gun-</w:t>
      </w:r>
      <w:proofErr w:type="spellStart"/>
      <w:r>
        <w:rPr>
          <w:rFonts w:cs="Arial"/>
          <w:color w:val="000000" w:themeColor="text1"/>
        </w:rPr>
        <w:t>geka</w:t>
      </w:r>
      <w:proofErr w:type="spellEnd"/>
      <w:r>
        <w:rPr>
          <w:rFonts w:cs="Arial"/>
          <w:color w:val="000000" w:themeColor="text1"/>
        </w:rPr>
        <w:t xml:space="preserve"> ma password </w:t>
      </w:r>
      <w:proofErr w:type="spellStart"/>
      <w:r>
        <w:rPr>
          <w:rFonts w:cs="Arial"/>
          <w:color w:val="000000" w:themeColor="text1"/>
        </w:rPr>
        <w:t>rrapa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yuchim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nega</w:t>
      </w:r>
      <w:proofErr w:type="spellEnd"/>
      <w:r>
        <w:rPr>
          <w:rFonts w:cs="Arial"/>
          <w:color w:val="000000" w:themeColor="text1"/>
        </w:rPr>
        <w:t xml:space="preserve"> login gun-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account.</w:t>
      </w:r>
    </w:p>
    <w:p w14:paraId="2BE56C21" w14:textId="77777777" w:rsidR="00C84165" w:rsidRPr="00B671AE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r w:rsidRPr="00B671AE">
        <w:rPr>
          <w:rFonts w:cs="Arial"/>
          <w:b/>
          <w:bCs/>
          <w:color w:val="000000" w:themeColor="text1"/>
        </w:rPr>
        <w:t xml:space="preserve">Gun-gata </w:t>
      </w:r>
      <w:proofErr w:type="spellStart"/>
      <w:r w:rsidRPr="00B671AE">
        <w:rPr>
          <w:rFonts w:cs="Arial"/>
          <w:b/>
          <w:bCs/>
          <w:color w:val="000000" w:themeColor="text1"/>
        </w:rPr>
        <w:t>nginyipa</w:t>
      </w:r>
      <w:proofErr w:type="spellEnd"/>
      <w:r w:rsidRPr="00B671AE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B671AE">
        <w:rPr>
          <w:rFonts w:cs="Arial"/>
          <w:b/>
          <w:bCs/>
          <w:color w:val="000000" w:themeColor="text1"/>
        </w:rPr>
        <w:t>jal</w:t>
      </w:r>
      <w:proofErr w:type="spellEnd"/>
      <w:r w:rsidRPr="00B671AE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B671AE">
        <w:rPr>
          <w:rFonts w:cs="Arial"/>
          <w:b/>
          <w:bCs/>
          <w:color w:val="000000" w:themeColor="text1"/>
        </w:rPr>
        <w:t>nyi-ni</w:t>
      </w:r>
      <w:proofErr w:type="spellEnd"/>
      <w:r w:rsidRPr="00B671AE">
        <w:rPr>
          <w:rFonts w:cs="Arial"/>
          <w:b/>
          <w:bCs/>
          <w:color w:val="000000" w:themeColor="text1"/>
        </w:rPr>
        <w:t xml:space="preserve"> gun-</w:t>
      </w:r>
      <w:proofErr w:type="spellStart"/>
      <w:r w:rsidRPr="00B671AE">
        <w:rPr>
          <w:rFonts w:cs="Arial"/>
          <w:b/>
          <w:bCs/>
          <w:color w:val="000000" w:themeColor="text1"/>
        </w:rPr>
        <w:t>gugunggaja</w:t>
      </w:r>
      <w:proofErr w:type="spellEnd"/>
      <w:r w:rsidRPr="00B671AE">
        <w:rPr>
          <w:rFonts w:cs="Arial"/>
          <w:b/>
          <w:bCs/>
          <w:color w:val="000000" w:themeColor="text1"/>
        </w:rPr>
        <w:t xml:space="preserve"> o </w:t>
      </w:r>
      <w:proofErr w:type="spellStart"/>
      <w:r w:rsidRPr="00B671AE">
        <w:rPr>
          <w:rFonts w:cs="Arial"/>
          <w:b/>
          <w:bCs/>
          <w:color w:val="000000" w:themeColor="text1"/>
        </w:rPr>
        <w:t>barrwa</w:t>
      </w:r>
      <w:proofErr w:type="spellEnd"/>
      <w:r w:rsidRPr="00B671AE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B671AE">
        <w:rPr>
          <w:rFonts w:cs="Arial"/>
          <w:b/>
          <w:bCs/>
          <w:color w:val="000000" w:themeColor="text1"/>
        </w:rPr>
        <w:t>janguny</w:t>
      </w:r>
      <w:proofErr w:type="spellEnd"/>
      <w:r w:rsidRPr="00B671AE">
        <w:rPr>
          <w:rFonts w:cs="Arial"/>
          <w:b/>
          <w:bCs/>
          <w:color w:val="000000" w:themeColor="text1"/>
        </w:rPr>
        <w:t>:</w:t>
      </w:r>
    </w:p>
    <w:p w14:paraId="1B71EB35" w14:textId="77777777" w:rsidR="00C84165" w:rsidRPr="00EE0260" w:rsidRDefault="00C84165" w:rsidP="00C84165">
      <w:pPr>
        <w:pStyle w:val="ListParagraph"/>
        <w:numPr>
          <w:ilvl w:val="0"/>
          <w:numId w:val="26"/>
        </w:numPr>
        <w:spacing w:before="160" w:after="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EE0260">
        <w:t>Gunyuna</w:t>
      </w:r>
      <w:proofErr w:type="spellEnd"/>
      <w:r w:rsidRPr="00EE0260">
        <w:t xml:space="preserve"> </w:t>
      </w:r>
      <w:proofErr w:type="spellStart"/>
      <w:r w:rsidRPr="00EE0260">
        <w:t>ny</w:t>
      </w:r>
      <w:proofErr w:type="spellEnd"/>
      <w:r w:rsidRPr="00EE0260">
        <w:t>-boy servicesaustralia.gov.au/smartcard</w:t>
      </w:r>
    </w:p>
    <w:p w14:paraId="7C591316" w14:textId="77777777" w:rsidR="00C84165" w:rsidRPr="00EE0260" w:rsidRDefault="00C84165" w:rsidP="00C84165">
      <w:pPr>
        <w:pStyle w:val="ListParagraph"/>
        <w:numPr>
          <w:ilvl w:val="0"/>
          <w:numId w:val="26"/>
        </w:numPr>
        <w:spacing w:before="160" w:after="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EE0260">
        <w:t>Burr-</w:t>
      </w:r>
      <w:proofErr w:type="spellStart"/>
      <w:r w:rsidRPr="00EE0260">
        <w:t>wenggana</w:t>
      </w:r>
      <w:proofErr w:type="spellEnd"/>
      <w:r w:rsidRPr="00EE0260">
        <w:t xml:space="preserve"> </w:t>
      </w:r>
      <w:proofErr w:type="spellStart"/>
      <w:r w:rsidRPr="00EE0260">
        <w:t>gunyuna</w:t>
      </w:r>
      <w:proofErr w:type="spellEnd"/>
      <w:r w:rsidRPr="00EE0260">
        <w:t xml:space="preserve"> 1800</w:t>
      </w:r>
      <w:r w:rsidRPr="00EE0260">
        <w:rPr>
          <w:rFonts w:hint="eastAsia"/>
        </w:rPr>
        <w:t xml:space="preserve"> </w:t>
      </w:r>
      <w:r w:rsidRPr="00EE0260">
        <w:t>252</w:t>
      </w:r>
      <w:r w:rsidRPr="00EE0260">
        <w:rPr>
          <w:rFonts w:hint="eastAsia"/>
        </w:rPr>
        <w:t xml:space="preserve"> </w:t>
      </w:r>
      <w:r w:rsidRPr="00EE0260">
        <w:t>604 (</w:t>
      </w:r>
      <w:proofErr w:type="spellStart"/>
      <w:r w:rsidRPr="00EE0260">
        <w:t>nginyipa</w:t>
      </w:r>
      <w:proofErr w:type="spellEnd"/>
      <w:r w:rsidRPr="00EE0260">
        <w:t xml:space="preserve"> </w:t>
      </w:r>
      <w:proofErr w:type="spellStart"/>
      <w:r w:rsidRPr="00EE0260">
        <w:t>jal</w:t>
      </w:r>
      <w:proofErr w:type="spellEnd"/>
      <w:r w:rsidRPr="00EE0260">
        <w:t xml:space="preserve"> </w:t>
      </w:r>
      <w:proofErr w:type="spellStart"/>
      <w:r w:rsidRPr="00EE0260">
        <w:t>nyi-ni</w:t>
      </w:r>
      <w:proofErr w:type="spellEnd"/>
      <w:r w:rsidRPr="00EE0260">
        <w:t xml:space="preserve"> burr-</w:t>
      </w:r>
      <w:proofErr w:type="spellStart"/>
      <w:r w:rsidRPr="00EE0260">
        <w:t>wenggana</w:t>
      </w:r>
      <w:proofErr w:type="spellEnd"/>
      <w:r w:rsidRPr="00EE0260">
        <w:t xml:space="preserve"> interpreter </w:t>
      </w:r>
      <w:proofErr w:type="spellStart"/>
      <w:r w:rsidRPr="00EE0260">
        <w:t>minyja</w:t>
      </w:r>
      <w:proofErr w:type="spellEnd"/>
      <w:r w:rsidRPr="00EE0260">
        <w:t xml:space="preserve"> </w:t>
      </w:r>
      <w:proofErr w:type="spellStart"/>
      <w:r w:rsidRPr="00EE0260">
        <w:t>jal</w:t>
      </w:r>
      <w:proofErr w:type="spellEnd"/>
      <w:r w:rsidRPr="00EE0260">
        <w:t xml:space="preserve"> </w:t>
      </w:r>
      <w:proofErr w:type="spellStart"/>
      <w:r w:rsidRPr="00EE0260">
        <w:t>nyi-ni</w:t>
      </w:r>
      <w:proofErr w:type="spellEnd"/>
      <w:r w:rsidRPr="00EE0260">
        <w:t xml:space="preserve"> an-</w:t>
      </w:r>
      <w:proofErr w:type="spellStart"/>
      <w:r w:rsidRPr="00EE0260">
        <w:t>ngardapa</w:t>
      </w:r>
      <w:proofErr w:type="spellEnd"/>
      <w:r w:rsidRPr="00EE0260">
        <w:t>), o</w:t>
      </w:r>
    </w:p>
    <w:p w14:paraId="003E3419" w14:textId="77777777" w:rsidR="00C84165" w:rsidRPr="00EE0260" w:rsidRDefault="00C84165" w:rsidP="00C84165">
      <w:pPr>
        <w:pStyle w:val="ListParagraph"/>
        <w:numPr>
          <w:ilvl w:val="0"/>
          <w:numId w:val="26"/>
        </w:numPr>
        <w:spacing w:before="160" w:after="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EE0260">
        <w:t xml:space="preserve">Ny-boy </w:t>
      </w:r>
      <w:proofErr w:type="spellStart"/>
      <w:r w:rsidRPr="00EE0260">
        <w:t>gunyuna</w:t>
      </w:r>
      <w:proofErr w:type="spellEnd"/>
      <w:r w:rsidRPr="00EE0260">
        <w:t xml:space="preserve"> service centre.</w:t>
      </w:r>
    </w:p>
    <w:p w14:paraId="6D61555B" w14:textId="77777777" w:rsidR="00C84165" w:rsidRPr="00B671AE" w:rsidRDefault="00C84165" w:rsidP="00C84165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r w:rsidRPr="00B671AE">
        <w:rPr>
          <w:rFonts w:cs="Arial"/>
          <w:b/>
          <w:bCs/>
          <w:color w:val="000000" w:themeColor="text1"/>
        </w:rPr>
        <w:t xml:space="preserve">Mun-gata </w:t>
      </w:r>
      <w:proofErr w:type="spellStart"/>
      <w:r w:rsidRPr="00B671AE">
        <w:rPr>
          <w:rFonts w:cs="Arial"/>
          <w:b/>
          <w:bCs/>
          <w:color w:val="000000" w:themeColor="text1"/>
        </w:rPr>
        <w:t>nginyipa</w:t>
      </w:r>
      <w:proofErr w:type="spellEnd"/>
      <w:r w:rsidRPr="00B671AE">
        <w:rPr>
          <w:rFonts w:cs="Arial"/>
          <w:b/>
          <w:bCs/>
          <w:color w:val="000000" w:themeColor="text1"/>
        </w:rPr>
        <w:t xml:space="preserve"> n-</w:t>
      </w:r>
      <w:proofErr w:type="spellStart"/>
      <w:r w:rsidRPr="00B671AE">
        <w:rPr>
          <w:rFonts w:cs="Arial"/>
          <w:b/>
          <w:bCs/>
          <w:color w:val="000000" w:themeColor="text1"/>
        </w:rPr>
        <w:t>dimanga</w:t>
      </w:r>
      <w:proofErr w:type="spellEnd"/>
      <w:r w:rsidRPr="00B671AE">
        <w:rPr>
          <w:rFonts w:cs="Arial"/>
          <w:b/>
          <w:bCs/>
          <w:color w:val="000000" w:themeColor="text1"/>
        </w:rPr>
        <w:t xml:space="preserve"> TCU </w:t>
      </w:r>
      <w:proofErr w:type="spellStart"/>
      <w:r w:rsidRPr="00B671AE">
        <w:rPr>
          <w:rFonts w:cs="Arial"/>
          <w:b/>
          <w:bCs/>
          <w:color w:val="000000" w:themeColor="text1"/>
        </w:rPr>
        <w:t>SmartCard</w:t>
      </w:r>
      <w:proofErr w:type="spellEnd"/>
      <w:r w:rsidRPr="00B671AE">
        <w:rPr>
          <w:rFonts w:cs="Arial"/>
          <w:b/>
          <w:bCs/>
          <w:color w:val="000000" w:themeColor="text1"/>
        </w:rPr>
        <w:t>:</w:t>
      </w:r>
    </w:p>
    <w:p w14:paraId="4A147FB1" w14:textId="77777777" w:rsidR="00C84165" w:rsidRPr="00EE0260" w:rsidRDefault="00C84165" w:rsidP="00C84165">
      <w:pPr>
        <w:pStyle w:val="ListParagraph"/>
        <w:numPr>
          <w:ilvl w:val="0"/>
          <w:numId w:val="26"/>
        </w:numPr>
        <w:spacing w:before="160" w:after="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EE0260">
        <w:t>Gunyuna</w:t>
      </w:r>
      <w:proofErr w:type="spellEnd"/>
      <w:r w:rsidRPr="00EE0260">
        <w:t xml:space="preserve"> </w:t>
      </w:r>
      <w:proofErr w:type="spellStart"/>
      <w:r w:rsidRPr="00EE0260">
        <w:t>ny</w:t>
      </w:r>
      <w:proofErr w:type="spellEnd"/>
      <w:r w:rsidRPr="00EE0260">
        <w:t>-boy T</w:t>
      </w:r>
      <w:r w:rsidRPr="00EE0260">
        <w:rPr>
          <w:rFonts w:hint="eastAsia"/>
        </w:rPr>
        <w:t>CU</w:t>
      </w:r>
      <w:r w:rsidRPr="00EE0260">
        <w:t>.com.au/smar</w:t>
      </w:r>
      <w:r w:rsidRPr="00EE0260">
        <w:rPr>
          <w:rFonts w:hint="eastAsia"/>
        </w:rPr>
        <w:t>t</w:t>
      </w:r>
      <w:r w:rsidRPr="00EE0260">
        <w:t>card</w:t>
      </w:r>
    </w:p>
    <w:p w14:paraId="0F73864A" w14:textId="77777777" w:rsidR="00C84165" w:rsidRPr="00EE0260" w:rsidRDefault="00C84165" w:rsidP="00C84165">
      <w:pPr>
        <w:pStyle w:val="ListParagraph"/>
        <w:numPr>
          <w:ilvl w:val="0"/>
          <w:numId w:val="26"/>
        </w:numPr>
        <w:spacing w:before="160" w:after="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EE0260">
        <w:t>Wenggana</w:t>
      </w:r>
      <w:proofErr w:type="spellEnd"/>
      <w:r w:rsidRPr="00EE0260">
        <w:t xml:space="preserve"> TCU </w:t>
      </w:r>
      <w:proofErr w:type="spellStart"/>
      <w:r w:rsidRPr="00EE0260">
        <w:t>gunyuna</w:t>
      </w:r>
      <w:proofErr w:type="spellEnd"/>
      <w:r w:rsidRPr="00EE0260">
        <w:t xml:space="preserve"> </w:t>
      </w:r>
      <w:proofErr w:type="spellStart"/>
      <w:r w:rsidRPr="00EE0260">
        <w:t>namba</w:t>
      </w:r>
      <w:proofErr w:type="spellEnd"/>
      <w:r w:rsidRPr="00EE0260">
        <w:t xml:space="preserve"> 1800</w:t>
      </w:r>
      <w:r w:rsidRPr="00EE0260">
        <w:rPr>
          <w:rFonts w:hint="eastAsia"/>
        </w:rPr>
        <w:t xml:space="preserve"> </w:t>
      </w:r>
      <w:r w:rsidRPr="00EE0260">
        <w:t>828</w:t>
      </w:r>
      <w:r w:rsidRPr="00EE0260">
        <w:rPr>
          <w:rFonts w:hint="eastAsia"/>
        </w:rPr>
        <w:t xml:space="preserve"> </w:t>
      </w:r>
      <w:r w:rsidRPr="00EE0260">
        <w:t>232, o</w:t>
      </w:r>
    </w:p>
    <w:p w14:paraId="5DF38851" w14:textId="77777777" w:rsidR="00C84165" w:rsidRPr="00EE0260" w:rsidRDefault="00C84165" w:rsidP="00C84165">
      <w:pPr>
        <w:pStyle w:val="ListParagraph"/>
        <w:numPr>
          <w:ilvl w:val="0"/>
          <w:numId w:val="26"/>
        </w:numPr>
        <w:spacing w:before="160" w:after="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 w:val="28"/>
        </w:rPr>
      </w:pPr>
      <w:r w:rsidRPr="00EE0260">
        <w:t>Burr-</w:t>
      </w:r>
      <w:proofErr w:type="spellStart"/>
      <w:r w:rsidRPr="00EE0260">
        <w:t>na</w:t>
      </w:r>
      <w:proofErr w:type="spellEnd"/>
      <w:r w:rsidRPr="00EE0260">
        <w:t xml:space="preserve"> </w:t>
      </w:r>
      <w:proofErr w:type="spellStart"/>
      <w:r w:rsidRPr="00EE0260">
        <w:t>ny</w:t>
      </w:r>
      <w:proofErr w:type="spellEnd"/>
      <w:r w:rsidRPr="00EE0260">
        <w:t>-boy TCU branch.</w:t>
      </w:r>
    </w:p>
    <w:p w14:paraId="50A3D6AB" w14:textId="7FF61648" w:rsidR="00EE0EBF" w:rsidRPr="00854C92" w:rsidRDefault="00EE0EBF" w:rsidP="00D02D08">
      <w:pPr>
        <w:spacing w:before="160" w:after="160"/>
        <w:rPr>
          <w:rFonts w:cs="Arial"/>
          <w:color w:val="000000" w:themeColor="text1"/>
        </w:rPr>
      </w:pPr>
    </w:p>
    <w:sectPr w:rsidR="00EE0EBF" w:rsidRPr="00854C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5D529" w14:textId="77777777" w:rsidR="007100F3" w:rsidRDefault="007100F3" w:rsidP="00B04ED8">
      <w:pPr>
        <w:spacing w:after="0" w:line="240" w:lineRule="auto"/>
      </w:pPr>
      <w:r>
        <w:separator/>
      </w:r>
    </w:p>
  </w:endnote>
  <w:endnote w:type="continuationSeparator" w:id="0">
    <w:p w14:paraId="2DE1162E" w14:textId="77777777" w:rsidR="007100F3" w:rsidRDefault="007100F3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F8EB2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86F82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28963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6669D" w14:textId="77777777" w:rsidR="007100F3" w:rsidRDefault="007100F3" w:rsidP="00B04ED8">
      <w:pPr>
        <w:spacing w:after="0" w:line="240" w:lineRule="auto"/>
      </w:pPr>
      <w:r>
        <w:separator/>
      </w:r>
    </w:p>
  </w:footnote>
  <w:footnote w:type="continuationSeparator" w:id="0">
    <w:p w14:paraId="0F31626D" w14:textId="77777777" w:rsidR="007100F3" w:rsidRDefault="007100F3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FAC77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CC5ED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964B4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3A2F"/>
    <w:multiLevelType w:val="hybridMultilevel"/>
    <w:tmpl w:val="320C6E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C0A03"/>
    <w:multiLevelType w:val="hybridMultilevel"/>
    <w:tmpl w:val="02165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92F26"/>
    <w:multiLevelType w:val="hybridMultilevel"/>
    <w:tmpl w:val="E4D41C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24E08"/>
    <w:multiLevelType w:val="hybridMultilevel"/>
    <w:tmpl w:val="C0A2AB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67411"/>
    <w:multiLevelType w:val="hybridMultilevel"/>
    <w:tmpl w:val="F86AB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000F2"/>
    <w:multiLevelType w:val="hybridMultilevel"/>
    <w:tmpl w:val="D92AAF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1232E"/>
    <w:multiLevelType w:val="hybridMultilevel"/>
    <w:tmpl w:val="A5B0C4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B2B92"/>
    <w:multiLevelType w:val="hybridMultilevel"/>
    <w:tmpl w:val="C15A2E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061D5"/>
    <w:multiLevelType w:val="hybridMultilevel"/>
    <w:tmpl w:val="0A803B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E0076"/>
    <w:multiLevelType w:val="hybridMultilevel"/>
    <w:tmpl w:val="DC424F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13160B"/>
    <w:multiLevelType w:val="hybridMultilevel"/>
    <w:tmpl w:val="AE3E23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255D59"/>
    <w:multiLevelType w:val="hybridMultilevel"/>
    <w:tmpl w:val="C78CF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BE7ED0"/>
    <w:multiLevelType w:val="hybridMultilevel"/>
    <w:tmpl w:val="8A5093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54447F"/>
    <w:multiLevelType w:val="hybridMultilevel"/>
    <w:tmpl w:val="A29A8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946269"/>
    <w:multiLevelType w:val="hybridMultilevel"/>
    <w:tmpl w:val="CF16F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435365"/>
    <w:multiLevelType w:val="hybridMultilevel"/>
    <w:tmpl w:val="1B20E2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480891"/>
    <w:multiLevelType w:val="hybridMultilevel"/>
    <w:tmpl w:val="1A78E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DC4480"/>
    <w:multiLevelType w:val="hybridMultilevel"/>
    <w:tmpl w:val="E5B4BC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7A4EEB"/>
    <w:multiLevelType w:val="hybridMultilevel"/>
    <w:tmpl w:val="957C4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C70A38"/>
    <w:multiLevelType w:val="hybridMultilevel"/>
    <w:tmpl w:val="7A440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0A10B3"/>
    <w:multiLevelType w:val="hybridMultilevel"/>
    <w:tmpl w:val="AFEEC8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8840C1"/>
    <w:multiLevelType w:val="hybridMultilevel"/>
    <w:tmpl w:val="F61AFA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CE2502"/>
    <w:multiLevelType w:val="hybridMultilevel"/>
    <w:tmpl w:val="0704951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B991810"/>
    <w:multiLevelType w:val="hybridMultilevel"/>
    <w:tmpl w:val="0B7870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2E3839"/>
    <w:multiLevelType w:val="hybridMultilevel"/>
    <w:tmpl w:val="3F8431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A55EBA"/>
    <w:multiLevelType w:val="hybridMultilevel"/>
    <w:tmpl w:val="DD640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B631B9"/>
    <w:multiLevelType w:val="hybridMultilevel"/>
    <w:tmpl w:val="63C4B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6E496E"/>
    <w:multiLevelType w:val="hybridMultilevel"/>
    <w:tmpl w:val="F362A5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593365"/>
    <w:multiLevelType w:val="hybridMultilevel"/>
    <w:tmpl w:val="905A3FF2"/>
    <w:lvl w:ilvl="0" w:tplc="BDDAE64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E829DF"/>
    <w:multiLevelType w:val="hybridMultilevel"/>
    <w:tmpl w:val="285C99D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710897">
    <w:abstractNumId w:val="25"/>
  </w:num>
  <w:num w:numId="2" w16cid:durableId="1465810450">
    <w:abstractNumId w:val="21"/>
  </w:num>
  <w:num w:numId="3" w16cid:durableId="649749326">
    <w:abstractNumId w:val="10"/>
  </w:num>
  <w:num w:numId="4" w16cid:durableId="954873653">
    <w:abstractNumId w:val="7"/>
  </w:num>
  <w:num w:numId="5" w16cid:durableId="235676518">
    <w:abstractNumId w:val="7"/>
  </w:num>
  <w:num w:numId="6" w16cid:durableId="2087991012">
    <w:abstractNumId w:val="3"/>
  </w:num>
  <w:num w:numId="7" w16cid:durableId="2120172916">
    <w:abstractNumId w:val="8"/>
  </w:num>
  <w:num w:numId="8" w16cid:durableId="412626009">
    <w:abstractNumId w:val="28"/>
  </w:num>
  <w:num w:numId="9" w16cid:durableId="1460608755">
    <w:abstractNumId w:val="26"/>
  </w:num>
  <w:num w:numId="10" w16cid:durableId="986665818">
    <w:abstractNumId w:val="19"/>
  </w:num>
  <w:num w:numId="11" w16cid:durableId="401371915">
    <w:abstractNumId w:val="16"/>
  </w:num>
  <w:num w:numId="12" w16cid:durableId="1093433001">
    <w:abstractNumId w:val="29"/>
  </w:num>
  <w:num w:numId="13" w16cid:durableId="1196385437">
    <w:abstractNumId w:val="5"/>
  </w:num>
  <w:num w:numId="14" w16cid:durableId="2006784552">
    <w:abstractNumId w:val="11"/>
  </w:num>
  <w:num w:numId="15" w16cid:durableId="1628928681">
    <w:abstractNumId w:val="0"/>
  </w:num>
  <w:num w:numId="16" w16cid:durableId="1809978035">
    <w:abstractNumId w:val="6"/>
  </w:num>
  <w:num w:numId="17" w16cid:durableId="1332566839">
    <w:abstractNumId w:val="1"/>
  </w:num>
  <w:num w:numId="18" w16cid:durableId="2005739898">
    <w:abstractNumId w:val="22"/>
  </w:num>
  <w:num w:numId="19" w16cid:durableId="1077895909">
    <w:abstractNumId w:val="15"/>
  </w:num>
  <w:num w:numId="20" w16cid:durableId="1604873604">
    <w:abstractNumId w:val="9"/>
  </w:num>
  <w:num w:numId="21" w16cid:durableId="398525425">
    <w:abstractNumId w:val="20"/>
  </w:num>
  <w:num w:numId="22" w16cid:durableId="466708080">
    <w:abstractNumId w:val="4"/>
  </w:num>
  <w:num w:numId="23" w16cid:durableId="1006978651">
    <w:abstractNumId w:val="18"/>
  </w:num>
  <w:num w:numId="24" w16cid:durableId="1322540261">
    <w:abstractNumId w:val="27"/>
  </w:num>
  <w:num w:numId="25" w16cid:durableId="553388690">
    <w:abstractNumId w:val="14"/>
  </w:num>
  <w:num w:numId="26" w16cid:durableId="1067461763">
    <w:abstractNumId w:val="17"/>
  </w:num>
  <w:num w:numId="27" w16cid:durableId="1088648372">
    <w:abstractNumId w:val="23"/>
  </w:num>
  <w:num w:numId="28" w16cid:durableId="520093798">
    <w:abstractNumId w:val="24"/>
  </w:num>
  <w:num w:numId="29" w16cid:durableId="1024818826">
    <w:abstractNumId w:val="13"/>
  </w:num>
  <w:num w:numId="30" w16cid:durableId="950085944">
    <w:abstractNumId w:val="2"/>
  </w:num>
  <w:num w:numId="31" w16cid:durableId="90730759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65"/>
    <w:rsid w:val="00005633"/>
    <w:rsid w:val="000318C6"/>
    <w:rsid w:val="00034D6D"/>
    <w:rsid w:val="00041102"/>
    <w:rsid w:val="000A168D"/>
    <w:rsid w:val="000B071E"/>
    <w:rsid w:val="000C4671"/>
    <w:rsid w:val="001054B0"/>
    <w:rsid w:val="00135296"/>
    <w:rsid w:val="001404AC"/>
    <w:rsid w:val="00162D36"/>
    <w:rsid w:val="001E630D"/>
    <w:rsid w:val="002230A9"/>
    <w:rsid w:val="00240DD1"/>
    <w:rsid w:val="00251822"/>
    <w:rsid w:val="00282B30"/>
    <w:rsid w:val="00284DC9"/>
    <w:rsid w:val="002A3D6C"/>
    <w:rsid w:val="00335CB3"/>
    <w:rsid w:val="00337D0C"/>
    <w:rsid w:val="00366528"/>
    <w:rsid w:val="003A2E6D"/>
    <w:rsid w:val="003B2BB8"/>
    <w:rsid w:val="003B457A"/>
    <w:rsid w:val="003D34FF"/>
    <w:rsid w:val="00400562"/>
    <w:rsid w:val="00420406"/>
    <w:rsid w:val="004575B7"/>
    <w:rsid w:val="004609F3"/>
    <w:rsid w:val="004B54CA"/>
    <w:rsid w:val="004D12EA"/>
    <w:rsid w:val="004E5CBF"/>
    <w:rsid w:val="00506C6E"/>
    <w:rsid w:val="005440DC"/>
    <w:rsid w:val="00570083"/>
    <w:rsid w:val="005B6663"/>
    <w:rsid w:val="005C3AA9"/>
    <w:rsid w:val="00620ACD"/>
    <w:rsid w:val="00621FC5"/>
    <w:rsid w:val="00637B02"/>
    <w:rsid w:val="0066022B"/>
    <w:rsid w:val="0067218E"/>
    <w:rsid w:val="00683A84"/>
    <w:rsid w:val="006A4CE7"/>
    <w:rsid w:val="006B4395"/>
    <w:rsid w:val="006C1D83"/>
    <w:rsid w:val="006C2E1D"/>
    <w:rsid w:val="006D6617"/>
    <w:rsid w:val="006F0388"/>
    <w:rsid w:val="007100F3"/>
    <w:rsid w:val="00714D5D"/>
    <w:rsid w:val="0074384E"/>
    <w:rsid w:val="00757D1F"/>
    <w:rsid w:val="00785261"/>
    <w:rsid w:val="007B0256"/>
    <w:rsid w:val="007D1B28"/>
    <w:rsid w:val="007F02F9"/>
    <w:rsid w:val="00802365"/>
    <w:rsid w:val="00806F33"/>
    <w:rsid w:val="00826B03"/>
    <w:rsid w:val="0083177B"/>
    <w:rsid w:val="008538FD"/>
    <w:rsid w:val="00854C92"/>
    <w:rsid w:val="008F1C50"/>
    <w:rsid w:val="00901C50"/>
    <w:rsid w:val="0090419F"/>
    <w:rsid w:val="0091357F"/>
    <w:rsid w:val="009225F0"/>
    <w:rsid w:val="0093462C"/>
    <w:rsid w:val="00953795"/>
    <w:rsid w:val="009556F8"/>
    <w:rsid w:val="00974189"/>
    <w:rsid w:val="0099649D"/>
    <w:rsid w:val="009A796F"/>
    <w:rsid w:val="009D52CE"/>
    <w:rsid w:val="00A45C60"/>
    <w:rsid w:val="00A576D5"/>
    <w:rsid w:val="00A60080"/>
    <w:rsid w:val="00AB1B16"/>
    <w:rsid w:val="00AC51AD"/>
    <w:rsid w:val="00B04ED8"/>
    <w:rsid w:val="00B4443B"/>
    <w:rsid w:val="00B56715"/>
    <w:rsid w:val="00B91E3E"/>
    <w:rsid w:val="00B92AC1"/>
    <w:rsid w:val="00BA2DB9"/>
    <w:rsid w:val="00BE7148"/>
    <w:rsid w:val="00BE760B"/>
    <w:rsid w:val="00C10A9E"/>
    <w:rsid w:val="00C13F08"/>
    <w:rsid w:val="00C26C01"/>
    <w:rsid w:val="00C84165"/>
    <w:rsid w:val="00C84DD7"/>
    <w:rsid w:val="00CB5863"/>
    <w:rsid w:val="00D02D08"/>
    <w:rsid w:val="00D3080A"/>
    <w:rsid w:val="00D4190A"/>
    <w:rsid w:val="00D55F0A"/>
    <w:rsid w:val="00D81EF6"/>
    <w:rsid w:val="00DA243A"/>
    <w:rsid w:val="00DB380F"/>
    <w:rsid w:val="00DB433C"/>
    <w:rsid w:val="00DD2A36"/>
    <w:rsid w:val="00DD5DB5"/>
    <w:rsid w:val="00E273E4"/>
    <w:rsid w:val="00E3102B"/>
    <w:rsid w:val="00E33D10"/>
    <w:rsid w:val="00E3512F"/>
    <w:rsid w:val="00E90426"/>
    <w:rsid w:val="00E9300F"/>
    <w:rsid w:val="00EC5D6B"/>
    <w:rsid w:val="00ED37F7"/>
    <w:rsid w:val="00EE0EBF"/>
    <w:rsid w:val="00F30AFE"/>
    <w:rsid w:val="00F64174"/>
    <w:rsid w:val="00F710C1"/>
    <w:rsid w:val="00F74599"/>
    <w:rsid w:val="00FA2EDF"/>
    <w:rsid w:val="00FE00BA"/>
    <w:rsid w:val="00FE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4AED2C"/>
  <w15:chartTrackingRefBased/>
  <w15:docId w15:val="{A7857A2E-C3A5-4A69-B961-206FABC96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paragraph" w:styleId="ListBullet">
    <w:name w:val="List Bullet"/>
    <w:aliases w:val="TPs Lvl 1"/>
    <w:basedOn w:val="ListParagraph"/>
    <w:uiPriority w:val="1"/>
    <w:semiHidden/>
    <w:unhideWhenUsed/>
    <w:qFormat/>
    <w:rsid w:val="00802365"/>
    <w:pPr>
      <w:tabs>
        <w:tab w:val="num" w:pos="360"/>
        <w:tab w:val="center" w:pos="4873"/>
      </w:tabs>
      <w:contextualSpacing w:val="0"/>
    </w:pPr>
    <w:rPr>
      <w:rFonts w:cs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802365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757D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D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D1F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D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D1F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D1F"/>
    <w:rPr>
      <w:rFonts w:ascii="Segoe UI" w:hAnsi="Segoe UI" w:cs="Segoe UI"/>
      <w:sz w:val="18"/>
      <w:szCs w:val="18"/>
    </w:rPr>
  </w:style>
  <w:style w:type="table" w:customStyle="1" w:styleId="BilingualTable">
    <w:name w:val="Bilingual Table"/>
    <w:basedOn w:val="PlainTable1"/>
    <w:uiPriority w:val="99"/>
    <w:rsid w:val="00620ACD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620AC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odyText">
    <w:name w:val="Body Text"/>
    <w:basedOn w:val="Normal"/>
    <w:link w:val="BodyTextChar"/>
    <w:uiPriority w:val="99"/>
    <w:unhideWhenUsed/>
    <w:rsid w:val="00335CB3"/>
    <w:pPr>
      <w:spacing w:after="120"/>
    </w:pPr>
    <w:rPr>
      <w:rFonts w:asciiTheme="minorHAnsi" w:eastAsiaTheme="minorEastAsia" w:hAnsiTheme="minorHAnsi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335CB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7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554</Words>
  <Characters>3912</Characters>
  <Application>Microsoft Office Word</Application>
  <DocSecurity>0</DocSecurity>
  <Lines>83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5</cp:revision>
  <dcterms:created xsi:type="dcterms:W3CDTF">2025-10-16T22:36:00Z</dcterms:created>
  <dcterms:modified xsi:type="dcterms:W3CDTF">2025-10-16T22:38:00Z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Image_Header">
    <vt:lpwstr>C:\Program Files (x86)\Common Files\janusNET Shared\janusSEAL\Images\DocumentSlashBlue.png</vt:lpwstr>
  </property>
  <property fmtid="{D5CDD505-2E9C-101B-9397-08002B2CF9AE}" pid="3" name="PM_Caveats_Count">
    <vt:lpwstr>0</vt:lpwstr>
  </property>
  <property fmtid="{D5CDD505-2E9C-101B-9397-08002B2CF9AE}" pid="4" name="PM_DisplayValueSecClassificationWithQualifier">
    <vt:lpwstr>OFFICIAL</vt:lpwstr>
  </property>
  <property fmtid="{D5CDD505-2E9C-101B-9397-08002B2CF9AE}" pid="5" name="PM_Qualifier">
    <vt:lpwstr/>
  </property>
  <property fmtid="{D5CDD505-2E9C-101B-9397-08002B2CF9AE}" pid="6" name="PM_SecurityClassification">
    <vt:lpwstr>OFFICIAL</vt:lpwstr>
  </property>
  <property fmtid="{D5CDD505-2E9C-101B-9397-08002B2CF9AE}" pid="7" name="PM_InsertionValue">
    <vt:lpwstr>OFFICIAL</vt:lpwstr>
  </property>
  <property fmtid="{D5CDD505-2E9C-101B-9397-08002B2CF9AE}" pid="8" name="PM_Originating_FileId">
    <vt:lpwstr>462264BF2E614ED0B1A08395D7BDD379</vt:lpwstr>
  </property>
  <property fmtid="{D5CDD505-2E9C-101B-9397-08002B2CF9AE}" pid="9" name="PM_ProtectiveMarkingValue_Footer">
    <vt:lpwstr>OFFICIAL</vt:lpwstr>
  </property>
  <property fmtid="{D5CDD505-2E9C-101B-9397-08002B2CF9AE}" pid="10" name="PM_Originator_Hash_SHA1">
    <vt:lpwstr>80C74928078A758D77C788D0862C745A86846130</vt:lpwstr>
  </property>
  <property fmtid="{D5CDD505-2E9C-101B-9397-08002B2CF9AE}" pid="11" name="PM_OriginationTimeStamp">
    <vt:lpwstr>2024-02-20T22:35:34Z</vt:lpwstr>
  </property>
  <property fmtid="{D5CDD505-2E9C-101B-9397-08002B2CF9AE}" pid="12" name="PM_ProtectiveMarkingValue_Header">
    <vt:lpwstr>OFFICIAL</vt:lpwstr>
  </property>
  <property fmtid="{D5CDD505-2E9C-101B-9397-08002B2CF9AE}" pid="13" name="PM_ProtectiveMarkingImage_Footer">
    <vt:lpwstr>C:\Program Files (x86)\Common Files\janusNET Shared\janusSEAL\Images\DocumentSlashBlue.png</vt:lpwstr>
  </property>
  <property fmtid="{D5CDD505-2E9C-101B-9397-08002B2CF9AE}" pid="14" name="PM_Namespace">
    <vt:lpwstr>gov.au</vt:lpwstr>
  </property>
  <property fmtid="{D5CDD505-2E9C-101B-9397-08002B2CF9AE}" pid="15" name="PM_Version">
    <vt:lpwstr>2018.4</vt:lpwstr>
  </property>
  <property fmtid="{D5CDD505-2E9C-101B-9397-08002B2CF9AE}" pid="16" name="PM_Note">
    <vt:lpwstr/>
  </property>
  <property fmtid="{D5CDD505-2E9C-101B-9397-08002B2CF9AE}" pid="17" name="PM_Markers">
    <vt:lpwstr/>
  </property>
  <property fmtid="{D5CDD505-2E9C-101B-9397-08002B2CF9AE}" pid="18" name="PM_Display">
    <vt:lpwstr>OFFICIAL</vt:lpwstr>
  </property>
  <property fmtid="{D5CDD505-2E9C-101B-9397-08002B2CF9AE}" pid="19" name="PM_Hash_Version">
    <vt:lpwstr>2024.1</vt:lpwstr>
  </property>
  <property fmtid="{D5CDD505-2E9C-101B-9397-08002B2CF9AE}" pid="20" name="PM_Hash_Salt_Prev">
    <vt:lpwstr>D8C18FF11B2020E1694155E51C393732</vt:lpwstr>
  </property>
  <property fmtid="{D5CDD505-2E9C-101B-9397-08002B2CF9AE}" pid="21" name="PM_Hash_Salt">
    <vt:lpwstr>4023316D9154CBEF0839888D9AC48006</vt:lpwstr>
  </property>
  <property fmtid="{D5CDD505-2E9C-101B-9397-08002B2CF9AE}" pid="22" name="PM_Hash_SHA1">
    <vt:lpwstr>CED6224387D1B4C7D5D3016164EE7AB73FE79DFB</vt:lpwstr>
  </property>
  <property fmtid="{D5CDD505-2E9C-101B-9397-08002B2CF9AE}" pid="23" name="PM_OriginatorUserAccountName_SHA256">
    <vt:lpwstr>41A9F2FD22514E620C6CDFE56FAAB5E2B8E5A0522436B92F910CE559C2B77A2F</vt:lpwstr>
  </property>
  <property fmtid="{D5CDD505-2E9C-101B-9397-08002B2CF9AE}" pid="24" name="PM_OriginatorDomainName_SHA256">
    <vt:lpwstr>E83A2A66C4061446A7E3732E8D44762184B6B377D962B96C83DC624302585857</vt:lpwstr>
  </property>
  <property fmtid="{D5CDD505-2E9C-101B-9397-08002B2CF9AE}" pid="25" name="PM_SecurityClassification_Prev">
    <vt:lpwstr>OFFICIAL</vt:lpwstr>
  </property>
  <property fmtid="{D5CDD505-2E9C-101B-9397-08002B2CF9AE}" pid="26" name="PM_Qualifier_Prev">
    <vt:lpwstr/>
  </property>
  <property fmtid="{D5CDD505-2E9C-101B-9397-08002B2CF9AE}" pid="27" name="PM_Expires">
    <vt:lpwstr/>
  </property>
  <property fmtid="{D5CDD505-2E9C-101B-9397-08002B2CF9AE}" pid="28" name="MSIP_Label_eb34d90b-fc41-464d-af60-f74d721d0790_SetDate">
    <vt:lpwstr>2024-02-20T22:35:34Z</vt:lpwstr>
  </property>
  <property fmtid="{D5CDD505-2E9C-101B-9397-08002B2CF9AE}" pid="29" name="PMHMAC">
    <vt:lpwstr>v=2024.1;a=SHA256;h=DD4593517CA3E8C472CDE11D6C0295EA78EEB7A22D8DD5540E61EA9F38A4849A</vt:lpwstr>
  </property>
  <property fmtid="{D5CDD505-2E9C-101B-9397-08002B2CF9AE}" pid="30" name="MSIP_Label_eb34d90b-fc41-464d-af60-f74d721d0790_Name">
    <vt:lpwstr>OFFICIAL</vt:lpwstr>
  </property>
  <property fmtid="{D5CDD505-2E9C-101B-9397-08002B2CF9AE}" pid="31" name="PM_DownTo">
    <vt:lpwstr/>
  </property>
  <property fmtid="{D5CDD505-2E9C-101B-9397-08002B2CF9AE}" pid="32" name="MSIP_Label_eb34d90b-fc41-464d-af60-f74d721d0790_SiteId">
    <vt:lpwstr>61e36dd1-ca6e-4d61-aa0a-2b4eb88317a3</vt:lpwstr>
  </property>
  <property fmtid="{D5CDD505-2E9C-101B-9397-08002B2CF9AE}" pid="33" name="MSIP_Label_eb34d90b-fc41-464d-af60-f74d721d0790_ContentBits">
    <vt:lpwstr>3</vt:lpwstr>
  </property>
  <property fmtid="{D5CDD505-2E9C-101B-9397-08002B2CF9AE}" pid="34" name="MSIP_Label_eb34d90b-fc41-464d-af60-f74d721d0790_Enabled">
    <vt:lpwstr>true</vt:lpwstr>
  </property>
  <property fmtid="{D5CDD505-2E9C-101B-9397-08002B2CF9AE}" pid="35" name="MSIP_Label_eb34d90b-fc41-464d-af60-f74d721d0790_Method">
    <vt:lpwstr>Privileged</vt:lpwstr>
  </property>
  <property fmtid="{D5CDD505-2E9C-101B-9397-08002B2CF9AE}" pid="36" name="MSIP_Label_eb34d90b-fc41-464d-af60-f74d721d0790_ActionId">
    <vt:lpwstr>ea5acbb3308440c0bcb4041823be9525</vt:lpwstr>
  </property>
  <property fmtid="{D5CDD505-2E9C-101B-9397-08002B2CF9AE}" pid="37" name="PMUuid">
    <vt:lpwstr>v=2022.2;d=gov.au;g=46DD6D7C-8107-577B-BC6E-F348953B2E44</vt:lpwstr>
  </property>
  <property fmtid="{D5CDD505-2E9C-101B-9397-08002B2CF9AE}" pid="38" name="PM_DowngradeTo">
    <vt:lpwstr/>
  </property>
</Properties>
</file>