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0793EEDF" w:rsidR="00240DD1" w:rsidRPr="008F1C50" w:rsidRDefault="002217B8" w:rsidP="00DA4765">
      <w:pPr>
        <w:spacing w:before="160"/>
        <w:rPr>
          <w:b/>
        </w:rPr>
      </w:pPr>
      <w:r>
        <w:rPr>
          <w:b/>
        </w:rPr>
        <w:t>How to protect yourself from scams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44B0AFB0" w14:textId="77777777" w:rsidR="00DA4765" w:rsidRPr="00F4230E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sz w:val="28"/>
          <w:szCs w:val="28"/>
        </w:rPr>
      </w:pPr>
      <w:r w:rsidRPr="00F4230E">
        <w:rPr>
          <w:rFonts w:cs="Arial"/>
          <w:b/>
          <w:bCs/>
          <w:sz w:val="28"/>
          <w:szCs w:val="28"/>
        </w:rPr>
        <w:t>Ny-</w:t>
      </w:r>
      <w:proofErr w:type="spellStart"/>
      <w:r w:rsidRPr="00F4230E">
        <w:rPr>
          <w:rFonts w:cs="Arial"/>
          <w:b/>
          <w:bCs/>
          <w:sz w:val="28"/>
          <w:szCs w:val="28"/>
        </w:rPr>
        <w:t>yinmiya</w:t>
      </w:r>
      <w:proofErr w:type="spellEnd"/>
      <w:r w:rsidRPr="00F4230E">
        <w:rPr>
          <w:rFonts w:cs="Arial"/>
          <w:b/>
          <w:bCs/>
          <w:sz w:val="28"/>
          <w:szCs w:val="28"/>
        </w:rPr>
        <w:t xml:space="preserve"> barra jaga </w:t>
      </w:r>
      <w:proofErr w:type="spellStart"/>
      <w:r w:rsidRPr="00F4230E">
        <w:rPr>
          <w:rFonts w:cs="Arial"/>
          <w:b/>
          <w:bCs/>
          <w:sz w:val="28"/>
          <w:szCs w:val="28"/>
        </w:rPr>
        <w:t>ny-jana</w:t>
      </w:r>
      <w:proofErr w:type="spellEnd"/>
      <w:r w:rsidRPr="00F4230E">
        <w:rPr>
          <w:rFonts w:cs="Arial"/>
          <w:b/>
          <w:bCs/>
          <w:sz w:val="28"/>
          <w:szCs w:val="28"/>
        </w:rPr>
        <w:t xml:space="preserve"> </w:t>
      </w:r>
      <w:proofErr w:type="spellStart"/>
      <w:r w:rsidRPr="00F4230E">
        <w:rPr>
          <w:rFonts w:cs="Arial"/>
          <w:b/>
          <w:bCs/>
          <w:sz w:val="28"/>
          <w:szCs w:val="28"/>
        </w:rPr>
        <w:t>nggula</w:t>
      </w:r>
      <w:proofErr w:type="spellEnd"/>
      <w:r w:rsidRPr="00F4230E">
        <w:rPr>
          <w:rFonts w:cs="Arial"/>
          <w:b/>
          <w:bCs/>
          <w:sz w:val="28"/>
          <w:szCs w:val="28"/>
        </w:rPr>
        <w:t xml:space="preserve"> </w:t>
      </w:r>
      <w:proofErr w:type="spellStart"/>
      <w:r w:rsidRPr="00F4230E">
        <w:rPr>
          <w:rFonts w:cs="Arial"/>
          <w:b/>
          <w:bCs/>
          <w:sz w:val="28"/>
          <w:szCs w:val="28"/>
        </w:rPr>
        <w:t>aburr-anngiya</w:t>
      </w:r>
      <w:proofErr w:type="spellEnd"/>
      <w:r w:rsidRPr="00F4230E">
        <w:rPr>
          <w:rFonts w:cs="Arial"/>
          <w:b/>
          <w:bCs/>
          <w:sz w:val="28"/>
          <w:szCs w:val="28"/>
        </w:rPr>
        <w:t xml:space="preserve"> </w:t>
      </w:r>
      <w:proofErr w:type="spellStart"/>
      <w:r w:rsidRPr="00F4230E">
        <w:rPr>
          <w:rFonts w:cs="Arial"/>
          <w:b/>
          <w:bCs/>
          <w:sz w:val="28"/>
          <w:szCs w:val="28"/>
        </w:rPr>
        <w:t>wenga</w:t>
      </w:r>
      <w:proofErr w:type="spellEnd"/>
      <w:r w:rsidRPr="00F4230E">
        <w:rPr>
          <w:rFonts w:cs="Arial"/>
          <w:b/>
          <w:bCs/>
          <w:sz w:val="28"/>
          <w:szCs w:val="28"/>
        </w:rPr>
        <w:t xml:space="preserve"> scams</w:t>
      </w:r>
    </w:p>
    <w:p w14:paraId="4950C9C7" w14:textId="77777777" w:rsidR="00DA4765" w:rsidRPr="003D2F7D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it-IT"/>
        </w:rPr>
      </w:pPr>
      <w:proofErr w:type="spellStart"/>
      <w:r>
        <w:rPr>
          <w:rFonts w:cs="Arial"/>
          <w:color w:val="000000" w:themeColor="text1"/>
        </w:rPr>
        <w:t>Aburr</w:t>
      </w:r>
      <w:proofErr w:type="spellEnd"/>
      <w:r>
        <w:rPr>
          <w:rFonts w:cs="Arial"/>
          <w:color w:val="000000" w:themeColor="text1"/>
        </w:rPr>
        <w:t xml:space="preserve">-guna scam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bubu-</w:t>
      </w:r>
      <w:proofErr w:type="spellStart"/>
      <w:r>
        <w:rPr>
          <w:rFonts w:cs="Arial"/>
          <w:color w:val="000000" w:themeColor="text1"/>
        </w:rPr>
        <w:t>yolka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r w:rsidRPr="006A0AED">
        <w:rPr>
          <w:rFonts w:cs="Arial"/>
          <w:color w:val="000000" w:themeColor="text1"/>
          <w:lang w:val="it-IT"/>
        </w:rPr>
        <w:t xml:space="preserve">mun-ngumurda </w:t>
      </w:r>
      <w:r w:rsidRPr="003D2F7D">
        <w:rPr>
          <w:rFonts w:cs="Arial"/>
          <w:color w:val="000000" w:themeColor="text1"/>
          <w:lang w:val="it-IT"/>
        </w:rPr>
        <w:t>miy-ma barra nggula mun-n</w:t>
      </w:r>
      <w:r>
        <w:rPr>
          <w:rFonts w:cs="Arial"/>
          <w:color w:val="000000" w:themeColor="text1"/>
          <w:lang w:val="it-IT"/>
        </w:rPr>
        <w:t>g</w:t>
      </w:r>
      <w:r w:rsidRPr="003D2F7D">
        <w:rPr>
          <w:rFonts w:cs="Arial"/>
          <w:color w:val="000000" w:themeColor="text1"/>
          <w:lang w:val="it-IT"/>
        </w:rPr>
        <w:t>inyipa rrupiya o mun-nginyipa personal information.</w:t>
      </w:r>
    </w:p>
    <w:p w14:paraId="3B59C523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Scammers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gu-guta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aburr-nachichiya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phone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guwukurrja</w:t>
      </w:r>
      <w:proofErr w:type="spellEnd"/>
      <w:r>
        <w:rPr>
          <w:rFonts w:cs="Arial"/>
          <w:color w:val="000000" w:themeColor="text1"/>
        </w:rPr>
        <w:t xml:space="preserve">, o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social media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gubu-jarlaparda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guyolkiya</w:t>
      </w:r>
      <w:proofErr w:type="spellEnd"/>
      <w:r>
        <w:rPr>
          <w:rFonts w:cs="Arial"/>
          <w:color w:val="000000" w:themeColor="text1"/>
        </w:rPr>
        <w:t xml:space="preserve"> websites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burral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>-maya.</w:t>
      </w:r>
    </w:p>
    <w:p w14:paraId="7DECB47D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aburr-yolkiya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aburr-ni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jimarnjarra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Services Australia, </w:t>
      </w:r>
      <w:proofErr w:type="spellStart"/>
      <w:r>
        <w:rPr>
          <w:rFonts w:cs="Arial"/>
          <w:color w:val="000000" w:themeColor="text1"/>
        </w:rPr>
        <w:t>wugupa</w:t>
      </w:r>
      <w:proofErr w:type="spellEnd"/>
      <w:r>
        <w:rPr>
          <w:rFonts w:cs="Arial"/>
          <w:color w:val="000000" w:themeColor="text1"/>
        </w:rPr>
        <w:t xml:space="preserve"> Traditional Credit </w:t>
      </w:r>
      <w:r w:rsidRPr="00DA4765">
        <w:rPr>
          <w:rFonts w:cs="Arial"/>
          <w:color w:val="000000" w:themeColor="text1"/>
        </w:rPr>
        <w:t>Union (</w:t>
      </w:r>
      <w:r>
        <w:rPr>
          <w:rFonts w:cs="Arial"/>
          <w:color w:val="000000" w:themeColor="text1"/>
        </w:rPr>
        <w:t>TCU), o Indue.</w:t>
      </w:r>
    </w:p>
    <w:p w14:paraId="7CD52B5F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aburr-yolkiya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jimarnjarra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aburr-ngurrjiya</w:t>
      </w:r>
      <w:proofErr w:type="spellEnd"/>
      <w:r>
        <w:rPr>
          <w:rFonts w:cs="Arial"/>
          <w:color w:val="000000" w:themeColor="text1"/>
        </w:rPr>
        <w:t xml:space="preserve"> enhanced Income Management Account </w:t>
      </w:r>
      <w:proofErr w:type="gramStart"/>
      <w:r>
        <w:rPr>
          <w:rFonts w:cs="Arial"/>
          <w:color w:val="000000" w:themeColor="text1"/>
        </w:rPr>
        <w:t>o</w:t>
      </w:r>
      <w:proofErr w:type="gram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details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>.</w:t>
      </w:r>
    </w:p>
    <w:p w14:paraId="18EDE768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Gun-gata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gu-yurra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gu-boya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gudericha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yanma</w:t>
      </w:r>
      <w:proofErr w:type="spellEnd"/>
      <w:r>
        <w:rPr>
          <w:rFonts w:cs="Arial"/>
          <w:color w:val="000000" w:themeColor="text1"/>
        </w:rPr>
        <w:t xml:space="preserve"> gala </w:t>
      </w:r>
      <w:proofErr w:type="spellStart"/>
      <w:r>
        <w:rPr>
          <w:rFonts w:cs="Arial"/>
          <w:color w:val="000000" w:themeColor="text1"/>
        </w:rPr>
        <w:t>aburr-yinmiya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bubu-</w:t>
      </w:r>
      <w:proofErr w:type="spellStart"/>
      <w:r>
        <w:rPr>
          <w:rFonts w:cs="Arial"/>
          <w:color w:val="000000" w:themeColor="text1"/>
        </w:rPr>
        <w:t>yolka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yi-anngiya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scam.</w:t>
      </w:r>
    </w:p>
    <w:p w14:paraId="79D3390D" w14:textId="77777777" w:rsidR="00DA4765" w:rsidRPr="00110417" w:rsidRDefault="00DA4765" w:rsidP="00DA4765">
      <w:pPr>
        <w:spacing w:before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110417">
        <w:rPr>
          <w:rFonts w:cs="Arial"/>
          <w:b/>
          <w:bCs/>
        </w:rPr>
        <w:t>Jarlapa</w:t>
      </w:r>
      <w:proofErr w:type="spellEnd"/>
      <w:r w:rsidRPr="00110417">
        <w:rPr>
          <w:rFonts w:cs="Arial"/>
          <w:b/>
          <w:bCs/>
        </w:rPr>
        <w:t xml:space="preserve"> </w:t>
      </w:r>
      <w:proofErr w:type="spellStart"/>
      <w:r w:rsidRPr="00110417">
        <w:rPr>
          <w:rFonts w:cs="Arial"/>
          <w:b/>
          <w:bCs/>
        </w:rPr>
        <w:t>na</w:t>
      </w:r>
      <w:proofErr w:type="spellEnd"/>
      <w:r w:rsidRPr="00110417">
        <w:rPr>
          <w:rFonts w:cs="Arial"/>
          <w:b/>
          <w:bCs/>
        </w:rPr>
        <w:t xml:space="preserve"> </w:t>
      </w:r>
      <w:proofErr w:type="spellStart"/>
      <w:r w:rsidRPr="00110417">
        <w:rPr>
          <w:rFonts w:cs="Arial"/>
          <w:b/>
          <w:bCs/>
        </w:rPr>
        <w:t>nggula</w:t>
      </w:r>
      <w:proofErr w:type="spellEnd"/>
      <w:r w:rsidRPr="00110417">
        <w:rPr>
          <w:rFonts w:cs="Arial"/>
          <w:b/>
          <w:bCs/>
        </w:rPr>
        <w:t xml:space="preserve"> </w:t>
      </w:r>
      <w:proofErr w:type="spellStart"/>
      <w:r w:rsidRPr="00110417">
        <w:rPr>
          <w:rFonts w:cs="Arial"/>
          <w:b/>
          <w:bCs/>
        </w:rPr>
        <w:t>jurra</w:t>
      </w:r>
      <w:proofErr w:type="spellEnd"/>
    </w:p>
    <w:p w14:paraId="3740915F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yi-anngiya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Services </w:t>
      </w:r>
      <w:proofErr w:type="spellStart"/>
      <w:proofErr w:type="gramStart"/>
      <w:r>
        <w:rPr>
          <w:rFonts w:cs="Arial"/>
          <w:color w:val="000000" w:themeColor="text1"/>
        </w:rPr>
        <w:t>Australia,TCU</w:t>
      </w:r>
      <w:proofErr w:type="spellEnd"/>
      <w:proofErr w:type="gram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Indue mu-maya mu-</w:t>
      </w:r>
      <w:proofErr w:type="spellStart"/>
      <w:r>
        <w:rPr>
          <w:rFonts w:cs="Arial"/>
          <w:color w:val="000000" w:themeColor="text1"/>
        </w:rPr>
        <w:t>workiya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yi-anngiya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official 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 addresses. </w:t>
      </w:r>
      <w:proofErr w:type="spellStart"/>
      <w:r>
        <w:rPr>
          <w:rFonts w:cs="Arial"/>
          <w:color w:val="000000" w:themeColor="text1"/>
        </w:rPr>
        <w:t>Ngayburrpa</w:t>
      </w:r>
      <w:proofErr w:type="spellEnd"/>
      <w:r>
        <w:rPr>
          <w:rFonts w:cs="Arial"/>
          <w:color w:val="000000" w:themeColor="text1"/>
        </w:rPr>
        <w:t xml:space="preserve"> gala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nyiburr-ni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 addresses </w:t>
      </w:r>
      <w:proofErr w:type="spellStart"/>
      <w:r>
        <w:rPr>
          <w:rFonts w:cs="Arial"/>
          <w:color w:val="000000" w:themeColor="text1"/>
        </w:rPr>
        <w:t>yi-anngiya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Outlook, Hotmail o Gmail.</w:t>
      </w:r>
    </w:p>
    <w:p w14:paraId="4315C7D9" w14:textId="77777777" w:rsidR="00DA4765" w:rsidRPr="00011414" w:rsidRDefault="00DA4765" w:rsidP="00DA4765">
      <w:pPr>
        <w:spacing w:before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r w:rsidRPr="00011414">
        <w:rPr>
          <w:rFonts w:cs="Arial"/>
          <w:b/>
          <w:bCs/>
        </w:rPr>
        <w:t>Nyi-</w:t>
      </w:r>
      <w:proofErr w:type="spellStart"/>
      <w:r w:rsidRPr="00011414">
        <w:rPr>
          <w:rFonts w:cs="Arial"/>
          <w:b/>
          <w:bCs/>
        </w:rPr>
        <w:t>naya</w:t>
      </w:r>
      <w:proofErr w:type="spellEnd"/>
      <w:r w:rsidRPr="00011414">
        <w:rPr>
          <w:rFonts w:cs="Arial"/>
          <w:b/>
          <w:bCs/>
        </w:rPr>
        <w:t xml:space="preserve"> barra </w:t>
      </w:r>
      <w:proofErr w:type="spellStart"/>
      <w:r w:rsidRPr="00011414">
        <w:rPr>
          <w:rFonts w:cs="Arial"/>
          <w:b/>
          <w:bCs/>
        </w:rPr>
        <w:t>nggula</w:t>
      </w:r>
      <w:proofErr w:type="spellEnd"/>
      <w:r w:rsidRPr="00011414">
        <w:rPr>
          <w:rFonts w:cs="Arial"/>
          <w:b/>
          <w:bCs/>
        </w:rPr>
        <w:t xml:space="preserve"> gala barra ana-</w:t>
      </w:r>
      <w:proofErr w:type="spellStart"/>
      <w:r w:rsidRPr="00011414">
        <w:rPr>
          <w:rFonts w:cs="Arial"/>
          <w:b/>
          <w:bCs/>
        </w:rPr>
        <w:t>nga</w:t>
      </w:r>
      <w:proofErr w:type="spellEnd"/>
      <w:r w:rsidRPr="00011414">
        <w:rPr>
          <w:rFonts w:cs="Arial"/>
          <w:b/>
          <w:bCs/>
        </w:rPr>
        <w:t xml:space="preserve"> </w:t>
      </w:r>
      <w:proofErr w:type="spellStart"/>
      <w:r w:rsidRPr="00011414">
        <w:rPr>
          <w:rFonts w:cs="Arial"/>
          <w:b/>
          <w:bCs/>
        </w:rPr>
        <w:t>ny-yu</w:t>
      </w:r>
      <w:proofErr w:type="spellEnd"/>
      <w:r w:rsidRPr="00011414">
        <w:rPr>
          <w:rFonts w:cs="Arial"/>
          <w:b/>
          <w:bCs/>
        </w:rPr>
        <w:t xml:space="preserve"> mun-</w:t>
      </w:r>
      <w:proofErr w:type="spellStart"/>
      <w:r w:rsidRPr="00011414">
        <w:rPr>
          <w:rFonts w:cs="Arial"/>
          <w:b/>
          <w:bCs/>
        </w:rPr>
        <w:t>nginyipa</w:t>
      </w:r>
      <w:proofErr w:type="spellEnd"/>
      <w:r w:rsidRPr="00011414">
        <w:rPr>
          <w:rFonts w:cs="Arial"/>
          <w:b/>
          <w:bCs/>
        </w:rPr>
        <w:t xml:space="preserve"> personal information burr-</w:t>
      </w:r>
      <w:proofErr w:type="spellStart"/>
      <w:r w:rsidRPr="00011414">
        <w:rPr>
          <w:rFonts w:cs="Arial"/>
          <w:b/>
          <w:bCs/>
        </w:rPr>
        <w:t>guta</w:t>
      </w:r>
      <w:proofErr w:type="spellEnd"/>
    </w:p>
    <w:p w14:paraId="35A09D9C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Minyja</w:t>
      </w:r>
      <w:proofErr w:type="spellEnd"/>
      <w:r>
        <w:rPr>
          <w:rFonts w:cs="Arial"/>
          <w:color w:val="000000" w:themeColor="text1"/>
        </w:rPr>
        <w:t xml:space="preserve"> barra call </w:t>
      </w:r>
      <w:proofErr w:type="spellStart"/>
      <w:r>
        <w:rPr>
          <w:rFonts w:cs="Arial"/>
          <w:color w:val="000000" w:themeColor="text1"/>
        </w:rPr>
        <w:t>aburr-ni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barra bubu-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aburr-ni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joborr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gubu-ngurrja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</w:t>
      </w:r>
      <w:proofErr w:type="spellEnd"/>
      <w:r>
        <w:rPr>
          <w:rFonts w:cs="Arial"/>
          <w:color w:val="000000" w:themeColor="text1"/>
        </w:rPr>
        <w:t xml:space="preserve">-boy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ny-jurrma</w:t>
      </w:r>
      <w:proofErr w:type="spellEnd"/>
      <w:r>
        <w:rPr>
          <w:rFonts w:cs="Arial"/>
          <w:color w:val="000000" w:themeColor="text1"/>
        </w:rPr>
        <w:t xml:space="preserve"> n-boy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jechinuwa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marn.gi </w:t>
      </w:r>
      <w:proofErr w:type="spellStart"/>
      <w:r>
        <w:rPr>
          <w:rFonts w:cs="Arial"/>
          <w:color w:val="000000" w:themeColor="text1"/>
        </w:rPr>
        <w:t>aburr-ni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ny-jata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burral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nyi-gugaliya</w:t>
      </w:r>
      <w:proofErr w:type="spellEnd"/>
      <w:r>
        <w:rPr>
          <w:rFonts w:cs="Arial"/>
          <w:color w:val="000000" w:themeColor="text1"/>
        </w:rPr>
        <w:t>.</w:t>
      </w:r>
    </w:p>
    <w:p w14:paraId="6DCB31FA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gala </w:t>
      </w:r>
      <w:proofErr w:type="spellStart"/>
      <w:r>
        <w:rPr>
          <w:rFonts w:cs="Arial"/>
          <w:color w:val="000000" w:themeColor="text1"/>
        </w:rPr>
        <w:t>aburr-yinmiya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aburr-burnjerrja</w:t>
      </w:r>
      <w:proofErr w:type="spellEnd"/>
      <w:r>
        <w:rPr>
          <w:rFonts w:cs="Arial"/>
          <w:color w:val="000000" w:themeColor="text1"/>
        </w:rPr>
        <w:t xml:space="preserve"> o bubu-</w:t>
      </w:r>
      <w:proofErr w:type="spellStart"/>
      <w:r>
        <w:rPr>
          <w:rFonts w:cs="Arial"/>
          <w:color w:val="000000" w:themeColor="text1"/>
        </w:rPr>
        <w:t>yolka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personal information </w:t>
      </w:r>
      <w:proofErr w:type="spellStart"/>
      <w:r>
        <w:rPr>
          <w:rFonts w:cs="Arial"/>
          <w:color w:val="000000" w:themeColor="text1"/>
        </w:rPr>
        <w:t>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aburr-wengga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ny-jerrma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burrwa</w:t>
      </w:r>
      <w:proofErr w:type="spellEnd"/>
      <w:r>
        <w:rPr>
          <w:rFonts w:cs="Arial"/>
          <w:color w:val="000000" w:themeColor="text1"/>
        </w:rPr>
        <w:t xml:space="preserve"> email o text.</w:t>
      </w:r>
    </w:p>
    <w:p w14:paraId="27492887" w14:textId="77777777" w:rsidR="00DA4765" w:rsidRPr="00011414" w:rsidRDefault="00DA4765" w:rsidP="00DA4765">
      <w:pPr>
        <w:spacing w:before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r w:rsidRPr="00011414">
        <w:rPr>
          <w:rFonts w:cs="Arial"/>
          <w:b/>
          <w:bCs/>
        </w:rPr>
        <w:t xml:space="preserve">Gala barra click-on </w:t>
      </w:r>
      <w:proofErr w:type="spellStart"/>
      <w:r w:rsidRPr="00011414">
        <w:rPr>
          <w:rFonts w:cs="Arial"/>
          <w:b/>
          <w:bCs/>
        </w:rPr>
        <w:t>nyi-ni</w:t>
      </w:r>
      <w:proofErr w:type="spellEnd"/>
      <w:r w:rsidRPr="00011414">
        <w:rPr>
          <w:rFonts w:cs="Arial"/>
          <w:b/>
          <w:bCs/>
        </w:rPr>
        <w:t xml:space="preserve"> </w:t>
      </w:r>
      <w:proofErr w:type="spellStart"/>
      <w:r w:rsidRPr="00011414">
        <w:rPr>
          <w:rFonts w:cs="Arial"/>
          <w:b/>
          <w:bCs/>
        </w:rPr>
        <w:t>gunyuna</w:t>
      </w:r>
      <w:proofErr w:type="spellEnd"/>
      <w:r w:rsidRPr="00011414">
        <w:rPr>
          <w:rFonts w:cs="Arial"/>
          <w:b/>
          <w:bCs/>
        </w:rPr>
        <w:t xml:space="preserve"> mu-</w:t>
      </w:r>
      <w:proofErr w:type="spellStart"/>
      <w:r w:rsidRPr="00011414">
        <w:rPr>
          <w:rFonts w:cs="Arial"/>
          <w:b/>
          <w:bCs/>
        </w:rPr>
        <w:t>jurra</w:t>
      </w:r>
      <w:proofErr w:type="spellEnd"/>
    </w:p>
    <w:p w14:paraId="3CA47B51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Ngayburrpa</w:t>
      </w:r>
      <w:proofErr w:type="spellEnd"/>
      <w:r>
        <w:rPr>
          <w:rFonts w:cs="Arial"/>
          <w:color w:val="000000" w:themeColor="text1"/>
        </w:rPr>
        <w:t xml:space="preserve"> gala </w:t>
      </w:r>
      <w:proofErr w:type="spellStart"/>
      <w:r>
        <w:rPr>
          <w:rFonts w:cs="Arial"/>
          <w:color w:val="000000" w:themeColor="text1"/>
        </w:rPr>
        <w:t>nyiburr-yinmiya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nyibi-jerrma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nyinyipa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 o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guwukurrja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ny-jolartcha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miy-anngiya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 xml:space="preserve"> enhanced Income Management account link burr-</w:t>
      </w:r>
      <w:proofErr w:type="spellStart"/>
      <w:r>
        <w:rPr>
          <w:rFonts w:cs="Arial"/>
          <w:color w:val="000000" w:themeColor="text1"/>
        </w:rPr>
        <w:t>guta</w:t>
      </w:r>
      <w:proofErr w:type="spellEnd"/>
      <w:r>
        <w:rPr>
          <w:rFonts w:cs="Arial"/>
          <w:color w:val="000000" w:themeColor="text1"/>
        </w:rPr>
        <w:t>.</w:t>
      </w:r>
    </w:p>
    <w:p w14:paraId="0D1B95B7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-ma barra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mubi-jerrmarra</w:t>
      </w:r>
      <w:proofErr w:type="spellEnd"/>
      <w:r>
        <w:rPr>
          <w:rFonts w:cs="Arial"/>
          <w:color w:val="000000" w:themeColor="text1"/>
        </w:rPr>
        <w:t xml:space="preserve"> link burr-</w:t>
      </w:r>
      <w:proofErr w:type="spellStart"/>
      <w:r>
        <w:rPr>
          <w:rFonts w:cs="Arial"/>
          <w:color w:val="000000" w:themeColor="text1"/>
        </w:rPr>
        <w:t>guta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gala marng.gi, gala barra click on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 barra,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ny-yerrwerrma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guta</w:t>
      </w:r>
      <w:proofErr w:type="spellEnd"/>
      <w:r>
        <w:rPr>
          <w:rFonts w:cs="Arial"/>
          <w:color w:val="000000" w:themeColor="text1"/>
        </w:rPr>
        <w:t>.</w:t>
      </w:r>
    </w:p>
    <w:p w14:paraId="764B454D" w14:textId="77777777" w:rsidR="00DA4765" w:rsidRPr="00011414" w:rsidRDefault="00DA4765" w:rsidP="00DA4765">
      <w:pPr>
        <w:spacing w:before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011414">
        <w:rPr>
          <w:rFonts w:cs="Arial"/>
          <w:b/>
          <w:bCs/>
        </w:rPr>
        <w:t>Dericha</w:t>
      </w:r>
      <w:proofErr w:type="spellEnd"/>
      <w:r w:rsidRPr="00011414">
        <w:rPr>
          <w:rFonts w:cs="Arial"/>
          <w:b/>
          <w:bCs/>
        </w:rPr>
        <w:t xml:space="preserve">, </w:t>
      </w:r>
      <w:proofErr w:type="spellStart"/>
      <w:r w:rsidRPr="00011414">
        <w:rPr>
          <w:rFonts w:cs="Arial"/>
          <w:b/>
          <w:bCs/>
        </w:rPr>
        <w:t>naya</w:t>
      </w:r>
      <w:proofErr w:type="spellEnd"/>
      <w:r w:rsidRPr="00011414">
        <w:rPr>
          <w:rFonts w:cs="Arial"/>
          <w:b/>
          <w:bCs/>
        </w:rPr>
        <w:t xml:space="preserve"> </w:t>
      </w:r>
      <w:proofErr w:type="spellStart"/>
      <w:r w:rsidRPr="00011414">
        <w:rPr>
          <w:rFonts w:cs="Arial"/>
          <w:b/>
          <w:bCs/>
        </w:rPr>
        <w:t>nggula</w:t>
      </w:r>
      <w:proofErr w:type="spellEnd"/>
      <w:r w:rsidRPr="00011414">
        <w:rPr>
          <w:rFonts w:cs="Arial"/>
          <w:b/>
          <w:bCs/>
        </w:rPr>
        <w:t xml:space="preserve"> </w:t>
      </w:r>
      <w:proofErr w:type="spellStart"/>
      <w:r w:rsidRPr="00011414">
        <w:rPr>
          <w:rFonts w:cs="Arial"/>
          <w:b/>
          <w:bCs/>
        </w:rPr>
        <w:t>rrapa</w:t>
      </w:r>
      <w:proofErr w:type="spellEnd"/>
      <w:r w:rsidRPr="00011414">
        <w:rPr>
          <w:rFonts w:cs="Arial"/>
          <w:b/>
          <w:bCs/>
        </w:rPr>
        <w:t xml:space="preserve"> jaga </w:t>
      </w:r>
      <w:proofErr w:type="spellStart"/>
      <w:r w:rsidRPr="00011414">
        <w:rPr>
          <w:rFonts w:cs="Arial"/>
          <w:b/>
          <w:bCs/>
        </w:rPr>
        <w:t>gana</w:t>
      </w:r>
      <w:proofErr w:type="spellEnd"/>
      <w:r w:rsidRPr="00011414">
        <w:rPr>
          <w:rFonts w:cs="Arial"/>
          <w:b/>
          <w:bCs/>
        </w:rPr>
        <w:t xml:space="preserve"> </w:t>
      </w:r>
      <w:proofErr w:type="spellStart"/>
      <w:r w:rsidRPr="00011414">
        <w:rPr>
          <w:rFonts w:cs="Arial"/>
          <w:b/>
          <w:bCs/>
        </w:rPr>
        <w:t>nggulawa</w:t>
      </w:r>
      <w:proofErr w:type="spellEnd"/>
    </w:p>
    <w:p w14:paraId="40AE812D" w14:textId="77777777" w:rsidR="00DA4765" w:rsidRPr="003D2F7D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pt-BR"/>
        </w:rPr>
      </w:pPr>
      <w:r>
        <w:rPr>
          <w:rFonts w:cs="Arial"/>
          <w:color w:val="000000" w:themeColor="text1"/>
        </w:rPr>
        <w:t>N-</w:t>
      </w:r>
      <w:proofErr w:type="spellStart"/>
      <w:r>
        <w:rPr>
          <w:rFonts w:cs="Arial"/>
          <w:color w:val="000000" w:themeColor="text1"/>
        </w:rPr>
        <w:t>borruwiya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dericha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borrwa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r w:rsidRPr="006A0AED">
        <w:rPr>
          <w:rFonts w:cs="Arial"/>
          <w:color w:val="000000" w:themeColor="text1"/>
        </w:rPr>
        <w:t>ana-</w:t>
      </w:r>
      <w:proofErr w:type="spellStart"/>
      <w:r w:rsidRPr="006A0AED">
        <w:rPr>
          <w:rFonts w:cs="Arial"/>
          <w:color w:val="000000" w:themeColor="text1"/>
        </w:rPr>
        <w:t>nga</w:t>
      </w:r>
      <w:proofErr w:type="spellEnd"/>
      <w:r w:rsidRPr="006A0AED">
        <w:rPr>
          <w:rFonts w:cs="Arial"/>
          <w:color w:val="000000" w:themeColor="text1"/>
        </w:rPr>
        <w:t xml:space="preserve"> </w:t>
      </w:r>
      <w:proofErr w:type="spellStart"/>
      <w:r w:rsidRPr="006A0AED">
        <w:rPr>
          <w:rFonts w:cs="Arial"/>
          <w:color w:val="000000" w:themeColor="text1"/>
        </w:rPr>
        <w:t>ny-yu</w:t>
      </w:r>
      <w:proofErr w:type="spellEnd"/>
      <w:r>
        <w:rPr>
          <w:rFonts w:cs="Arial"/>
          <w:color w:val="000000" w:themeColor="text1"/>
        </w:rPr>
        <w:t xml:space="preserve"> </w:t>
      </w:r>
      <w:r w:rsidRPr="003D2F7D">
        <w:rPr>
          <w:rFonts w:cs="Arial"/>
          <w:color w:val="000000" w:themeColor="text1"/>
          <w:lang w:val="pt-BR"/>
        </w:rPr>
        <w:t>mun-nginyipa rrupiya o personal information.</w:t>
      </w:r>
    </w:p>
    <w:p w14:paraId="019E6BE6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Jarlapa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sign gun-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gu-wenggan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scammer </w:t>
      </w:r>
      <w:proofErr w:type="spellStart"/>
      <w:r>
        <w:rPr>
          <w:rFonts w:cs="Arial"/>
          <w:color w:val="000000" w:themeColor="text1"/>
        </w:rPr>
        <w:t>yerrcha</w:t>
      </w:r>
      <w:proofErr w:type="spellEnd"/>
      <w:r>
        <w:rPr>
          <w:rFonts w:cs="Arial"/>
          <w:color w:val="000000" w:themeColor="text1"/>
        </w:rPr>
        <w:t xml:space="preserve"> bubu-</w:t>
      </w:r>
      <w:proofErr w:type="spellStart"/>
      <w:r>
        <w:rPr>
          <w:rFonts w:cs="Arial"/>
          <w:color w:val="000000" w:themeColor="text1"/>
        </w:rPr>
        <w:t>wengganan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>. 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gala n-</w:t>
      </w:r>
      <w:proofErr w:type="spellStart"/>
      <w:r>
        <w:rPr>
          <w:rFonts w:cs="Arial"/>
          <w:color w:val="000000" w:themeColor="text1"/>
        </w:rPr>
        <w:t>borrwa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wengga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ngika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barnja</w:t>
      </w:r>
      <w:proofErr w:type="spellEnd"/>
      <w:r>
        <w:rPr>
          <w:rFonts w:cs="Arial"/>
          <w:color w:val="000000" w:themeColor="text1"/>
        </w:rPr>
        <w:t xml:space="preserve"> a-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, o </w:t>
      </w:r>
      <w:proofErr w:type="spellStart"/>
      <w:r>
        <w:rPr>
          <w:rFonts w:cs="Arial"/>
          <w:color w:val="000000" w:themeColor="text1"/>
        </w:rPr>
        <w:t>werrwerrma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yibirrich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aburr-anngiya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offical</w:t>
      </w:r>
      <w:proofErr w:type="spellEnd"/>
      <w:r>
        <w:rPr>
          <w:rFonts w:cs="Arial"/>
          <w:color w:val="000000" w:themeColor="text1"/>
        </w:rPr>
        <w:t xml:space="preserve"> website o phone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>.</w:t>
      </w:r>
    </w:p>
    <w:p w14:paraId="359E1426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yibirrich</w:t>
      </w:r>
      <w:proofErr w:type="spellEnd"/>
      <w:r>
        <w:rPr>
          <w:rFonts w:cs="Arial"/>
          <w:color w:val="000000" w:themeColor="text1"/>
        </w:rPr>
        <w:t xml:space="preserve"> jaga </w:t>
      </w:r>
      <w:proofErr w:type="spellStart"/>
      <w:r>
        <w:rPr>
          <w:rFonts w:cs="Arial"/>
          <w:color w:val="000000" w:themeColor="text1"/>
        </w:rPr>
        <w:t>ny-jana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galnga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ny-jora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 o scammer </w:t>
      </w:r>
      <w:proofErr w:type="spellStart"/>
      <w:r>
        <w:rPr>
          <w:rFonts w:cs="Arial"/>
          <w:color w:val="000000" w:themeColor="text1"/>
        </w:rPr>
        <w:t>yerrcha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mbi</w:t>
      </w:r>
      <w:proofErr w:type="spellEnd"/>
      <w:r>
        <w:rPr>
          <w:rFonts w:cs="Arial"/>
          <w:color w:val="000000" w:themeColor="text1"/>
        </w:rPr>
        <w:t xml:space="preserve">-manga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information.</w:t>
      </w:r>
    </w:p>
    <w:p w14:paraId="0C77B520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Gun-gata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borrwaja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jimarnjarra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bubu-</w:t>
      </w:r>
      <w:proofErr w:type="spellStart"/>
      <w:r>
        <w:rPr>
          <w:rFonts w:cs="Arial"/>
          <w:color w:val="000000" w:themeColor="text1"/>
        </w:rPr>
        <w:t>wenggan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aburr-gurda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aburr-guyolkiya</w:t>
      </w:r>
      <w:proofErr w:type="spellEnd"/>
      <w:r>
        <w:rPr>
          <w:rFonts w:cs="Arial"/>
          <w:color w:val="000000" w:themeColor="text1"/>
        </w:rPr>
        <w:t xml:space="preserve"> scammer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 a-</w:t>
      </w:r>
      <w:proofErr w:type="spellStart"/>
      <w:r>
        <w:rPr>
          <w:rFonts w:cs="Arial"/>
          <w:color w:val="000000" w:themeColor="text1"/>
        </w:rPr>
        <w:t>negiya</w:t>
      </w:r>
      <w:proofErr w:type="spellEnd"/>
      <w:r>
        <w:rPr>
          <w:rFonts w:cs="Arial"/>
          <w:color w:val="000000" w:themeColor="text1"/>
        </w:rPr>
        <w:t xml:space="preserve"> barra Services Australia o Indue, </w:t>
      </w:r>
      <w:proofErr w:type="spellStart"/>
      <w:r>
        <w:rPr>
          <w:rFonts w:cs="Arial"/>
          <w:color w:val="000000" w:themeColor="text1"/>
        </w:rPr>
        <w:t>wurra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barra Services Australia </w:t>
      </w:r>
      <w:r w:rsidRPr="00011414">
        <w:rPr>
          <w:rFonts w:cs="Arial"/>
          <w:color w:val="000000" w:themeColor="text1"/>
        </w:rPr>
        <w:t>gun-</w:t>
      </w:r>
      <w:proofErr w:type="spellStart"/>
      <w:r w:rsidRPr="00011414">
        <w:rPr>
          <w:rFonts w:cs="Arial"/>
          <w:color w:val="000000" w:themeColor="text1"/>
        </w:rPr>
        <w:t>gunaga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r w:rsidRPr="00011414">
        <w:rPr>
          <w:rFonts w:cs="Arial"/>
          <w:b/>
          <w:bCs/>
          <w:color w:val="000000" w:themeColor="text1"/>
        </w:rPr>
        <w:t>1800 252 604</w:t>
      </w:r>
      <w:r>
        <w:rPr>
          <w:rFonts w:cs="Arial"/>
          <w:color w:val="000000" w:themeColor="text1"/>
        </w:rPr>
        <w:t>.</w:t>
      </w:r>
    </w:p>
    <w:p w14:paraId="676C37DB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An-gata barra scammer a-</w:t>
      </w:r>
      <w:proofErr w:type="spellStart"/>
      <w:r>
        <w:rPr>
          <w:rFonts w:cs="Arial"/>
          <w:color w:val="000000" w:themeColor="text1"/>
        </w:rPr>
        <w:t>yolkiya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jimarnjarra</w:t>
      </w:r>
      <w:proofErr w:type="spellEnd"/>
      <w:r>
        <w:rPr>
          <w:rFonts w:cs="Arial"/>
          <w:color w:val="000000" w:themeColor="text1"/>
        </w:rPr>
        <w:t xml:space="preserve"> TCU </w:t>
      </w:r>
      <w:proofErr w:type="spellStart"/>
      <w:r>
        <w:rPr>
          <w:rFonts w:cs="Arial"/>
          <w:color w:val="000000" w:themeColor="text1"/>
        </w:rPr>
        <w:t>wenga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wurra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barra TCU gun-</w:t>
      </w:r>
      <w:proofErr w:type="spellStart"/>
      <w:r>
        <w:rPr>
          <w:rFonts w:cs="Arial"/>
          <w:color w:val="000000" w:themeColor="text1"/>
        </w:rPr>
        <w:t>gunaga</w:t>
      </w:r>
      <w:proofErr w:type="spellEnd"/>
      <w:r>
        <w:rPr>
          <w:rFonts w:cs="Arial"/>
          <w:color w:val="000000" w:themeColor="text1"/>
        </w:rPr>
        <w:t xml:space="preserve"> </w:t>
      </w:r>
      <w:r w:rsidRPr="00011414">
        <w:rPr>
          <w:rFonts w:cs="Arial"/>
          <w:b/>
          <w:bCs/>
          <w:color w:val="000000" w:themeColor="text1"/>
        </w:rPr>
        <w:t>1800 828 232</w:t>
      </w:r>
      <w:r>
        <w:rPr>
          <w:rFonts w:cs="Arial"/>
          <w:color w:val="000000" w:themeColor="text1"/>
        </w:rPr>
        <w:t>.</w:t>
      </w:r>
    </w:p>
    <w:p w14:paraId="3DA7C558" w14:textId="77777777" w:rsidR="00DA4765" w:rsidRPr="009B18A2" w:rsidRDefault="00DA4765" w:rsidP="00DA47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6A0AED">
        <w:rPr>
          <w:rFonts w:cs="Arial"/>
          <w:color w:val="000000" w:themeColor="text1"/>
        </w:rPr>
        <w:t xml:space="preserve">Gun-gata </w:t>
      </w:r>
      <w:proofErr w:type="spellStart"/>
      <w:r w:rsidRPr="006A0AED">
        <w:rPr>
          <w:rFonts w:cs="Arial"/>
          <w:color w:val="000000" w:themeColor="text1"/>
        </w:rPr>
        <w:t>jal</w:t>
      </w:r>
      <w:proofErr w:type="spellEnd"/>
      <w:r w:rsidRPr="006A0AED">
        <w:rPr>
          <w:rFonts w:cs="Arial"/>
          <w:color w:val="000000" w:themeColor="text1"/>
        </w:rPr>
        <w:t xml:space="preserve"> </w:t>
      </w:r>
      <w:proofErr w:type="spellStart"/>
      <w:r w:rsidRPr="006A0AED">
        <w:rPr>
          <w:rFonts w:cs="Arial"/>
          <w:color w:val="000000" w:themeColor="text1"/>
        </w:rPr>
        <w:t>nyi-nirra</w:t>
      </w:r>
      <w:proofErr w:type="spellEnd"/>
      <w:r w:rsidRPr="006A0AED">
        <w:rPr>
          <w:rFonts w:cs="Arial"/>
          <w:color w:val="000000" w:themeColor="text1"/>
        </w:rPr>
        <w:t xml:space="preserve"> </w:t>
      </w:r>
      <w:proofErr w:type="spellStart"/>
      <w:r w:rsidRPr="006A0AED">
        <w:rPr>
          <w:rFonts w:cs="Arial"/>
          <w:color w:val="000000" w:themeColor="text1"/>
        </w:rPr>
        <w:t>barrwa</w:t>
      </w:r>
      <w:proofErr w:type="spellEnd"/>
      <w:r w:rsidRPr="006A0AED">
        <w:rPr>
          <w:rFonts w:cs="Arial"/>
          <w:color w:val="000000" w:themeColor="text1"/>
        </w:rPr>
        <w:t xml:space="preserve"> </w:t>
      </w:r>
      <w:r w:rsidRPr="006A0AED">
        <w:rPr>
          <w:rFonts w:cs="Arial"/>
          <w:color w:val="000000" w:themeColor="text1"/>
          <w:lang w:val="sv-SE"/>
        </w:rPr>
        <w:t xml:space="preserve">information gun-anngiya nula scams, gunyuna n-boy </w:t>
      </w:r>
      <w:r w:rsidRPr="00011414">
        <w:rPr>
          <w:rFonts w:cs="Arial"/>
          <w:b/>
          <w:bCs/>
          <w:color w:val="000000" w:themeColor="text1"/>
        </w:rPr>
        <w:t>servicesaustralia.gov.au/scams</w:t>
      </w:r>
    </w:p>
    <w:p w14:paraId="50A3D6AB" w14:textId="2B61A55E" w:rsidR="00EE0EBF" w:rsidRPr="00854C92" w:rsidRDefault="00DA4765" w:rsidP="00DA4765">
      <w:pPr>
        <w:spacing w:before="160" w:after="16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Barrwa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mar.ngi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aburr-yinmiya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aburr-workiya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gu-ngumurda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aburr-jirra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gun-guna scammed,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n-boy </w:t>
      </w:r>
      <w:r w:rsidRPr="00011414">
        <w:rPr>
          <w:rFonts w:cs="Arial"/>
          <w:b/>
          <w:bCs/>
          <w:color w:val="000000" w:themeColor="text1"/>
        </w:rPr>
        <w:t>scamwatch.gov.au</w:t>
      </w: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6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5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8"/>
  </w:num>
  <w:num w:numId="24" w16cid:durableId="1322540261">
    <w:abstractNumId w:val="27"/>
  </w:num>
  <w:num w:numId="25" w16cid:durableId="553388690">
    <w:abstractNumId w:val="14"/>
  </w:num>
  <w:num w:numId="26" w16cid:durableId="1067461763">
    <w:abstractNumId w:val="17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3"/>
  </w:num>
  <w:num w:numId="30" w16cid:durableId="950085944">
    <w:abstractNumId w:val="2"/>
  </w:num>
  <w:num w:numId="31" w16cid:durableId="90730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17B8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5CBF"/>
    <w:rsid w:val="00506C6E"/>
    <w:rsid w:val="005440DC"/>
    <w:rsid w:val="00570083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6D6706"/>
    <w:rsid w:val="007100F3"/>
    <w:rsid w:val="00714D5D"/>
    <w:rsid w:val="0074384E"/>
    <w:rsid w:val="00757D1F"/>
    <w:rsid w:val="00785261"/>
    <w:rsid w:val="007B0256"/>
    <w:rsid w:val="007D1B28"/>
    <w:rsid w:val="007F02F9"/>
    <w:rsid w:val="007F2768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84DD7"/>
    <w:rsid w:val="00CB5863"/>
    <w:rsid w:val="00D3080A"/>
    <w:rsid w:val="00D4190A"/>
    <w:rsid w:val="00D55F0A"/>
    <w:rsid w:val="00D81EF6"/>
    <w:rsid w:val="00DA243A"/>
    <w:rsid w:val="00DA4765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4230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2843</Characters>
  <Application>Microsoft Office Word</Application>
  <DocSecurity>0</DocSecurity>
  <Lines>51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5</cp:revision>
  <dcterms:created xsi:type="dcterms:W3CDTF">2025-10-27T04:25:00Z</dcterms:created>
  <dcterms:modified xsi:type="dcterms:W3CDTF">2025-10-27T04:30:00Z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A1EAD0EBCB1A29332FC4E4D1CA02E14B</vt:lpwstr>
  </property>
  <property fmtid="{D5CDD505-2E9C-101B-9397-08002B2CF9AE}" pid="21" name="PM_Hash_Salt">
    <vt:lpwstr>C3E99DA9957C2732059FB28E287EC1FE</vt:lpwstr>
  </property>
  <property fmtid="{D5CDD505-2E9C-101B-9397-08002B2CF9AE}" pid="22" name="PM_Hash_SHA1">
    <vt:lpwstr>8AB075194BD73B13E8EC1B9CC2EA55347A3E4319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v=2024.1;a=SHA256;h=42AF52CD972DBD8A965E752026303C30F52669F4EAF9FBCA6383B5A0BEF61C84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a051292d399647bb857973a3baf115d6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