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99EB" w14:textId="77777777" w:rsidR="007B0256" w:rsidRPr="008F1C50" w:rsidRDefault="00802365" w:rsidP="00B91E3E">
      <w:r w:rsidRPr="008F1C50">
        <w:rPr>
          <w:rFonts w:ascii="Times New Roman"/>
          <w:noProof/>
          <w:sz w:val="20"/>
          <w:lang w:eastAsia="en-AU"/>
        </w:rPr>
        <w:drawing>
          <wp:inline distT="0" distB="0" distL="0" distR="0" wp14:anchorId="1DA895AF" wp14:editId="67832D85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48611" w14:textId="77777777" w:rsidR="00802365" w:rsidRPr="008F1C50" w:rsidRDefault="00802365" w:rsidP="00B91E3E"/>
    <w:p w14:paraId="0CB80EC6" w14:textId="52FA1F62" w:rsidR="001404AC" w:rsidRPr="008F1C50" w:rsidRDefault="00802365" w:rsidP="00802365">
      <w:pPr>
        <w:rPr>
          <w:b/>
          <w:sz w:val="32"/>
        </w:rPr>
      </w:pPr>
      <w:r w:rsidRPr="008F1C50">
        <w:rPr>
          <w:b/>
          <w:sz w:val="32"/>
        </w:rPr>
        <w:t>Translated Script</w:t>
      </w:r>
      <w:r w:rsidR="00240DD1" w:rsidRPr="008F1C50">
        <w:rPr>
          <w:b/>
          <w:sz w:val="32"/>
        </w:rPr>
        <w:t xml:space="preserve"> – </w:t>
      </w:r>
      <w:r w:rsidR="00DD2A36">
        <w:rPr>
          <w:b/>
          <w:sz w:val="32"/>
        </w:rPr>
        <w:t>Burarra</w:t>
      </w:r>
    </w:p>
    <w:p w14:paraId="48894E6E" w14:textId="358BAE5D" w:rsidR="00240DD1" w:rsidRPr="008F1C50" w:rsidRDefault="00594200" w:rsidP="00D026D1">
      <w:pPr>
        <w:spacing w:before="160"/>
        <w:rPr>
          <w:b/>
        </w:rPr>
      </w:pPr>
      <w:r>
        <w:rPr>
          <w:b/>
        </w:rPr>
        <w:t xml:space="preserve">How to </w:t>
      </w:r>
      <w:r w:rsidR="001F5C53">
        <w:rPr>
          <w:b/>
        </w:rPr>
        <w:t>make payments using BPAY, transfer funds and direct debit</w:t>
      </w:r>
      <w:r w:rsidR="0056577B">
        <w:rPr>
          <w:b/>
        </w:rPr>
        <w:t xml:space="preserve"> </w:t>
      </w:r>
      <w:r w:rsidR="00240DD1" w:rsidRPr="008F1C50">
        <w:rPr>
          <w:b/>
        </w:rPr>
        <w:t>–</w:t>
      </w:r>
      <w:r>
        <w:rPr>
          <w:b/>
        </w:rPr>
        <w:t xml:space="preserve"> </w:t>
      </w:r>
      <w:r w:rsidR="00240DD1" w:rsidRPr="008F1C50">
        <w:rPr>
          <w:b/>
        </w:rPr>
        <w:t>Animated Video</w:t>
      </w:r>
    </w:p>
    <w:p w14:paraId="17233382" w14:textId="77777777" w:rsidR="006719DA" w:rsidRPr="00EE0260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  <w:sz w:val="28"/>
          <w:szCs w:val="28"/>
        </w:rPr>
      </w:pPr>
      <w:r w:rsidRPr="00EE0260">
        <w:rPr>
          <w:b/>
          <w:bCs/>
          <w:sz w:val="28"/>
          <w:szCs w:val="28"/>
        </w:rPr>
        <w:t>Ny-</w:t>
      </w:r>
      <w:proofErr w:type="spellStart"/>
      <w:r w:rsidRPr="00EE0260">
        <w:rPr>
          <w:b/>
          <w:bCs/>
          <w:sz w:val="28"/>
          <w:szCs w:val="28"/>
        </w:rPr>
        <w:t>yinmiya</w:t>
      </w:r>
      <w:proofErr w:type="spellEnd"/>
      <w:r w:rsidRPr="00EE0260">
        <w:rPr>
          <w:b/>
          <w:bCs/>
          <w:sz w:val="28"/>
          <w:szCs w:val="28"/>
        </w:rPr>
        <w:t xml:space="preserve"> barra </w:t>
      </w:r>
      <w:proofErr w:type="spellStart"/>
      <w:r w:rsidRPr="00EE0260">
        <w:rPr>
          <w:b/>
          <w:bCs/>
          <w:sz w:val="28"/>
          <w:szCs w:val="28"/>
        </w:rPr>
        <w:t>ny-jarlapa</w:t>
      </w:r>
      <w:proofErr w:type="spellEnd"/>
      <w:r w:rsidRPr="00EE0260">
        <w:rPr>
          <w:b/>
          <w:bCs/>
          <w:sz w:val="28"/>
          <w:szCs w:val="28"/>
        </w:rPr>
        <w:t xml:space="preserve"> payments </w:t>
      </w:r>
      <w:proofErr w:type="spellStart"/>
      <w:r w:rsidRPr="00EE0260">
        <w:rPr>
          <w:b/>
          <w:bCs/>
          <w:sz w:val="28"/>
          <w:szCs w:val="28"/>
        </w:rPr>
        <w:t>yuchim</w:t>
      </w:r>
      <w:proofErr w:type="spellEnd"/>
      <w:r w:rsidRPr="00EE0260">
        <w:rPr>
          <w:b/>
          <w:bCs/>
          <w:sz w:val="28"/>
          <w:szCs w:val="28"/>
        </w:rPr>
        <w:t xml:space="preserve"> </w:t>
      </w:r>
      <w:proofErr w:type="spellStart"/>
      <w:r w:rsidRPr="00EE0260">
        <w:rPr>
          <w:b/>
          <w:bCs/>
          <w:sz w:val="28"/>
          <w:szCs w:val="28"/>
        </w:rPr>
        <w:t>nyi-ni</w:t>
      </w:r>
      <w:proofErr w:type="spellEnd"/>
      <w:r w:rsidRPr="00EE0260">
        <w:rPr>
          <w:b/>
          <w:bCs/>
          <w:sz w:val="28"/>
          <w:szCs w:val="28"/>
        </w:rPr>
        <w:t xml:space="preserve"> </w:t>
      </w:r>
      <w:proofErr w:type="spellStart"/>
      <w:r w:rsidRPr="00EE0260">
        <w:rPr>
          <w:b/>
          <w:bCs/>
          <w:sz w:val="28"/>
          <w:szCs w:val="28"/>
        </w:rPr>
        <w:t>gunyuna</w:t>
      </w:r>
      <w:proofErr w:type="spellEnd"/>
      <w:r w:rsidRPr="00EE0260">
        <w:rPr>
          <w:b/>
          <w:bCs/>
          <w:sz w:val="28"/>
          <w:szCs w:val="28"/>
        </w:rPr>
        <w:t xml:space="preserve"> BPAY, </w:t>
      </w:r>
      <w:proofErr w:type="spellStart"/>
      <w:r w:rsidRPr="00EE0260">
        <w:rPr>
          <w:b/>
          <w:bCs/>
          <w:sz w:val="28"/>
          <w:szCs w:val="28"/>
        </w:rPr>
        <w:t>rrupiya</w:t>
      </w:r>
      <w:proofErr w:type="spellEnd"/>
      <w:r w:rsidRPr="00EE0260">
        <w:rPr>
          <w:b/>
          <w:bCs/>
          <w:sz w:val="28"/>
          <w:szCs w:val="28"/>
        </w:rPr>
        <w:t xml:space="preserve"> </w:t>
      </w:r>
      <w:proofErr w:type="spellStart"/>
      <w:r w:rsidRPr="00EE0260">
        <w:rPr>
          <w:b/>
          <w:bCs/>
          <w:sz w:val="28"/>
          <w:szCs w:val="28"/>
        </w:rPr>
        <w:t>miy-jeka</w:t>
      </w:r>
      <w:proofErr w:type="spellEnd"/>
      <w:r w:rsidRPr="00EE0260">
        <w:rPr>
          <w:b/>
          <w:bCs/>
          <w:sz w:val="28"/>
          <w:szCs w:val="28"/>
        </w:rPr>
        <w:t xml:space="preserve"> </w:t>
      </w:r>
      <w:proofErr w:type="spellStart"/>
      <w:r w:rsidRPr="00EE0260">
        <w:rPr>
          <w:b/>
          <w:bCs/>
          <w:sz w:val="28"/>
          <w:szCs w:val="28"/>
        </w:rPr>
        <w:t>nggula</w:t>
      </w:r>
      <w:proofErr w:type="spellEnd"/>
      <w:r w:rsidRPr="00EE0260">
        <w:rPr>
          <w:b/>
          <w:bCs/>
          <w:sz w:val="28"/>
          <w:szCs w:val="28"/>
        </w:rPr>
        <w:t xml:space="preserve"> </w:t>
      </w:r>
      <w:proofErr w:type="spellStart"/>
      <w:r w:rsidRPr="00EE0260">
        <w:rPr>
          <w:b/>
          <w:bCs/>
          <w:sz w:val="28"/>
          <w:szCs w:val="28"/>
        </w:rPr>
        <w:t>yi-gaba</w:t>
      </w:r>
      <w:proofErr w:type="spellEnd"/>
      <w:r w:rsidRPr="00EE0260">
        <w:rPr>
          <w:b/>
          <w:bCs/>
          <w:sz w:val="28"/>
          <w:szCs w:val="28"/>
        </w:rPr>
        <w:t xml:space="preserve">, o m-boy </w:t>
      </w:r>
      <w:proofErr w:type="spellStart"/>
      <w:r w:rsidRPr="00EE0260">
        <w:rPr>
          <w:b/>
          <w:bCs/>
          <w:sz w:val="28"/>
          <w:szCs w:val="28"/>
        </w:rPr>
        <w:t>yi-gaba</w:t>
      </w:r>
      <w:proofErr w:type="spellEnd"/>
      <w:r w:rsidRPr="00EE0260">
        <w:rPr>
          <w:b/>
          <w:bCs/>
          <w:sz w:val="28"/>
          <w:szCs w:val="28"/>
        </w:rPr>
        <w:t xml:space="preserve"> mun-</w:t>
      </w:r>
      <w:proofErr w:type="spellStart"/>
      <w:r w:rsidRPr="00EE0260">
        <w:rPr>
          <w:b/>
          <w:bCs/>
          <w:sz w:val="28"/>
          <w:szCs w:val="28"/>
        </w:rPr>
        <w:t>jechinawa</w:t>
      </w:r>
      <w:proofErr w:type="spellEnd"/>
      <w:r w:rsidRPr="00EE0260">
        <w:rPr>
          <w:b/>
          <w:bCs/>
          <w:sz w:val="28"/>
          <w:szCs w:val="28"/>
        </w:rPr>
        <w:t xml:space="preserve"> debit</w:t>
      </w:r>
    </w:p>
    <w:p w14:paraId="3C7BB04F" w14:textId="77777777" w:rsidR="006719DA" w:rsidRPr="009B18A2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Mun-guna Enhanced Income Management,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</w:t>
      </w:r>
      <w:proofErr w:type="spellEnd"/>
      <w:r>
        <w:rPr>
          <w:rFonts w:cs="Arial"/>
          <w:color w:val="000000" w:themeColor="text1"/>
        </w:rPr>
        <w:t xml:space="preserve">-boy </w:t>
      </w:r>
      <w:proofErr w:type="spellStart"/>
      <w:r>
        <w:rPr>
          <w:rFonts w:cs="Arial"/>
          <w:color w:val="000000" w:themeColor="text1"/>
        </w:rPr>
        <w:t>yuchim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nyi-nega</w:t>
      </w:r>
      <w:proofErr w:type="spellEnd"/>
      <w:r>
        <w:rPr>
          <w:rFonts w:cs="Arial"/>
          <w:color w:val="000000" w:themeColor="text1"/>
        </w:rPr>
        <w:t xml:space="preserve"> apps o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online account </w:t>
      </w:r>
      <w:proofErr w:type="spellStart"/>
      <w:r>
        <w:rPr>
          <w:rFonts w:cs="Arial"/>
          <w:color w:val="000000" w:themeColor="text1"/>
        </w:rPr>
        <w:t>yi-gaba</w:t>
      </w:r>
      <w:proofErr w:type="spellEnd"/>
      <w:r>
        <w:rPr>
          <w:rFonts w:cs="Arial"/>
          <w:color w:val="000000" w:themeColor="text1"/>
        </w:rPr>
        <w:t xml:space="preserve"> BPAY, </w:t>
      </w:r>
      <w:proofErr w:type="spellStart"/>
      <w:r>
        <w:rPr>
          <w:rFonts w:cs="Arial"/>
          <w:color w:val="000000" w:themeColor="text1"/>
        </w:rPr>
        <w:t>rrupiya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miy-jeka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yi-gaba</w:t>
      </w:r>
      <w:proofErr w:type="spellEnd"/>
      <w:r>
        <w:rPr>
          <w:rFonts w:cs="Arial"/>
          <w:color w:val="000000" w:themeColor="text1"/>
        </w:rPr>
        <w:t xml:space="preserve">, o m-boy </w:t>
      </w:r>
      <w:proofErr w:type="spellStart"/>
      <w:r>
        <w:rPr>
          <w:rFonts w:cs="Arial"/>
          <w:color w:val="000000" w:themeColor="text1"/>
        </w:rPr>
        <w:t>yi-gaba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jechinawa</w:t>
      </w:r>
      <w:proofErr w:type="spellEnd"/>
      <w:r>
        <w:rPr>
          <w:rFonts w:cs="Arial"/>
          <w:color w:val="000000" w:themeColor="text1"/>
        </w:rPr>
        <w:t xml:space="preserve"> debit.</w:t>
      </w:r>
    </w:p>
    <w:p w14:paraId="7027955F" w14:textId="77777777" w:rsidR="006719DA" w:rsidRPr="009B18A2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Ny-</w:t>
      </w:r>
      <w:proofErr w:type="spellStart"/>
      <w:r>
        <w:rPr>
          <w:rFonts w:cs="Arial"/>
          <w:color w:val="000000" w:themeColor="text1"/>
        </w:rPr>
        <w:t>borruwa</w:t>
      </w:r>
      <w:proofErr w:type="spellEnd"/>
      <w:r>
        <w:rPr>
          <w:rFonts w:cs="Arial"/>
          <w:color w:val="000000" w:themeColor="text1"/>
        </w:rPr>
        <w:t xml:space="preserve"> barra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nup</w:t>
      </w:r>
      <w:proofErr w:type="spellEnd"/>
      <w:r>
        <w:rPr>
          <w:rFonts w:cs="Arial"/>
          <w:color w:val="000000" w:themeColor="text1"/>
        </w:rPr>
        <w:t xml:space="preserve"> mu-</w:t>
      </w:r>
      <w:proofErr w:type="spellStart"/>
      <w:r>
        <w:rPr>
          <w:rFonts w:cs="Arial"/>
          <w:color w:val="000000" w:themeColor="text1"/>
        </w:rPr>
        <w:t>yurra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rrupiya</w:t>
      </w:r>
      <w:proofErr w:type="spellEnd"/>
      <w:r>
        <w:rPr>
          <w:rFonts w:cs="Arial"/>
          <w:color w:val="000000" w:themeColor="text1"/>
        </w:rPr>
        <w:t>,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account </w:t>
      </w:r>
      <w:proofErr w:type="spellStart"/>
      <w:r>
        <w:rPr>
          <w:rFonts w:cs="Arial"/>
          <w:color w:val="000000" w:themeColor="text1"/>
        </w:rPr>
        <w:t>gu-guyinda</w:t>
      </w:r>
      <w:proofErr w:type="spellEnd"/>
      <w:r>
        <w:rPr>
          <w:rFonts w:cs="Arial"/>
          <w:color w:val="000000" w:themeColor="text1"/>
        </w:rPr>
        <w:t>.</w:t>
      </w:r>
    </w:p>
    <w:p w14:paraId="399A5313" w14:textId="77777777" w:rsidR="006719DA" w:rsidRPr="009B18A2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Mun-gata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gala </w:t>
      </w:r>
      <w:proofErr w:type="spellStart"/>
      <w:r>
        <w:rPr>
          <w:rFonts w:cs="Arial"/>
          <w:color w:val="000000" w:themeColor="text1"/>
        </w:rPr>
        <w:t>nup</w:t>
      </w:r>
      <w:proofErr w:type="spellEnd"/>
      <w:r>
        <w:rPr>
          <w:rFonts w:cs="Arial"/>
          <w:color w:val="000000" w:themeColor="text1"/>
        </w:rPr>
        <w:t xml:space="preserve"> mu-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rrupiya</w:t>
      </w:r>
      <w:proofErr w:type="spellEnd"/>
      <w:r>
        <w:rPr>
          <w:rFonts w:cs="Arial"/>
          <w:color w:val="000000" w:themeColor="text1"/>
        </w:rPr>
        <w:t xml:space="preserve">, mun-gata payment </w:t>
      </w:r>
      <w:proofErr w:type="spellStart"/>
      <w:r>
        <w:rPr>
          <w:rFonts w:cs="Arial"/>
          <w:color w:val="000000" w:themeColor="text1"/>
        </w:rPr>
        <w:t>jarra</w:t>
      </w:r>
      <w:proofErr w:type="spellEnd"/>
      <w:r>
        <w:rPr>
          <w:rFonts w:cs="Arial"/>
          <w:color w:val="000000" w:themeColor="text1"/>
        </w:rPr>
        <w:t xml:space="preserve"> gala mun-</w:t>
      </w:r>
      <w:proofErr w:type="spellStart"/>
      <w:r>
        <w:rPr>
          <w:rFonts w:cs="Arial"/>
          <w:color w:val="000000" w:themeColor="text1"/>
        </w:rPr>
        <w:t>yinmiya</w:t>
      </w:r>
      <w:proofErr w:type="spellEnd"/>
      <w:r>
        <w:rPr>
          <w:rFonts w:cs="Arial"/>
          <w:color w:val="000000" w:themeColor="text1"/>
        </w:rPr>
        <w:t xml:space="preserve"> m-</w:t>
      </w:r>
      <w:proofErr w:type="spellStart"/>
      <w:r>
        <w:rPr>
          <w:rFonts w:cs="Arial"/>
          <w:color w:val="000000" w:themeColor="text1"/>
        </w:rPr>
        <w:t>barrngumiya</w:t>
      </w:r>
      <w:proofErr w:type="spellEnd"/>
      <w:r>
        <w:rPr>
          <w:rFonts w:cs="Arial"/>
          <w:color w:val="000000" w:themeColor="text1"/>
        </w:rPr>
        <w:t>.</w:t>
      </w:r>
    </w:p>
    <w:p w14:paraId="7071D997" w14:textId="77777777" w:rsidR="006719DA" w:rsidRPr="009B18A2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Mun-guna TCU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 o online account </w:t>
      </w:r>
      <w:proofErr w:type="spellStart"/>
      <w:r>
        <w:rPr>
          <w:rFonts w:cs="Arial"/>
          <w:color w:val="000000" w:themeColor="text1"/>
        </w:rPr>
        <w:t>jama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aburr-jirra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gu-ngardapa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wugipa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wurra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marr</w:t>
      </w:r>
      <w:proofErr w:type="spellEnd"/>
      <w:r>
        <w:rPr>
          <w:rFonts w:cs="Arial"/>
          <w:color w:val="000000" w:themeColor="text1"/>
        </w:rPr>
        <w:t xml:space="preserve"> mu-</w:t>
      </w:r>
      <w:proofErr w:type="spellStart"/>
      <w:r>
        <w:rPr>
          <w:rFonts w:cs="Arial"/>
          <w:color w:val="000000" w:themeColor="text1"/>
        </w:rPr>
        <w:t>werrangga</w:t>
      </w:r>
      <w:proofErr w:type="spellEnd"/>
      <w:r>
        <w:rPr>
          <w:rFonts w:cs="Arial"/>
          <w:color w:val="000000" w:themeColor="text1"/>
        </w:rPr>
        <w:t xml:space="preserve"> account </w:t>
      </w:r>
      <w:proofErr w:type="spellStart"/>
      <w:r>
        <w:rPr>
          <w:rFonts w:cs="Arial"/>
          <w:color w:val="000000" w:themeColor="text1"/>
        </w:rPr>
        <w:t>butula</w:t>
      </w:r>
      <w:proofErr w:type="spellEnd"/>
      <w:r>
        <w:rPr>
          <w:rFonts w:cs="Arial"/>
          <w:color w:val="000000" w:themeColor="text1"/>
        </w:rPr>
        <w:t>.</w:t>
      </w:r>
    </w:p>
    <w:p w14:paraId="5AB55FF4" w14:textId="77777777" w:rsidR="006719DA" w:rsidRPr="009B18A2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aburr-ngunyjangunyja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yanma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yuchim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nguburr-ni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app.</w:t>
      </w:r>
    </w:p>
    <w:p w14:paraId="7B2EF545" w14:textId="77777777" w:rsidR="006719DA" w:rsidRPr="00D04F1A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proofErr w:type="spellStart"/>
      <w:r w:rsidRPr="00D04F1A">
        <w:rPr>
          <w:b/>
          <w:bCs/>
        </w:rPr>
        <w:t>Nyinmiya</w:t>
      </w:r>
      <w:proofErr w:type="spellEnd"/>
      <w:r w:rsidRPr="00D04F1A">
        <w:rPr>
          <w:b/>
          <w:bCs/>
        </w:rPr>
        <w:t xml:space="preserve"> barra </w:t>
      </w:r>
      <w:proofErr w:type="spellStart"/>
      <w:r w:rsidRPr="00D04F1A">
        <w:rPr>
          <w:b/>
          <w:bCs/>
        </w:rPr>
        <w:t>miy-jeka</w:t>
      </w:r>
      <w:proofErr w:type="spellEnd"/>
      <w:r w:rsidRPr="00D04F1A">
        <w:rPr>
          <w:b/>
          <w:bCs/>
        </w:rPr>
        <w:t xml:space="preserve"> </w:t>
      </w:r>
      <w:proofErr w:type="spellStart"/>
      <w:r w:rsidRPr="00D04F1A">
        <w:rPr>
          <w:b/>
          <w:bCs/>
        </w:rPr>
        <w:t>nggula</w:t>
      </w:r>
      <w:proofErr w:type="spellEnd"/>
      <w:r w:rsidRPr="00D04F1A">
        <w:rPr>
          <w:b/>
          <w:bCs/>
        </w:rPr>
        <w:t xml:space="preserve"> </w:t>
      </w:r>
      <w:proofErr w:type="spellStart"/>
      <w:r w:rsidRPr="00D04F1A">
        <w:rPr>
          <w:b/>
          <w:bCs/>
        </w:rPr>
        <w:t>rrupiya</w:t>
      </w:r>
      <w:proofErr w:type="spellEnd"/>
      <w:r w:rsidRPr="00D04F1A">
        <w:rPr>
          <w:b/>
          <w:bCs/>
        </w:rPr>
        <w:t xml:space="preserve"> </w:t>
      </w:r>
      <w:proofErr w:type="spellStart"/>
      <w:r w:rsidRPr="00D04F1A">
        <w:rPr>
          <w:b/>
          <w:bCs/>
        </w:rPr>
        <w:t>rrapa</w:t>
      </w:r>
      <w:proofErr w:type="spellEnd"/>
      <w:r w:rsidRPr="00D04F1A">
        <w:rPr>
          <w:b/>
          <w:bCs/>
        </w:rPr>
        <w:t xml:space="preserve"> </w:t>
      </w:r>
      <w:proofErr w:type="spellStart"/>
      <w:r w:rsidRPr="00D04F1A">
        <w:rPr>
          <w:b/>
          <w:bCs/>
        </w:rPr>
        <w:t>ny-jarlapa</w:t>
      </w:r>
      <w:proofErr w:type="spellEnd"/>
      <w:r w:rsidRPr="00D04F1A">
        <w:rPr>
          <w:b/>
          <w:bCs/>
        </w:rPr>
        <w:t xml:space="preserve"> payments </w:t>
      </w:r>
      <w:proofErr w:type="spellStart"/>
      <w:r w:rsidRPr="00D04F1A">
        <w:rPr>
          <w:b/>
          <w:bCs/>
        </w:rPr>
        <w:t>yuchim</w:t>
      </w:r>
      <w:proofErr w:type="spellEnd"/>
      <w:r w:rsidRPr="00D04F1A">
        <w:rPr>
          <w:b/>
          <w:bCs/>
        </w:rPr>
        <w:t xml:space="preserve"> </w:t>
      </w:r>
      <w:proofErr w:type="spellStart"/>
      <w:r w:rsidRPr="00D04F1A">
        <w:rPr>
          <w:b/>
          <w:bCs/>
        </w:rPr>
        <w:t>nyi-nega</w:t>
      </w:r>
      <w:proofErr w:type="spellEnd"/>
      <w:r w:rsidRPr="00D04F1A">
        <w:rPr>
          <w:b/>
          <w:bCs/>
        </w:rPr>
        <w:t xml:space="preserve"> BPAY</w:t>
      </w:r>
    </w:p>
    <w:p w14:paraId="53844BE8" w14:textId="77777777" w:rsidR="006719DA" w:rsidRPr="009B18A2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Gu-</w:t>
      </w:r>
      <w:proofErr w:type="spellStart"/>
      <w:r>
        <w:rPr>
          <w:rFonts w:cs="Arial"/>
          <w:color w:val="000000" w:themeColor="text1"/>
        </w:rPr>
        <w:t>yinpa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cs="Arial"/>
          <w:color w:val="000000" w:themeColor="text1"/>
        </w:rPr>
        <w:t xml:space="preserve"> login </w:t>
      </w:r>
      <w:proofErr w:type="spellStart"/>
      <w:r>
        <w:rPr>
          <w:rFonts w:cs="Arial"/>
          <w:color w:val="000000" w:themeColor="text1"/>
        </w:rPr>
        <w:t>nyi-nega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 </w:t>
      </w:r>
      <w:proofErr w:type="spellStart"/>
      <w:r>
        <w:rPr>
          <w:rFonts w:cs="Arial"/>
          <w:color w:val="000000" w:themeColor="text1"/>
        </w:rPr>
        <w:t>yi-gaba</w:t>
      </w:r>
      <w:proofErr w:type="spellEnd"/>
      <w:r>
        <w:rPr>
          <w:rFonts w:cs="Arial"/>
          <w:color w:val="000000" w:themeColor="text1"/>
        </w:rPr>
        <w:t xml:space="preserve"> mobile phone ana-</w:t>
      </w:r>
      <w:proofErr w:type="spellStart"/>
      <w:r>
        <w:rPr>
          <w:rFonts w:cs="Arial"/>
          <w:color w:val="000000" w:themeColor="text1"/>
        </w:rPr>
        <w:t>guyinda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rrowiya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cs="Arial"/>
          <w:color w:val="000000" w:themeColor="text1"/>
        </w:rPr>
        <w:t xml:space="preserve"> ‘Transfer &amp; BPAY’ gun-</w:t>
      </w:r>
      <w:proofErr w:type="spellStart"/>
      <w:r>
        <w:rPr>
          <w:rFonts w:cs="Arial"/>
          <w:color w:val="000000" w:themeColor="text1"/>
        </w:rPr>
        <w:t>mawanga</w:t>
      </w:r>
      <w:proofErr w:type="spellEnd"/>
      <w:r>
        <w:rPr>
          <w:rFonts w:cs="Arial"/>
          <w:color w:val="000000" w:themeColor="text1"/>
        </w:rPr>
        <w:t xml:space="preserve"> gun-</w:t>
      </w:r>
      <w:proofErr w:type="spellStart"/>
      <w:r>
        <w:rPr>
          <w:rFonts w:cs="Arial"/>
          <w:color w:val="000000" w:themeColor="text1"/>
        </w:rPr>
        <w:t>nika</w:t>
      </w:r>
      <w:proofErr w:type="spellEnd"/>
      <w:r>
        <w:rPr>
          <w:rFonts w:cs="Arial"/>
          <w:color w:val="000000" w:themeColor="text1"/>
        </w:rPr>
        <w:t>.</w:t>
      </w:r>
    </w:p>
    <w:p w14:paraId="1560D63B" w14:textId="77777777" w:rsidR="006719DA" w:rsidRPr="009B18A2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Yuchim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nega</w:t>
      </w:r>
      <w:proofErr w:type="spellEnd"/>
      <w:r>
        <w:rPr>
          <w:rFonts w:cs="Arial"/>
          <w:color w:val="000000" w:themeColor="text1"/>
        </w:rPr>
        <w:t xml:space="preserve"> ‘Transfer’ gun-</w:t>
      </w:r>
      <w:proofErr w:type="spellStart"/>
      <w:r>
        <w:rPr>
          <w:rFonts w:cs="Arial"/>
          <w:color w:val="000000" w:themeColor="text1"/>
        </w:rPr>
        <w:t>nika</w:t>
      </w:r>
      <w:proofErr w:type="spellEnd"/>
      <w:r>
        <w:rPr>
          <w:rFonts w:cs="Arial"/>
          <w:color w:val="000000" w:themeColor="text1"/>
        </w:rPr>
        <w:t xml:space="preserve"> option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miy-jeka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rrupiya</w:t>
      </w:r>
      <w:proofErr w:type="spellEnd"/>
      <w:r>
        <w:rPr>
          <w:rFonts w:cs="Arial"/>
          <w:color w:val="000000" w:themeColor="text1"/>
        </w:rPr>
        <w:t xml:space="preserve"> m-boy </w:t>
      </w:r>
      <w:proofErr w:type="spellStart"/>
      <w:r>
        <w:rPr>
          <w:rFonts w:cs="Arial"/>
          <w:color w:val="000000" w:themeColor="text1"/>
        </w:rPr>
        <w:t>yi-gaba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gu-werrangga</w:t>
      </w:r>
      <w:proofErr w:type="spellEnd"/>
      <w:r>
        <w:rPr>
          <w:rFonts w:cs="Arial"/>
          <w:color w:val="000000" w:themeColor="text1"/>
        </w:rPr>
        <w:t xml:space="preserve"> Enhanced Income Management accounts.</w:t>
      </w:r>
    </w:p>
    <w:p w14:paraId="3F074BD5" w14:textId="77777777" w:rsidR="006719DA" w:rsidRPr="009B18A2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ma BSB </w:t>
      </w:r>
      <w:proofErr w:type="spellStart"/>
      <w:r>
        <w:rPr>
          <w:rFonts w:cs="Arial"/>
          <w:color w:val="000000" w:themeColor="text1"/>
        </w:rPr>
        <w:t>rrapa</w:t>
      </w:r>
      <w:proofErr w:type="spellEnd"/>
      <w:r>
        <w:rPr>
          <w:rFonts w:cs="Arial"/>
          <w:color w:val="000000" w:themeColor="text1"/>
        </w:rPr>
        <w:t xml:space="preserve"> account mun-</w:t>
      </w:r>
      <w:proofErr w:type="spellStart"/>
      <w:r>
        <w:rPr>
          <w:rFonts w:cs="Arial"/>
          <w:color w:val="000000" w:themeColor="text1"/>
        </w:rPr>
        <w:t>nika</w:t>
      </w:r>
      <w:proofErr w:type="spellEnd"/>
      <w:r>
        <w:rPr>
          <w:rFonts w:cs="Arial"/>
          <w:color w:val="000000" w:themeColor="text1"/>
        </w:rPr>
        <w:t xml:space="preserve"> details, barra ana-</w:t>
      </w:r>
      <w:proofErr w:type="spellStart"/>
      <w:r>
        <w:rPr>
          <w:rFonts w:cs="Arial"/>
          <w:color w:val="000000" w:themeColor="text1"/>
        </w:rPr>
        <w:t>nga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jal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nyi-nirra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rrupiya</w:t>
      </w:r>
      <w:proofErr w:type="spellEnd"/>
      <w:r>
        <w:rPr>
          <w:rFonts w:cs="Arial"/>
          <w:color w:val="000000" w:themeColor="text1"/>
        </w:rPr>
        <w:t>.</w:t>
      </w:r>
    </w:p>
    <w:p w14:paraId="15F4FF47" w14:textId="77777777" w:rsidR="006719DA" w:rsidRPr="009B18A2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Yuchim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ni</w:t>
      </w:r>
      <w:proofErr w:type="spellEnd"/>
      <w:r>
        <w:rPr>
          <w:rFonts w:cs="Arial"/>
          <w:color w:val="000000" w:themeColor="text1"/>
        </w:rPr>
        <w:t xml:space="preserve"> ‘Internal option’ barra </w:t>
      </w:r>
      <w:proofErr w:type="spellStart"/>
      <w:r>
        <w:rPr>
          <w:rFonts w:cs="Arial"/>
          <w:color w:val="000000" w:themeColor="text1"/>
        </w:rPr>
        <w:t>miy-jeka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nula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minypa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ngatipa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wugipa</w:t>
      </w:r>
      <w:proofErr w:type="spellEnd"/>
      <w:r>
        <w:rPr>
          <w:rFonts w:cs="Arial"/>
          <w:color w:val="000000" w:themeColor="text1"/>
        </w:rPr>
        <w:t xml:space="preserve"> BSB </w:t>
      </w:r>
      <w:proofErr w:type="spellStart"/>
      <w:r>
        <w:rPr>
          <w:rFonts w:cs="Arial"/>
          <w:color w:val="000000" w:themeColor="text1"/>
        </w:rPr>
        <w:t>nyirri-dimanga</w:t>
      </w:r>
      <w:proofErr w:type="spellEnd"/>
      <w:r>
        <w:rPr>
          <w:rFonts w:cs="Arial"/>
          <w:color w:val="000000" w:themeColor="text1"/>
        </w:rPr>
        <w:t>.</w:t>
      </w:r>
    </w:p>
    <w:p w14:paraId="72F1F28C" w14:textId="77777777" w:rsidR="006719DA" w:rsidRPr="009B18A2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Mun-gata n-</w:t>
      </w:r>
      <w:proofErr w:type="spellStart"/>
      <w:r>
        <w:rPr>
          <w:rFonts w:cs="Arial"/>
          <w:color w:val="000000" w:themeColor="text1"/>
        </w:rPr>
        <w:t>dimanga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nerrangga</w:t>
      </w:r>
      <w:proofErr w:type="spellEnd"/>
      <w:r>
        <w:rPr>
          <w:rFonts w:cs="Arial"/>
          <w:color w:val="000000" w:themeColor="text1"/>
        </w:rPr>
        <w:t xml:space="preserve"> BSB </w:t>
      </w:r>
      <w:proofErr w:type="spellStart"/>
      <w:r>
        <w:rPr>
          <w:rFonts w:cs="Arial"/>
          <w:color w:val="000000" w:themeColor="text1"/>
        </w:rPr>
        <w:t>namba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yuchim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nega</w:t>
      </w:r>
      <w:proofErr w:type="spellEnd"/>
      <w:r>
        <w:rPr>
          <w:rFonts w:cs="Arial"/>
          <w:color w:val="000000" w:themeColor="text1"/>
        </w:rPr>
        <w:t xml:space="preserve"> ‘External’.</w:t>
      </w:r>
    </w:p>
    <w:p w14:paraId="46F2E80F" w14:textId="77777777" w:rsidR="006719DA" w:rsidRPr="009B18A2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ny-barnja</w:t>
      </w:r>
      <w:proofErr w:type="spellEnd"/>
      <w:r>
        <w:rPr>
          <w:rFonts w:cs="Arial"/>
          <w:color w:val="000000" w:themeColor="text1"/>
        </w:rPr>
        <w:t xml:space="preserve"> barra an-</w:t>
      </w:r>
      <w:proofErr w:type="spellStart"/>
      <w:r>
        <w:rPr>
          <w:rFonts w:cs="Arial"/>
          <w:color w:val="000000" w:themeColor="text1"/>
        </w:rPr>
        <w:t>nerranga</w:t>
      </w:r>
      <w:proofErr w:type="spellEnd"/>
      <w:r>
        <w:rPr>
          <w:rFonts w:cs="Arial"/>
          <w:color w:val="000000" w:themeColor="text1"/>
        </w:rPr>
        <w:t xml:space="preserve"> an-</w:t>
      </w:r>
      <w:proofErr w:type="spellStart"/>
      <w:r>
        <w:rPr>
          <w:rFonts w:cs="Arial"/>
          <w:color w:val="000000" w:themeColor="text1"/>
        </w:rPr>
        <w:t>gugaliya</w:t>
      </w:r>
      <w:proofErr w:type="spellEnd"/>
      <w:r>
        <w:rPr>
          <w:rFonts w:cs="Arial"/>
          <w:color w:val="000000" w:themeColor="text1"/>
        </w:rPr>
        <w:t xml:space="preserve"> an-</w:t>
      </w:r>
      <w:proofErr w:type="spellStart"/>
      <w:r>
        <w:rPr>
          <w:rFonts w:cs="Arial"/>
          <w:color w:val="000000" w:themeColor="text1"/>
        </w:rPr>
        <w:t>nelangga</w:t>
      </w:r>
      <w:proofErr w:type="spellEnd"/>
      <w:r>
        <w:rPr>
          <w:rFonts w:cs="Arial"/>
          <w:color w:val="000000" w:themeColor="text1"/>
        </w:rPr>
        <w:t xml:space="preserve">, account </w:t>
      </w:r>
      <w:proofErr w:type="spellStart"/>
      <w:r>
        <w:rPr>
          <w:rFonts w:cs="Arial"/>
          <w:color w:val="000000" w:themeColor="text1"/>
        </w:rPr>
        <w:t>namba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rrapa</w:t>
      </w:r>
      <w:proofErr w:type="spellEnd"/>
      <w:r>
        <w:rPr>
          <w:rFonts w:cs="Arial"/>
          <w:color w:val="000000" w:themeColor="text1"/>
        </w:rPr>
        <w:t xml:space="preserve"> mu-</w:t>
      </w:r>
      <w:proofErr w:type="spellStart"/>
      <w:r>
        <w:rPr>
          <w:rFonts w:cs="Arial"/>
          <w:color w:val="000000" w:themeColor="text1"/>
        </w:rPr>
        <w:t>yinmiyapa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nyu</w:t>
      </w:r>
      <w:proofErr w:type="spellEnd"/>
      <w:r>
        <w:rPr>
          <w:rFonts w:cs="Arial"/>
          <w:color w:val="000000" w:themeColor="text1"/>
        </w:rPr>
        <w:t>.</w:t>
      </w:r>
    </w:p>
    <w:p w14:paraId="6FBD6362" w14:textId="77777777" w:rsidR="006719DA" w:rsidRPr="009B18A2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Gun-</w:t>
      </w:r>
      <w:proofErr w:type="spellStart"/>
      <w:r>
        <w:rPr>
          <w:rFonts w:cs="Arial"/>
          <w:color w:val="000000" w:themeColor="text1"/>
        </w:rPr>
        <w:t>nardiya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gugu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nyi-na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 xml:space="preserve"> details gun-mola. Ny-</w:t>
      </w:r>
      <w:proofErr w:type="spellStart"/>
      <w:r>
        <w:rPr>
          <w:rFonts w:cs="Arial"/>
          <w:color w:val="000000" w:themeColor="text1"/>
        </w:rPr>
        <w:t>jata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ny-jerrma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rrupiya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yi-gaba</w:t>
      </w:r>
      <w:proofErr w:type="spellEnd"/>
      <w:r>
        <w:rPr>
          <w:rFonts w:cs="Arial"/>
          <w:color w:val="000000" w:themeColor="text1"/>
        </w:rPr>
        <w:t xml:space="preserve"> ana-</w:t>
      </w:r>
      <w:proofErr w:type="spellStart"/>
      <w:r>
        <w:rPr>
          <w:rFonts w:cs="Arial"/>
          <w:color w:val="000000" w:themeColor="text1"/>
        </w:rPr>
        <w:t>werrangga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nika</w:t>
      </w:r>
      <w:proofErr w:type="spellEnd"/>
      <w:r>
        <w:rPr>
          <w:rFonts w:cs="Arial"/>
          <w:color w:val="000000" w:themeColor="text1"/>
        </w:rPr>
        <w:t xml:space="preserve"> an-</w:t>
      </w:r>
      <w:proofErr w:type="spellStart"/>
      <w:r>
        <w:rPr>
          <w:rFonts w:cs="Arial"/>
          <w:color w:val="000000" w:themeColor="text1"/>
        </w:rPr>
        <w:t>gugaliya</w:t>
      </w:r>
      <w:proofErr w:type="spellEnd"/>
      <w:r>
        <w:rPr>
          <w:rFonts w:cs="Arial"/>
          <w:color w:val="000000" w:themeColor="text1"/>
        </w:rPr>
        <w:t xml:space="preserve">, gala </w:t>
      </w:r>
      <w:proofErr w:type="spellStart"/>
      <w:r>
        <w:rPr>
          <w:rFonts w:cs="Arial"/>
          <w:color w:val="000000" w:themeColor="text1"/>
        </w:rPr>
        <w:t>barrwa</w:t>
      </w:r>
      <w:proofErr w:type="spellEnd"/>
      <w:r>
        <w:rPr>
          <w:rFonts w:cs="Arial"/>
          <w:color w:val="000000" w:themeColor="text1"/>
        </w:rPr>
        <w:t xml:space="preserve"> mu-</w:t>
      </w:r>
      <w:proofErr w:type="spellStart"/>
      <w:r>
        <w:rPr>
          <w:rFonts w:cs="Arial"/>
          <w:color w:val="000000" w:themeColor="text1"/>
        </w:rPr>
        <w:t>yinmiya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muna-jeka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>.</w:t>
      </w:r>
    </w:p>
    <w:p w14:paraId="4F9AA1EF" w14:textId="77777777" w:rsidR="006719DA" w:rsidRPr="009B18A2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lastRenderedPageBreak/>
        <w:t xml:space="preserve">Jaga </w:t>
      </w:r>
      <w:proofErr w:type="spellStart"/>
      <w:r>
        <w:rPr>
          <w:rFonts w:cs="Arial"/>
          <w:color w:val="000000" w:themeColor="text1"/>
        </w:rPr>
        <w:t>ny-jana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nula</w:t>
      </w:r>
      <w:proofErr w:type="spellEnd"/>
      <w:r>
        <w:rPr>
          <w:rFonts w:cs="Arial"/>
          <w:color w:val="000000" w:themeColor="text1"/>
        </w:rPr>
        <w:t xml:space="preserve"> an-</w:t>
      </w:r>
      <w:proofErr w:type="spellStart"/>
      <w:r>
        <w:rPr>
          <w:rFonts w:cs="Arial"/>
          <w:color w:val="000000" w:themeColor="text1"/>
        </w:rPr>
        <w:t>gugaliya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nika</w:t>
      </w:r>
      <w:proofErr w:type="spellEnd"/>
      <w:r>
        <w:rPr>
          <w:rFonts w:cs="Arial"/>
          <w:color w:val="000000" w:themeColor="text1"/>
        </w:rPr>
        <w:t xml:space="preserve"> account details </w:t>
      </w:r>
      <w:proofErr w:type="spellStart"/>
      <w:r>
        <w:rPr>
          <w:rFonts w:cs="Arial"/>
          <w:color w:val="000000" w:themeColor="text1"/>
        </w:rPr>
        <w:t>rrapa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burreya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yuchim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nyi-nega</w:t>
      </w:r>
      <w:proofErr w:type="spellEnd"/>
      <w:r>
        <w:rPr>
          <w:rFonts w:cs="Arial"/>
          <w:color w:val="000000" w:themeColor="text1"/>
        </w:rPr>
        <w:t xml:space="preserve"> ana-</w:t>
      </w:r>
      <w:proofErr w:type="spellStart"/>
      <w:r>
        <w:rPr>
          <w:rFonts w:cs="Arial"/>
          <w:color w:val="000000" w:themeColor="text1"/>
        </w:rPr>
        <w:t>barlpa</w:t>
      </w:r>
      <w:proofErr w:type="spellEnd"/>
      <w:r>
        <w:rPr>
          <w:rFonts w:cs="Arial"/>
          <w:color w:val="000000" w:themeColor="text1"/>
        </w:rPr>
        <w:t>.</w:t>
      </w:r>
    </w:p>
    <w:p w14:paraId="7A432710" w14:textId="77777777" w:rsidR="006719DA" w:rsidRPr="00A1580A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  <w:u w:val="single"/>
        </w:rPr>
      </w:pPr>
      <w:r>
        <w:rPr>
          <w:rFonts w:cs="Arial"/>
          <w:color w:val="000000" w:themeColor="text1"/>
        </w:rPr>
        <w:t xml:space="preserve">Gun-gata </w:t>
      </w:r>
      <w:proofErr w:type="spellStart"/>
      <w:r>
        <w:rPr>
          <w:rFonts w:cs="Arial"/>
          <w:color w:val="000000" w:themeColor="text1"/>
        </w:rPr>
        <w:t>gu-lebiyana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bu</w:t>
      </w:r>
      <w:proofErr w:type="spellEnd"/>
      <w:r>
        <w:rPr>
          <w:rFonts w:cs="Arial"/>
          <w:color w:val="000000" w:themeColor="text1"/>
        </w:rPr>
        <w:t xml:space="preserve"> ‘Enter’ </w:t>
      </w:r>
      <w:proofErr w:type="spellStart"/>
      <w:r>
        <w:rPr>
          <w:rFonts w:cs="Arial"/>
          <w:color w:val="000000" w:themeColor="text1"/>
        </w:rPr>
        <w:t>rrapa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payment barra </w:t>
      </w:r>
      <w:proofErr w:type="spellStart"/>
      <w:r>
        <w:rPr>
          <w:rFonts w:cs="Arial"/>
          <w:color w:val="000000" w:themeColor="text1"/>
        </w:rPr>
        <w:t>yi-gaba</w:t>
      </w:r>
      <w:proofErr w:type="spellEnd"/>
      <w:r>
        <w:rPr>
          <w:rFonts w:cs="Arial"/>
          <w:color w:val="000000" w:themeColor="text1"/>
        </w:rPr>
        <w:t xml:space="preserve"> m-boy barra </w:t>
      </w:r>
      <w:proofErr w:type="spellStart"/>
      <w:r>
        <w:rPr>
          <w:rFonts w:cs="Arial"/>
          <w:color w:val="000000" w:themeColor="text1"/>
        </w:rPr>
        <w:t>nula</w:t>
      </w:r>
      <w:proofErr w:type="spellEnd"/>
      <w:r>
        <w:rPr>
          <w:rFonts w:cs="Arial"/>
          <w:color w:val="000000" w:themeColor="text1"/>
        </w:rPr>
        <w:t xml:space="preserve"> an-</w:t>
      </w:r>
      <w:proofErr w:type="spellStart"/>
      <w:r>
        <w:rPr>
          <w:rFonts w:cs="Arial"/>
          <w:color w:val="000000" w:themeColor="text1"/>
        </w:rPr>
        <w:t>gugaliya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ny-jurrmurra</w:t>
      </w:r>
      <w:proofErr w:type="spellEnd"/>
      <w:r>
        <w:rPr>
          <w:rFonts w:cs="Arial"/>
          <w:color w:val="000000" w:themeColor="text1"/>
        </w:rPr>
        <w:t xml:space="preserve"> details </w:t>
      </w:r>
      <w:proofErr w:type="spellStart"/>
      <w:r>
        <w:rPr>
          <w:rFonts w:cs="Arial"/>
          <w:color w:val="000000" w:themeColor="text1"/>
        </w:rPr>
        <w:t>nula</w:t>
      </w:r>
      <w:proofErr w:type="spellEnd"/>
      <w:r>
        <w:rPr>
          <w:rFonts w:cs="Arial"/>
          <w:color w:val="000000" w:themeColor="text1"/>
        </w:rPr>
        <w:t>.</w:t>
      </w:r>
    </w:p>
    <w:p w14:paraId="7D3E7776" w14:textId="77777777" w:rsidR="006719DA" w:rsidRPr="009B18A2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Mun-gata </w:t>
      </w:r>
      <w:proofErr w:type="spellStart"/>
      <w:r>
        <w:rPr>
          <w:rFonts w:cs="Arial"/>
          <w:color w:val="000000" w:themeColor="text1"/>
        </w:rPr>
        <w:t>ny-jerrma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rrupiya</w:t>
      </w:r>
      <w:proofErr w:type="spellEnd"/>
      <w:r>
        <w:rPr>
          <w:rFonts w:cs="Arial"/>
          <w:color w:val="000000" w:themeColor="text1"/>
        </w:rPr>
        <w:t xml:space="preserve"> account </w:t>
      </w:r>
      <w:proofErr w:type="spellStart"/>
      <w:r>
        <w:rPr>
          <w:rFonts w:cs="Arial"/>
          <w:color w:val="000000" w:themeColor="text1"/>
        </w:rPr>
        <w:t>gu-guyinda</w:t>
      </w:r>
      <w:proofErr w:type="spellEnd"/>
      <w:r>
        <w:rPr>
          <w:rFonts w:cs="Arial"/>
          <w:color w:val="000000" w:themeColor="text1"/>
        </w:rPr>
        <w:t xml:space="preserve"> gala nipa </w:t>
      </w:r>
      <w:proofErr w:type="spellStart"/>
      <w:r>
        <w:rPr>
          <w:rFonts w:cs="Arial"/>
          <w:color w:val="000000" w:themeColor="text1"/>
        </w:rPr>
        <w:t>murda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nika</w:t>
      </w:r>
      <w:proofErr w:type="spellEnd"/>
      <w:r>
        <w:rPr>
          <w:rFonts w:cs="Arial"/>
          <w:color w:val="000000" w:themeColor="text1"/>
        </w:rPr>
        <w:t xml:space="preserve"> Enhanced Income Management account, </w:t>
      </w:r>
      <w:proofErr w:type="spellStart"/>
      <w:r>
        <w:rPr>
          <w:rFonts w:cs="Arial"/>
          <w:color w:val="000000" w:themeColor="text1"/>
        </w:rPr>
        <w:t>wurra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burr-</w:t>
      </w:r>
      <w:proofErr w:type="spellStart"/>
      <w:r>
        <w:rPr>
          <w:rFonts w:cs="Arial"/>
          <w:color w:val="000000" w:themeColor="text1"/>
        </w:rPr>
        <w:t>wenggana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cs="Arial"/>
          <w:color w:val="000000" w:themeColor="text1"/>
        </w:rPr>
        <w:t xml:space="preserve"> 1800 252 604.</w:t>
      </w:r>
    </w:p>
    <w:p w14:paraId="6079E460" w14:textId="77777777" w:rsidR="006719DA" w:rsidRPr="009B18A2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Murda BPAY option marn.gi bi-</w:t>
      </w:r>
      <w:proofErr w:type="spellStart"/>
      <w:r>
        <w:rPr>
          <w:rFonts w:cs="Arial"/>
          <w:color w:val="000000" w:themeColor="text1"/>
        </w:rPr>
        <w:t>negarra</w:t>
      </w:r>
      <w:proofErr w:type="spellEnd"/>
      <w:r>
        <w:rPr>
          <w:rFonts w:cs="Arial"/>
          <w:color w:val="000000" w:themeColor="text1"/>
        </w:rPr>
        <w:t xml:space="preserve"> barra n-</w:t>
      </w:r>
      <w:proofErr w:type="spellStart"/>
      <w:r>
        <w:rPr>
          <w:rFonts w:cs="Arial"/>
          <w:color w:val="000000" w:themeColor="text1"/>
        </w:rPr>
        <w:t>dowiya</w:t>
      </w:r>
      <w:proofErr w:type="spellEnd"/>
      <w:r>
        <w:rPr>
          <w:rFonts w:cs="Arial"/>
          <w:color w:val="000000" w:themeColor="text1"/>
        </w:rPr>
        <w:t xml:space="preserve"> BPAY transactions.</w:t>
      </w:r>
    </w:p>
    <w:p w14:paraId="3F3B101D" w14:textId="77777777" w:rsidR="006719DA" w:rsidRPr="009B18A2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E74387">
        <w:rPr>
          <w:rFonts w:cs="Arial"/>
          <w:color w:val="000000" w:themeColor="text1"/>
        </w:rPr>
        <w:t>Nginyipa</w:t>
      </w:r>
      <w:proofErr w:type="spellEnd"/>
      <w:r w:rsidRPr="00E74387">
        <w:rPr>
          <w:rFonts w:cs="Arial"/>
          <w:color w:val="000000" w:themeColor="text1"/>
        </w:rPr>
        <w:t xml:space="preserve"> </w:t>
      </w:r>
      <w:proofErr w:type="spellStart"/>
      <w:r w:rsidRPr="00E74387">
        <w:rPr>
          <w:rFonts w:cs="Arial"/>
          <w:color w:val="000000" w:themeColor="text1"/>
        </w:rPr>
        <w:t>barnja</w:t>
      </w:r>
      <w:proofErr w:type="spellEnd"/>
      <w:r w:rsidRPr="00E74387">
        <w:rPr>
          <w:rFonts w:cs="Arial"/>
          <w:color w:val="000000" w:themeColor="text1"/>
        </w:rPr>
        <w:t xml:space="preserve"> </w:t>
      </w:r>
      <w:proofErr w:type="spellStart"/>
      <w:r w:rsidRPr="00E74387">
        <w:rPr>
          <w:rFonts w:cs="Arial"/>
          <w:color w:val="000000" w:themeColor="text1"/>
        </w:rPr>
        <w:t>gunyuna</w:t>
      </w:r>
      <w:proofErr w:type="spellEnd"/>
      <w:r w:rsidRPr="00E74387">
        <w:rPr>
          <w:rFonts w:cs="Arial"/>
          <w:color w:val="000000" w:themeColor="text1"/>
        </w:rPr>
        <w:t xml:space="preserve"> biller code </w:t>
      </w:r>
      <w:proofErr w:type="spellStart"/>
      <w:r w:rsidRPr="00E74387">
        <w:rPr>
          <w:rFonts w:cs="Arial"/>
          <w:color w:val="000000" w:themeColor="text1"/>
        </w:rPr>
        <w:t>gu-guyinda</w:t>
      </w:r>
      <w:proofErr w:type="spellEnd"/>
      <w:r w:rsidRPr="00E74387">
        <w:rPr>
          <w:rFonts w:cs="Arial"/>
          <w:color w:val="000000" w:themeColor="text1"/>
        </w:rPr>
        <w:t xml:space="preserve"> </w:t>
      </w:r>
      <w:proofErr w:type="spellStart"/>
      <w:r w:rsidRPr="00E74387">
        <w:rPr>
          <w:rFonts w:cs="Arial"/>
          <w:color w:val="000000" w:themeColor="text1"/>
        </w:rPr>
        <w:t>rrapa</w:t>
      </w:r>
      <w:proofErr w:type="spellEnd"/>
      <w:r w:rsidRPr="00E74387">
        <w:rPr>
          <w:rFonts w:cs="Arial"/>
          <w:color w:val="000000" w:themeColor="text1"/>
        </w:rPr>
        <w:t xml:space="preserve"> reference </w:t>
      </w:r>
      <w:proofErr w:type="spellStart"/>
      <w:r w:rsidRPr="00E74387">
        <w:rPr>
          <w:rFonts w:cs="Arial"/>
          <w:color w:val="000000" w:themeColor="text1"/>
        </w:rPr>
        <w:t>namba</w:t>
      </w:r>
      <w:proofErr w:type="spellEnd"/>
      <w:r w:rsidRPr="00E74387">
        <w:rPr>
          <w:rFonts w:cs="Arial"/>
          <w:color w:val="000000" w:themeColor="text1"/>
        </w:rPr>
        <w:t xml:space="preserve"> barra mu-</w:t>
      </w:r>
      <w:proofErr w:type="spellStart"/>
      <w:r w:rsidRPr="00E74387">
        <w:rPr>
          <w:rFonts w:cs="Arial"/>
          <w:color w:val="000000" w:themeColor="text1"/>
        </w:rPr>
        <w:t>yinpa</w:t>
      </w:r>
      <w:proofErr w:type="spellEnd"/>
      <w:r w:rsidRPr="00E74387">
        <w:rPr>
          <w:rFonts w:cs="Arial"/>
          <w:color w:val="000000" w:themeColor="text1"/>
        </w:rPr>
        <w:t xml:space="preserve"> </w:t>
      </w:r>
      <w:proofErr w:type="spellStart"/>
      <w:r w:rsidRPr="00E74387">
        <w:rPr>
          <w:rFonts w:cs="Arial"/>
          <w:color w:val="000000" w:themeColor="text1"/>
        </w:rPr>
        <w:t>rrupiya</w:t>
      </w:r>
      <w:proofErr w:type="spellEnd"/>
      <w:r w:rsidRPr="00E74387">
        <w:rPr>
          <w:rFonts w:cs="Arial"/>
          <w:color w:val="000000" w:themeColor="text1"/>
        </w:rPr>
        <w:t xml:space="preserve"> burr-</w:t>
      </w:r>
      <w:proofErr w:type="spellStart"/>
      <w:r w:rsidRPr="00E74387">
        <w:rPr>
          <w:rFonts w:cs="Arial"/>
          <w:color w:val="000000" w:themeColor="text1"/>
        </w:rPr>
        <w:t>wu</w:t>
      </w:r>
      <w:proofErr w:type="spellEnd"/>
      <w:r w:rsidRPr="00E74387">
        <w:rPr>
          <w:rFonts w:cs="Arial"/>
          <w:color w:val="000000" w:themeColor="text1"/>
        </w:rPr>
        <w:t>.</w:t>
      </w:r>
    </w:p>
    <w:p w14:paraId="57E60F30" w14:textId="77777777" w:rsidR="006719DA" w:rsidRPr="009B18A2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barra n-</w:t>
      </w:r>
      <w:proofErr w:type="spellStart"/>
      <w:r>
        <w:rPr>
          <w:rFonts w:cs="Arial"/>
          <w:color w:val="000000" w:themeColor="text1"/>
        </w:rPr>
        <w:t>dowiya</w:t>
      </w:r>
      <w:proofErr w:type="spellEnd"/>
      <w:r>
        <w:rPr>
          <w:rFonts w:cs="Arial"/>
          <w:color w:val="000000" w:themeColor="text1"/>
        </w:rPr>
        <w:t xml:space="preserve"> barra mun-gata payment </w:t>
      </w:r>
      <w:proofErr w:type="spellStart"/>
      <w:r>
        <w:rPr>
          <w:rFonts w:cs="Arial"/>
          <w:color w:val="000000" w:themeColor="text1"/>
        </w:rPr>
        <w:t>murda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gugu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ny-jarlapa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gunyuniya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nuwurra</w:t>
      </w:r>
      <w:proofErr w:type="spellEnd"/>
      <w:r>
        <w:rPr>
          <w:rFonts w:cs="Arial"/>
          <w:color w:val="000000" w:themeColor="text1"/>
        </w:rPr>
        <w:t xml:space="preserve"> o n-</w:t>
      </w:r>
      <w:proofErr w:type="spellStart"/>
      <w:r>
        <w:rPr>
          <w:rFonts w:cs="Arial"/>
          <w:color w:val="000000" w:themeColor="text1"/>
        </w:rPr>
        <w:t>dowiya</w:t>
      </w:r>
      <w:proofErr w:type="spellEnd"/>
      <w:r>
        <w:rPr>
          <w:rFonts w:cs="Arial"/>
          <w:color w:val="000000" w:themeColor="text1"/>
        </w:rPr>
        <w:t xml:space="preserve"> barra ‘Recurring’ mun-gata mun-guna regular payment mu-</w:t>
      </w:r>
      <w:proofErr w:type="spellStart"/>
      <w:r>
        <w:rPr>
          <w:rFonts w:cs="Arial"/>
          <w:color w:val="000000" w:themeColor="text1"/>
        </w:rPr>
        <w:t>jarlapiya</w:t>
      </w:r>
      <w:proofErr w:type="spellEnd"/>
      <w:r>
        <w:rPr>
          <w:rFonts w:cs="Arial"/>
          <w:color w:val="000000" w:themeColor="text1"/>
        </w:rPr>
        <w:t xml:space="preserve"> barra weekly, fortnightly o monthly.</w:t>
      </w:r>
    </w:p>
    <w:p w14:paraId="2FE1786F" w14:textId="77777777" w:rsidR="006719DA" w:rsidRPr="009B18A2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Mun-gata payment mu-</w:t>
      </w:r>
      <w:proofErr w:type="spellStart"/>
      <w:r>
        <w:rPr>
          <w:rFonts w:cs="Arial"/>
          <w:color w:val="000000" w:themeColor="text1"/>
        </w:rPr>
        <w:t>jarlapiya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burraya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gurrma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gurda</w:t>
      </w:r>
      <w:proofErr w:type="spellEnd"/>
      <w:r>
        <w:rPr>
          <w:rFonts w:cs="Arial"/>
          <w:color w:val="000000" w:themeColor="text1"/>
        </w:rPr>
        <w:t xml:space="preserve"> date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jal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rrupiya</w:t>
      </w:r>
      <w:proofErr w:type="spellEnd"/>
      <w:r>
        <w:rPr>
          <w:rFonts w:cs="Arial"/>
          <w:color w:val="000000" w:themeColor="text1"/>
        </w:rPr>
        <w:t xml:space="preserve"> barra bubu-</w:t>
      </w:r>
      <w:proofErr w:type="spellStart"/>
      <w:r>
        <w:rPr>
          <w:rFonts w:cs="Arial"/>
          <w:color w:val="000000" w:themeColor="text1"/>
        </w:rPr>
        <w:t>wu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</w:t>
      </w:r>
      <w:proofErr w:type="spellEnd"/>
      <w:r>
        <w:rPr>
          <w:rFonts w:cs="Arial"/>
          <w:color w:val="000000" w:themeColor="text1"/>
        </w:rPr>
        <w:t xml:space="preserve">-ma </w:t>
      </w:r>
      <w:proofErr w:type="spellStart"/>
      <w:r>
        <w:rPr>
          <w:rFonts w:cs="Arial"/>
          <w:color w:val="000000" w:themeColor="text1"/>
        </w:rPr>
        <w:t>nyorkiya</w:t>
      </w:r>
      <w:proofErr w:type="spellEnd"/>
      <w:r>
        <w:rPr>
          <w:rFonts w:cs="Arial"/>
          <w:color w:val="000000" w:themeColor="text1"/>
        </w:rPr>
        <w:t>.</w:t>
      </w:r>
    </w:p>
    <w:p w14:paraId="77D6058D" w14:textId="77777777" w:rsidR="006719DA" w:rsidRPr="009B18A2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Murda payment gun-</w:t>
      </w:r>
      <w:proofErr w:type="spellStart"/>
      <w:r>
        <w:rPr>
          <w:rFonts w:cs="Arial"/>
          <w:color w:val="000000" w:themeColor="text1"/>
        </w:rPr>
        <w:t>nika</w:t>
      </w:r>
      <w:proofErr w:type="spellEnd"/>
      <w:r>
        <w:rPr>
          <w:rFonts w:cs="Arial"/>
          <w:color w:val="000000" w:themeColor="text1"/>
        </w:rPr>
        <w:t xml:space="preserve"> recurring,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ny-jarlapa</w:t>
      </w:r>
      <w:proofErr w:type="spellEnd"/>
      <w:r>
        <w:rPr>
          <w:rFonts w:cs="Arial"/>
          <w:color w:val="000000" w:themeColor="text1"/>
        </w:rPr>
        <w:t xml:space="preserve"> start </w:t>
      </w:r>
      <w:proofErr w:type="spellStart"/>
      <w:r>
        <w:rPr>
          <w:rFonts w:cs="Arial"/>
          <w:color w:val="000000" w:themeColor="text1"/>
        </w:rPr>
        <w:t>rrapa</w:t>
      </w:r>
      <w:proofErr w:type="spellEnd"/>
      <w:r>
        <w:rPr>
          <w:rFonts w:cs="Arial"/>
          <w:color w:val="000000" w:themeColor="text1"/>
        </w:rPr>
        <w:t xml:space="preserve"> end date </w:t>
      </w:r>
      <w:proofErr w:type="spellStart"/>
      <w:r>
        <w:rPr>
          <w:rFonts w:cs="Arial"/>
          <w:color w:val="000000" w:themeColor="text1"/>
        </w:rPr>
        <w:t>nula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rrupiya</w:t>
      </w:r>
      <w:proofErr w:type="spellEnd"/>
      <w:r>
        <w:rPr>
          <w:rFonts w:cs="Arial"/>
          <w:color w:val="000000" w:themeColor="text1"/>
        </w:rPr>
        <w:t xml:space="preserve"> barra paid mu-</w:t>
      </w:r>
      <w:proofErr w:type="spellStart"/>
      <w:r>
        <w:rPr>
          <w:rFonts w:cs="Arial"/>
          <w:color w:val="000000" w:themeColor="text1"/>
        </w:rPr>
        <w:t>nega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wolawolapa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nuwurra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jal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nyi-nega</w:t>
      </w:r>
      <w:proofErr w:type="spellEnd"/>
      <w:r>
        <w:rPr>
          <w:rFonts w:cs="Arial"/>
          <w:color w:val="000000" w:themeColor="text1"/>
        </w:rPr>
        <w:t xml:space="preserve"> barra pay </w:t>
      </w:r>
      <w:proofErr w:type="spellStart"/>
      <w:r>
        <w:rPr>
          <w:rFonts w:cs="Arial"/>
          <w:color w:val="000000" w:themeColor="text1"/>
        </w:rPr>
        <w:t>nyi-ni</w:t>
      </w:r>
      <w:proofErr w:type="spellEnd"/>
      <w:r>
        <w:rPr>
          <w:rFonts w:cs="Arial"/>
          <w:color w:val="000000" w:themeColor="text1"/>
        </w:rPr>
        <w:t>.</w:t>
      </w:r>
    </w:p>
    <w:p w14:paraId="689FDA25" w14:textId="77777777" w:rsidR="006719DA" w:rsidRPr="009B18A2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Gurda </w:t>
      </w:r>
      <w:proofErr w:type="spellStart"/>
      <w:r>
        <w:rPr>
          <w:rFonts w:cs="Arial"/>
          <w:color w:val="000000" w:themeColor="text1"/>
        </w:rPr>
        <w:t>nyulebana</w:t>
      </w:r>
      <w:proofErr w:type="spellEnd"/>
      <w:r>
        <w:rPr>
          <w:rFonts w:cs="Arial"/>
          <w:color w:val="000000" w:themeColor="text1"/>
        </w:rPr>
        <w:t xml:space="preserve">, click </w:t>
      </w:r>
      <w:proofErr w:type="spellStart"/>
      <w:r>
        <w:rPr>
          <w:rFonts w:cs="Arial"/>
          <w:color w:val="000000" w:themeColor="text1"/>
        </w:rPr>
        <w:t>bu</w:t>
      </w:r>
      <w:proofErr w:type="spellEnd"/>
      <w:r>
        <w:rPr>
          <w:rFonts w:cs="Arial"/>
          <w:color w:val="000000" w:themeColor="text1"/>
        </w:rPr>
        <w:t xml:space="preserve"> ‘Enter’.</w:t>
      </w:r>
    </w:p>
    <w:p w14:paraId="5780BB3F" w14:textId="77777777" w:rsidR="006719DA" w:rsidRPr="009B18A2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Mun-guna payments </w:t>
      </w:r>
      <w:proofErr w:type="spellStart"/>
      <w:r>
        <w:rPr>
          <w:rFonts w:cs="Arial"/>
          <w:color w:val="000000" w:themeColor="text1"/>
        </w:rPr>
        <w:t>ny-jarlapuna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janguny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nyi-na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gu-ngurrja</w:t>
      </w:r>
      <w:proofErr w:type="spellEnd"/>
      <w:r>
        <w:rPr>
          <w:rFonts w:cs="Arial"/>
          <w:color w:val="000000" w:themeColor="text1"/>
        </w:rPr>
        <w:t xml:space="preserve"> payment mun-mola </w:t>
      </w:r>
      <w:proofErr w:type="spellStart"/>
      <w:r>
        <w:rPr>
          <w:rFonts w:cs="Arial"/>
          <w:color w:val="000000" w:themeColor="text1"/>
        </w:rPr>
        <w:t>guga</w:t>
      </w:r>
      <w:proofErr w:type="spellEnd"/>
      <w:r>
        <w:rPr>
          <w:rFonts w:cs="Arial"/>
          <w:color w:val="000000" w:themeColor="text1"/>
        </w:rPr>
        <w:t>.</w:t>
      </w:r>
    </w:p>
    <w:p w14:paraId="009C38C2" w14:textId="77777777" w:rsidR="006719DA" w:rsidRPr="009B18A2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Minyja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ny-jarlapuna</w:t>
      </w:r>
      <w:proofErr w:type="spellEnd"/>
      <w:r>
        <w:rPr>
          <w:rFonts w:cs="Arial"/>
          <w:color w:val="000000" w:themeColor="text1"/>
        </w:rPr>
        <w:t xml:space="preserve"> payment </w:t>
      </w:r>
      <w:proofErr w:type="spellStart"/>
      <w:r>
        <w:rPr>
          <w:rFonts w:cs="Arial"/>
          <w:color w:val="000000" w:themeColor="text1"/>
        </w:rPr>
        <w:t>nula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nuwurra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miy</w:t>
      </w:r>
      <w:proofErr w:type="spellEnd"/>
      <w:r>
        <w:rPr>
          <w:rFonts w:cs="Arial"/>
          <w:color w:val="000000" w:themeColor="text1"/>
        </w:rPr>
        <w:t xml:space="preserve">-boy barra, gala </w:t>
      </w:r>
      <w:proofErr w:type="spellStart"/>
      <w:r>
        <w:rPr>
          <w:rFonts w:cs="Arial"/>
          <w:color w:val="000000" w:themeColor="text1"/>
        </w:rPr>
        <w:t>nyinmiya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janguny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nyi-na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nuwurra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waypa</w:t>
      </w:r>
      <w:proofErr w:type="spellEnd"/>
      <w:r>
        <w:rPr>
          <w:rFonts w:cs="Arial"/>
          <w:color w:val="000000" w:themeColor="text1"/>
        </w:rPr>
        <w:t xml:space="preserve"> payment mu-</w:t>
      </w:r>
      <w:proofErr w:type="spellStart"/>
      <w:r>
        <w:rPr>
          <w:rFonts w:cs="Arial"/>
          <w:color w:val="000000" w:themeColor="text1"/>
        </w:rPr>
        <w:t>jarlapiya</w:t>
      </w:r>
      <w:proofErr w:type="spellEnd"/>
      <w:r>
        <w:rPr>
          <w:rFonts w:cs="Arial"/>
          <w:color w:val="000000" w:themeColor="text1"/>
        </w:rPr>
        <w:t>.</w:t>
      </w:r>
    </w:p>
    <w:p w14:paraId="043A07ED" w14:textId="77777777" w:rsidR="006719DA" w:rsidRPr="00D04F1A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proofErr w:type="spellStart"/>
      <w:r w:rsidRPr="00D04F1A">
        <w:rPr>
          <w:b/>
          <w:bCs/>
        </w:rPr>
        <w:t>Nyinmiya</w:t>
      </w:r>
      <w:proofErr w:type="spellEnd"/>
      <w:r w:rsidRPr="00D04F1A">
        <w:rPr>
          <w:b/>
          <w:bCs/>
        </w:rPr>
        <w:t xml:space="preserve"> barra </w:t>
      </w:r>
      <w:proofErr w:type="spellStart"/>
      <w:r w:rsidRPr="00D04F1A">
        <w:rPr>
          <w:b/>
          <w:bCs/>
        </w:rPr>
        <w:t>ny-jarlapa</w:t>
      </w:r>
      <w:proofErr w:type="spellEnd"/>
      <w:r w:rsidRPr="00D04F1A">
        <w:rPr>
          <w:b/>
          <w:bCs/>
        </w:rPr>
        <w:t xml:space="preserve"> direct debit.</w:t>
      </w:r>
    </w:p>
    <w:p w14:paraId="414ED156" w14:textId="77777777" w:rsidR="006719DA" w:rsidRPr="009B18A2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burr-</w:t>
      </w:r>
      <w:proofErr w:type="spellStart"/>
      <w:r>
        <w:rPr>
          <w:rFonts w:cs="Arial"/>
          <w:color w:val="000000" w:themeColor="text1"/>
        </w:rPr>
        <w:t>wenggana</w:t>
      </w:r>
      <w:proofErr w:type="spellEnd"/>
      <w:r>
        <w:rPr>
          <w:rFonts w:cs="Arial"/>
          <w:color w:val="000000" w:themeColor="text1"/>
        </w:rPr>
        <w:t xml:space="preserve"> bank o business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jal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nyi-nirra</w:t>
      </w:r>
      <w:proofErr w:type="spellEnd"/>
      <w:r>
        <w:rPr>
          <w:rFonts w:cs="Arial"/>
          <w:color w:val="000000" w:themeColor="text1"/>
        </w:rPr>
        <w:t xml:space="preserve"> barra pay burr-</w:t>
      </w:r>
      <w:proofErr w:type="spellStart"/>
      <w:r>
        <w:rPr>
          <w:rFonts w:cs="Arial"/>
          <w:color w:val="000000" w:themeColor="text1"/>
        </w:rPr>
        <w:t>nega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rrapa</w:t>
      </w:r>
      <w:proofErr w:type="spellEnd"/>
      <w:r>
        <w:rPr>
          <w:rFonts w:cs="Arial"/>
          <w:color w:val="000000" w:themeColor="text1"/>
        </w:rPr>
        <w:t xml:space="preserve"> burr-</w:t>
      </w:r>
      <w:proofErr w:type="spellStart"/>
      <w:r>
        <w:rPr>
          <w:rFonts w:cs="Arial"/>
          <w:color w:val="000000" w:themeColor="text1"/>
        </w:rPr>
        <w:t>wu</w:t>
      </w:r>
      <w:proofErr w:type="spellEnd"/>
      <w:r>
        <w:rPr>
          <w:rFonts w:cs="Arial"/>
          <w:color w:val="000000" w:themeColor="text1"/>
        </w:rPr>
        <w:t xml:space="preserve"> barra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enhanced Income Management account </w:t>
      </w:r>
      <w:proofErr w:type="spellStart"/>
      <w:r>
        <w:rPr>
          <w:rFonts w:cs="Arial"/>
          <w:color w:val="000000" w:themeColor="text1"/>
        </w:rPr>
        <w:t>namba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rrapa</w:t>
      </w:r>
      <w:proofErr w:type="spellEnd"/>
      <w:r>
        <w:rPr>
          <w:rFonts w:cs="Arial"/>
          <w:color w:val="000000" w:themeColor="text1"/>
        </w:rPr>
        <w:t xml:space="preserve"> BSB.</w:t>
      </w:r>
    </w:p>
    <w:p w14:paraId="07C1A519" w14:textId="77777777" w:rsidR="006719DA" w:rsidRPr="009B18A2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ny-barripa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Enhanced Income Management account </w:t>
      </w:r>
      <w:proofErr w:type="spellStart"/>
      <w:r>
        <w:rPr>
          <w:rFonts w:cs="Arial"/>
          <w:color w:val="000000" w:themeColor="text1"/>
        </w:rPr>
        <w:t>namba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rrapa</w:t>
      </w:r>
      <w:proofErr w:type="spellEnd"/>
      <w:r>
        <w:rPr>
          <w:rFonts w:cs="Arial"/>
          <w:color w:val="000000" w:themeColor="text1"/>
        </w:rPr>
        <w:t xml:space="preserve"> BSB.</w:t>
      </w:r>
    </w:p>
    <w:p w14:paraId="2AE763EF" w14:textId="77777777" w:rsidR="006719DA" w:rsidRPr="00D04F1A" w:rsidRDefault="006719DA" w:rsidP="006719DA">
      <w:pPr>
        <w:pStyle w:val="ListParagraph"/>
        <w:numPr>
          <w:ilvl w:val="0"/>
          <w:numId w:val="38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D04F1A">
        <w:t>mun-</w:t>
      </w:r>
      <w:proofErr w:type="spellStart"/>
      <w:r w:rsidRPr="00D04F1A">
        <w:t>jonama</w:t>
      </w:r>
      <w:proofErr w:type="spellEnd"/>
      <w:r w:rsidRPr="00D04F1A">
        <w:t xml:space="preserve"> mun-</w:t>
      </w:r>
      <w:proofErr w:type="spellStart"/>
      <w:r w:rsidRPr="00D04F1A">
        <w:t>nginyipa</w:t>
      </w:r>
      <w:proofErr w:type="spellEnd"/>
      <w:r w:rsidRPr="00D04F1A">
        <w:t xml:space="preserve"> </w:t>
      </w:r>
      <w:proofErr w:type="spellStart"/>
      <w:r w:rsidRPr="00D04F1A">
        <w:t>SmartCard</w:t>
      </w:r>
      <w:proofErr w:type="spellEnd"/>
      <w:r w:rsidRPr="00D04F1A">
        <w:t xml:space="preserve"> </w:t>
      </w:r>
    </w:p>
    <w:p w14:paraId="09F195FA" w14:textId="77777777" w:rsidR="006719DA" w:rsidRPr="00D04F1A" w:rsidRDefault="006719DA" w:rsidP="006719DA">
      <w:pPr>
        <w:pStyle w:val="ListParagraph"/>
        <w:numPr>
          <w:ilvl w:val="0"/>
          <w:numId w:val="38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>
        <w:t>m</w:t>
      </w:r>
      <w:r w:rsidRPr="00D04F1A">
        <w:t>un-</w:t>
      </w:r>
      <w:proofErr w:type="spellStart"/>
      <w:r w:rsidRPr="00D04F1A">
        <w:t>nginyipa</w:t>
      </w:r>
      <w:proofErr w:type="spellEnd"/>
      <w:r w:rsidRPr="00D04F1A">
        <w:t xml:space="preserve"> account statement </w:t>
      </w:r>
    </w:p>
    <w:p w14:paraId="14135C9C" w14:textId="77777777" w:rsidR="006719DA" w:rsidRPr="00D04F1A" w:rsidRDefault="006719DA" w:rsidP="006719DA">
      <w:pPr>
        <w:pStyle w:val="ListParagraph"/>
        <w:numPr>
          <w:ilvl w:val="0"/>
          <w:numId w:val="38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>
        <w:t>a</w:t>
      </w:r>
      <w:r w:rsidRPr="00D04F1A">
        <w:t xml:space="preserve">n-gata mobile app o online account </w:t>
      </w:r>
      <w:proofErr w:type="spellStart"/>
      <w:r w:rsidRPr="00D04F1A">
        <w:t>nuwurra</w:t>
      </w:r>
      <w:proofErr w:type="spellEnd"/>
      <w:r w:rsidRPr="00D04F1A">
        <w:t xml:space="preserve"> </w:t>
      </w:r>
      <w:proofErr w:type="spellStart"/>
      <w:r w:rsidRPr="00D04F1A">
        <w:t>waypa</w:t>
      </w:r>
      <w:proofErr w:type="spellEnd"/>
      <w:r w:rsidRPr="00D04F1A">
        <w:t xml:space="preserve"> </w:t>
      </w:r>
      <w:proofErr w:type="spellStart"/>
      <w:r w:rsidRPr="00D04F1A">
        <w:t>nginyipa</w:t>
      </w:r>
      <w:proofErr w:type="spellEnd"/>
      <w:r w:rsidRPr="00D04F1A">
        <w:t xml:space="preserve"> log in </w:t>
      </w:r>
      <w:proofErr w:type="spellStart"/>
      <w:r w:rsidRPr="00D04F1A">
        <w:t>nyi-nega</w:t>
      </w:r>
      <w:proofErr w:type="spellEnd"/>
      <w:r w:rsidRPr="00D04F1A">
        <w:t>, o</w:t>
      </w:r>
    </w:p>
    <w:p w14:paraId="45D47668" w14:textId="77777777" w:rsidR="006719DA" w:rsidRPr="00D04F1A" w:rsidRDefault="006719DA" w:rsidP="006719DA">
      <w:pPr>
        <w:pStyle w:val="ListParagraph"/>
        <w:numPr>
          <w:ilvl w:val="0"/>
          <w:numId w:val="38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>
        <w:t>g</w:t>
      </w:r>
      <w:r w:rsidRPr="00D04F1A">
        <w:t>unyuna</w:t>
      </w:r>
      <w:proofErr w:type="spellEnd"/>
      <w:r w:rsidRPr="00D04F1A">
        <w:t xml:space="preserve"> burr-</w:t>
      </w:r>
      <w:proofErr w:type="spellStart"/>
      <w:r w:rsidRPr="00D04F1A">
        <w:t>wenggana</w:t>
      </w:r>
      <w:proofErr w:type="spellEnd"/>
      <w:r w:rsidRPr="00D04F1A">
        <w:t xml:space="preserve"> 1800252604.</w:t>
      </w:r>
    </w:p>
    <w:p w14:paraId="02CF544B" w14:textId="77777777" w:rsidR="006719DA" w:rsidRPr="009B18A2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Ny-</w:t>
      </w:r>
      <w:proofErr w:type="spellStart"/>
      <w:r>
        <w:rPr>
          <w:rFonts w:cs="Arial"/>
          <w:color w:val="000000" w:themeColor="text1"/>
        </w:rPr>
        <w:t>jata</w:t>
      </w:r>
      <w:proofErr w:type="spellEnd"/>
      <w:r>
        <w:rPr>
          <w:rFonts w:cs="Arial"/>
          <w:color w:val="000000" w:themeColor="text1"/>
        </w:rPr>
        <w:t xml:space="preserve"> n-</w:t>
      </w:r>
      <w:proofErr w:type="spellStart"/>
      <w:r>
        <w:rPr>
          <w:rFonts w:cs="Arial"/>
          <w:color w:val="000000" w:themeColor="text1"/>
        </w:rPr>
        <w:t>dimanga</w:t>
      </w:r>
      <w:proofErr w:type="spellEnd"/>
      <w:r>
        <w:rPr>
          <w:rFonts w:cs="Arial"/>
          <w:color w:val="000000" w:themeColor="text1"/>
        </w:rPr>
        <w:t xml:space="preserve"> TCU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>, burr-</w:t>
      </w:r>
      <w:proofErr w:type="spellStart"/>
      <w:r>
        <w:rPr>
          <w:rFonts w:cs="Arial"/>
          <w:color w:val="000000" w:themeColor="text1"/>
        </w:rPr>
        <w:t>wenggana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cs="Arial"/>
          <w:color w:val="000000" w:themeColor="text1"/>
        </w:rPr>
        <w:t xml:space="preserve"> 1800 828 232.</w:t>
      </w:r>
    </w:p>
    <w:p w14:paraId="66E172EC" w14:textId="77777777" w:rsidR="006719DA" w:rsidRPr="00AB4886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AB4886">
        <w:t>Gunyuna</w:t>
      </w:r>
      <w:proofErr w:type="spellEnd"/>
      <w:r w:rsidRPr="00AB4886">
        <w:t xml:space="preserve"> direct debit, </w:t>
      </w:r>
      <w:proofErr w:type="spellStart"/>
      <w:r w:rsidRPr="00AB4886">
        <w:t>gipa</w:t>
      </w:r>
      <w:proofErr w:type="spellEnd"/>
      <w:r w:rsidRPr="00AB4886">
        <w:t xml:space="preserve"> mu-</w:t>
      </w:r>
      <w:proofErr w:type="spellStart"/>
      <w:r w:rsidRPr="00AB4886">
        <w:t>ngoyurra</w:t>
      </w:r>
      <w:proofErr w:type="spellEnd"/>
      <w:r w:rsidRPr="00AB4886">
        <w:t xml:space="preserve"> </w:t>
      </w:r>
      <w:proofErr w:type="spellStart"/>
      <w:r w:rsidRPr="00AB4886">
        <w:t>ny-jarlapuna</w:t>
      </w:r>
      <w:proofErr w:type="spellEnd"/>
      <w:r w:rsidRPr="00AB4886">
        <w:t xml:space="preserve">, </w:t>
      </w:r>
      <w:proofErr w:type="spellStart"/>
      <w:r w:rsidRPr="00AB4886">
        <w:t>yi-gaba</w:t>
      </w:r>
      <w:proofErr w:type="spellEnd"/>
      <w:r w:rsidRPr="00AB4886">
        <w:t xml:space="preserve"> </w:t>
      </w:r>
      <w:proofErr w:type="spellStart"/>
      <w:r w:rsidRPr="00AB4886">
        <w:t>ny-jaka</w:t>
      </w:r>
      <w:proofErr w:type="spellEnd"/>
      <w:r w:rsidRPr="00AB4886">
        <w:t xml:space="preserve"> barra enhanced Income Management</w:t>
      </w:r>
      <w:r w:rsidRPr="0019269B">
        <w:t xml:space="preserve"> account</w:t>
      </w:r>
      <w:r>
        <w:t xml:space="preserve"> </w:t>
      </w:r>
      <w:proofErr w:type="spellStart"/>
      <w:r>
        <w:t>gurda</w:t>
      </w:r>
      <w:proofErr w:type="spellEnd"/>
      <w:r>
        <w:t xml:space="preserve">, </w:t>
      </w:r>
      <w:r w:rsidRPr="00AB4886">
        <w:t>burr-</w:t>
      </w:r>
      <w:proofErr w:type="spellStart"/>
      <w:r w:rsidRPr="00AB4886">
        <w:t>wenggana</w:t>
      </w:r>
      <w:proofErr w:type="spellEnd"/>
      <w:r w:rsidRPr="00AB4886">
        <w:t xml:space="preserve"> bank o business </w:t>
      </w:r>
      <w:proofErr w:type="spellStart"/>
      <w:r w:rsidRPr="00AB4886">
        <w:t>nginyipa</w:t>
      </w:r>
      <w:proofErr w:type="spellEnd"/>
      <w:r w:rsidRPr="00AB4886">
        <w:t xml:space="preserve"> paying burr-</w:t>
      </w:r>
      <w:proofErr w:type="spellStart"/>
      <w:r w:rsidRPr="00AB4886">
        <w:t>negarra</w:t>
      </w:r>
      <w:proofErr w:type="spellEnd"/>
      <w:r w:rsidRPr="00AB4886">
        <w:t xml:space="preserve">, </w:t>
      </w:r>
      <w:proofErr w:type="spellStart"/>
      <w:r w:rsidRPr="00AB4886">
        <w:t>gunyuna</w:t>
      </w:r>
      <w:proofErr w:type="spellEnd"/>
      <w:r w:rsidRPr="00AB4886">
        <w:t xml:space="preserve"> barra </w:t>
      </w:r>
      <w:proofErr w:type="spellStart"/>
      <w:r w:rsidRPr="00AB4886">
        <w:t>birripa</w:t>
      </w:r>
      <w:proofErr w:type="spellEnd"/>
      <w:r w:rsidRPr="00AB4886">
        <w:t xml:space="preserve"> </w:t>
      </w:r>
      <w:proofErr w:type="spellStart"/>
      <w:r w:rsidRPr="00AB4886">
        <w:t>guga</w:t>
      </w:r>
      <w:proofErr w:type="spellEnd"/>
      <w:r w:rsidRPr="00AB4886">
        <w:t xml:space="preserve"> mun-</w:t>
      </w:r>
      <w:proofErr w:type="spellStart"/>
      <w:r w:rsidRPr="00AB4886">
        <w:t>geka</w:t>
      </w:r>
      <w:proofErr w:type="spellEnd"/>
      <w:r>
        <w:t xml:space="preserve"> </w:t>
      </w:r>
      <w:r w:rsidRPr="00AB4886">
        <w:t>mu-</w:t>
      </w:r>
      <w:proofErr w:type="spellStart"/>
      <w:r w:rsidRPr="00AB4886">
        <w:t>nega</w:t>
      </w:r>
      <w:proofErr w:type="spellEnd"/>
      <w:r w:rsidRPr="00AB4886">
        <w:t xml:space="preserve"> </w:t>
      </w:r>
      <w:proofErr w:type="spellStart"/>
      <w:r w:rsidRPr="00AB4886">
        <w:t>guny-birripa</w:t>
      </w:r>
      <w:proofErr w:type="spellEnd"/>
      <w:r w:rsidRPr="00AB4886">
        <w:t xml:space="preserve"> records </w:t>
      </w:r>
      <w:proofErr w:type="spellStart"/>
      <w:r w:rsidRPr="00AB4886">
        <w:t>gu-guyinda</w:t>
      </w:r>
      <w:proofErr w:type="spellEnd"/>
      <w:r w:rsidRPr="00AB4886">
        <w:t>.</w:t>
      </w:r>
    </w:p>
    <w:p w14:paraId="7202B1FB" w14:textId="77777777" w:rsidR="006719DA" w:rsidRPr="009B18A2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Mun-gata </w:t>
      </w:r>
      <w:proofErr w:type="spellStart"/>
      <w:r>
        <w:rPr>
          <w:rFonts w:cs="Arial"/>
          <w:color w:val="000000" w:themeColor="text1"/>
        </w:rPr>
        <w:t>muny-birripa</w:t>
      </w:r>
      <w:proofErr w:type="spellEnd"/>
      <w:r>
        <w:rPr>
          <w:rFonts w:cs="Arial"/>
          <w:color w:val="000000" w:themeColor="text1"/>
        </w:rPr>
        <w:t xml:space="preserve"> records mun-</w:t>
      </w:r>
      <w:proofErr w:type="spellStart"/>
      <w:r>
        <w:rPr>
          <w:rFonts w:cs="Arial"/>
          <w:color w:val="000000" w:themeColor="text1"/>
        </w:rPr>
        <w:t>geka</w:t>
      </w:r>
      <w:proofErr w:type="spellEnd"/>
      <w:r>
        <w:rPr>
          <w:rFonts w:cs="Arial"/>
          <w:color w:val="000000" w:themeColor="text1"/>
        </w:rPr>
        <w:t xml:space="preserve"> mu-</w:t>
      </w:r>
      <w:proofErr w:type="spellStart"/>
      <w:r>
        <w:rPr>
          <w:rFonts w:cs="Arial"/>
          <w:color w:val="000000" w:themeColor="text1"/>
        </w:rPr>
        <w:t>ni</w:t>
      </w:r>
      <w:proofErr w:type="spellEnd"/>
      <w:r>
        <w:rPr>
          <w:rFonts w:cs="Arial"/>
          <w:color w:val="000000" w:themeColor="text1"/>
        </w:rPr>
        <w:t>, mun-guna direct debit mu-</w:t>
      </w:r>
      <w:proofErr w:type="spellStart"/>
      <w:r>
        <w:rPr>
          <w:rFonts w:cs="Arial"/>
          <w:color w:val="000000" w:themeColor="text1"/>
        </w:rPr>
        <w:t>yurtcha</w:t>
      </w:r>
      <w:proofErr w:type="spellEnd"/>
      <w:r>
        <w:rPr>
          <w:rFonts w:cs="Arial"/>
          <w:color w:val="000000" w:themeColor="text1"/>
        </w:rPr>
        <w:t xml:space="preserve"> barra m-</w:t>
      </w:r>
      <w:proofErr w:type="spellStart"/>
      <w:r>
        <w:rPr>
          <w:rFonts w:cs="Arial"/>
          <w:color w:val="000000" w:themeColor="text1"/>
        </w:rPr>
        <w:t>bamba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muna-bengga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muna-yu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Enhanced Income Management account </w:t>
      </w:r>
      <w:proofErr w:type="spellStart"/>
      <w:r>
        <w:rPr>
          <w:rFonts w:cs="Arial"/>
          <w:color w:val="000000" w:themeColor="text1"/>
        </w:rPr>
        <w:t>gu-guyinda</w:t>
      </w:r>
      <w:proofErr w:type="spellEnd"/>
      <w:r>
        <w:rPr>
          <w:rFonts w:cs="Arial"/>
          <w:color w:val="000000" w:themeColor="text1"/>
        </w:rPr>
        <w:t>.</w:t>
      </w:r>
    </w:p>
    <w:p w14:paraId="6C72F0C1" w14:textId="77777777" w:rsidR="006719DA" w:rsidRPr="00AB4886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r w:rsidRPr="00AB4886">
        <w:rPr>
          <w:b/>
          <w:bCs/>
        </w:rPr>
        <w:lastRenderedPageBreak/>
        <w:t xml:space="preserve">Gun-gata </w:t>
      </w:r>
      <w:proofErr w:type="spellStart"/>
      <w:r w:rsidRPr="00AB4886">
        <w:rPr>
          <w:b/>
          <w:bCs/>
        </w:rPr>
        <w:t>nginyipa</w:t>
      </w:r>
      <w:proofErr w:type="spellEnd"/>
      <w:r w:rsidRPr="00AB4886">
        <w:rPr>
          <w:b/>
          <w:bCs/>
        </w:rPr>
        <w:t xml:space="preserve"> </w:t>
      </w:r>
      <w:proofErr w:type="spellStart"/>
      <w:r w:rsidRPr="00AB4886">
        <w:rPr>
          <w:b/>
          <w:bCs/>
        </w:rPr>
        <w:t>jal</w:t>
      </w:r>
      <w:proofErr w:type="spellEnd"/>
      <w:r w:rsidRPr="00AB4886">
        <w:rPr>
          <w:b/>
          <w:bCs/>
        </w:rPr>
        <w:t xml:space="preserve"> </w:t>
      </w:r>
      <w:proofErr w:type="spellStart"/>
      <w:r w:rsidRPr="00AB4886">
        <w:rPr>
          <w:b/>
          <w:bCs/>
        </w:rPr>
        <w:t>nyi-nirra</w:t>
      </w:r>
      <w:proofErr w:type="spellEnd"/>
      <w:r w:rsidRPr="00AB4886">
        <w:rPr>
          <w:b/>
          <w:bCs/>
        </w:rPr>
        <w:t xml:space="preserve"> gun-</w:t>
      </w:r>
      <w:proofErr w:type="spellStart"/>
      <w:r w:rsidRPr="00AB4886">
        <w:rPr>
          <w:b/>
          <w:bCs/>
        </w:rPr>
        <w:t>gugunggaja</w:t>
      </w:r>
      <w:proofErr w:type="spellEnd"/>
      <w:r w:rsidRPr="00AB4886">
        <w:rPr>
          <w:b/>
          <w:bCs/>
        </w:rPr>
        <w:t xml:space="preserve"> o </w:t>
      </w:r>
      <w:proofErr w:type="spellStart"/>
      <w:r w:rsidRPr="00AB4886">
        <w:rPr>
          <w:b/>
          <w:bCs/>
        </w:rPr>
        <w:t>barrwa</w:t>
      </w:r>
      <w:proofErr w:type="spellEnd"/>
      <w:r w:rsidRPr="00AB4886">
        <w:rPr>
          <w:b/>
          <w:bCs/>
        </w:rPr>
        <w:t xml:space="preserve"> </w:t>
      </w:r>
      <w:proofErr w:type="spellStart"/>
      <w:r w:rsidRPr="00AB4886">
        <w:rPr>
          <w:b/>
          <w:bCs/>
        </w:rPr>
        <w:t>janguny</w:t>
      </w:r>
      <w:proofErr w:type="spellEnd"/>
      <w:r w:rsidRPr="00AB4886">
        <w:rPr>
          <w:b/>
          <w:bCs/>
        </w:rPr>
        <w:t>:</w:t>
      </w:r>
    </w:p>
    <w:p w14:paraId="108AFEA6" w14:textId="77777777" w:rsidR="006719DA" w:rsidRPr="00AB4886" w:rsidRDefault="006719DA" w:rsidP="006719DA">
      <w:pPr>
        <w:pStyle w:val="ListParagraph"/>
        <w:numPr>
          <w:ilvl w:val="0"/>
          <w:numId w:val="37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AB4886">
        <w:t>Gunyuna</w:t>
      </w:r>
      <w:proofErr w:type="spellEnd"/>
      <w:r w:rsidRPr="00AB4886">
        <w:t xml:space="preserve"> </w:t>
      </w:r>
      <w:proofErr w:type="spellStart"/>
      <w:r w:rsidRPr="00AB4886">
        <w:t>ny</w:t>
      </w:r>
      <w:proofErr w:type="spellEnd"/>
      <w:r w:rsidRPr="00AB4886">
        <w:t xml:space="preserve">-boy Services Australia dot gov dot au forward slash </w:t>
      </w:r>
      <w:proofErr w:type="spellStart"/>
      <w:r w:rsidRPr="00AB4886">
        <w:t>SmartCard</w:t>
      </w:r>
      <w:proofErr w:type="spellEnd"/>
    </w:p>
    <w:p w14:paraId="3F57D463" w14:textId="77777777" w:rsidR="006719DA" w:rsidRPr="00AB4886" w:rsidRDefault="006719DA" w:rsidP="006719DA">
      <w:pPr>
        <w:pStyle w:val="ListParagraph"/>
        <w:numPr>
          <w:ilvl w:val="0"/>
          <w:numId w:val="37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AB4886">
        <w:t>Wenggana</w:t>
      </w:r>
      <w:proofErr w:type="spellEnd"/>
      <w:r w:rsidRPr="00AB4886">
        <w:t xml:space="preserve"> </w:t>
      </w:r>
      <w:proofErr w:type="spellStart"/>
      <w:r w:rsidRPr="00AB4886">
        <w:t>gunyuna</w:t>
      </w:r>
      <w:proofErr w:type="spellEnd"/>
      <w:r w:rsidRPr="00AB4886">
        <w:t xml:space="preserve"> 1800 252 604 (</w:t>
      </w:r>
      <w:proofErr w:type="spellStart"/>
      <w:r w:rsidRPr="00AB4886">
        <w:t>nginyipa</w:t>
      </w:r>
      <w:proofErr w:type="spellEnd"/>
      <w:r w:rsidRPr="00AB4886">
        <w:t xml:space="preserve"> burr-</w:t>
      </w:r>
      <w:proofErr w:type="spellStart"/>
      <w:r w:rsidRPr="00AB4886">
        <w:t>wenggana</w:t>
      </w:r>
      <w:proofErr w:type="spellEnd"/>
      <w:r w:rsidRPr="00AB4886">
        <w:t xml:space="preserve"> barra interpreter </w:t>
      </w:r>
      <w:proofErr w:type="spellStart"/>
      <w:r w:rsidRPr="00AB4886">
        <w:t>nula</w:t>
      </w:r>
      <w:proofErr w:type="spellEnd"/>
      <w:r w:rsidRPr="00AB4886">
        <w:t xml:space="preserve"> </w:t>
      </w:r>
      <w:proofErr w:type="spellStart"/>
      <w:r w:rsidRPr="00AB4886">
        <w:t>nginyipa</w:t>
      </w:r>
      <w:proofErr w:type="spellEnd"/>
      <w:r w:rsidRPr="00AB4886">
        <w:t xml:space="preserve"> </w:t>
      </w:r>
      <w:proofErr w:type="spellStart"/>
      <w:r w:rsidRPr="00AB4886">
        <w:t>jal</w:t>
      </w:r>
      <w:proofErr w:type="spellEnd"/>
      <w:r w:rsidRPr="00AB4886">
        <w:t xml:space="preserve"> </w:t>
      </w:r>
      <w:proofErr w:type="spellStart"/>
      <w:r w:rsidRPr="00AB4886">
        <w:t>nyi-nirra</w:t>
      </w:r>
      <w:proofErr w:type="spellEnd"/>
      <w:r w:rsidRPr="00AB4886">
        <w:t xml:space="preserve"> an-</w:t>
      </w:r>
      <w:proofErr w:type="spellStart"/>
      <w:r w:rsidRPr="00AB4886">
        <w:t>ngardapa</w:t>
      </w:r>
      <w:proofErr w:type="spellEnd"/>
      <w:r w:rsidRPr="00AB4886">
        <w:t>), o</w:t>
      </w:r>
    </w:p>
    <w:p w14:paraId="277BA8A4" w14:textId="77777777" w:rsidR="006719DA" w:rsidRPr="00AB4886" w:rsidRDefault="006719DA" w:rsidP="006719DA">
      <w:pPr>
        <w:pStyle w:val="ListParagraph"/>
        <w:numPr>
          <w:ilvl w:val="0"/>
          <w:numId w:val="37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AB4886">
        <w:t>Burr-</w:t>
      </w:r>
      <w:proofErr w:type="spellStart"/>
      <w:r w:rsidRPr="00AB4886">
        <w:t>na</w:t>
      </w:r>
      <w:proofErr w:type="spellEnd"/>
      <w:r w:rsidRPr="00AB4886">
        <w:t xml:space="preserve"> </w:t>
      </w:r>
      <w:proofErr w:type="spellStart"/>
      <w:r w:rsidRPr="00AB4886">
        <w:t>ny</w:t>
      </w:r>
      <w:proofErr w:type="spellEnd"/>
      <w:r w:rsidRPr="00AB4886">
        <w:t>-boy service centre.</w:t>
      </w:r>
    </w:p>
    <w:p w14:paraId="4E016AC7" w14:textId="77777777" w:rsidR="006719DA" w:rsidRPr="00AB4886" w:rsidRDefault="006719DA" w:rsidP="006719DA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r w:rsidRPr="00AB4886">
        <w:rPr>
          <w:b/>
          <w:bCs/>
        </w:rPr>
        <w:t>Ny-</w:t>
      </w:r>
      <w:proofErr w:type="spellStart"/>
      <w:r w:rsidRPr="00AB4886">
        <w:rPr>
          <w:b/>
          <w:bCs/>
        </w:rPr>
        <w:t>jata</w:t>
      </w:r>
      <w:proofErr w:type="spellEnd"/>
      <w:r w:rsidRPr="00AB4886">
        <w:rPr>
          <w:b/>
          <w:bCs/>
        </w:rPr>
        <w:t xml:space="preserve"> </w:t>
      </w:r>
      <w:proofErr w:type="spellStart"/>
      <w:r w:rsidRPr="00AB4886">
        <w:rPr>
          <w:b/>
          <w:bCs/>
        </w:rPr>
        <w:t>nginyipa</w:t>
      </w:r>
      <w:proofErr w:type="spellEnd"/>
      <w:r w:rsidRPr="00AB4886">
        <w:rPr>
          <w:b/>
          <w:bCs/>
        </w:rPr>
        <w:t xml:space="preserve"> n-</w:t>
      </w:r>
      <w:proofErr w:type="spellStart"/>
      <w:r w:rsidRPr="00AB4886">
        <w:rPr>
          <w:b/>
          <w:bCs/>
        </w:rPr>
        <w:t>dimanga</w:t>
      </w:r>
      <w:proofErr w:type="spellEnd"/>
      <w:r w:rsidRPr="00AB4886">
        <w:rPr>
          <w:b/>
          <w:bCs/>
        </w:rPr>
        <w:t xml:space="preserve"> TCU </w:t>
      </w:r>
      <w:proofErr w:type="spellStart"/>
      <w:r w:rsidRPr="00AB4886">
        <w:rPr>
          <w:b/>
          <w:bCs/>
        </w:rPr>
        <w:t>SmartCard</w:t>
      </w:r>
      <w:proofErr w:type="spellEnd"/>
      <w:r w:rsidRPr="00AB4886">
        <w:rPr>
          <w:b/>
          <w:bCs/>
        </w:rPr>
        <w:t>:</w:t>
      </w:r>
    </w:p>
    <w:p w14:paraId="276A2DE9" w14:textId="77777777" w:rsidR="006719DA" w:rsidRPr="00AB4886" w:rsidRDefault="006719DA" w:rsidP="006719DA">
      <w:pPr>
        <w:pStyle w:val="ListParagraph"/>
        <w:numPr>
          <w:ilvl w:val="0"/>
          <w:numId w:val="36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AB4886">
        <w:t xml:space="preserve">Ny-boy </w:t>
      </w:r>
      <w:proofErr w:type="spellStart"/>
      <w:r w:rsidRPr="00AB4886">
        <w:t>gunyuna</w:t>
      </w:r>
      <w:proofErr w:type="spellEnd"/>
      <w:r w:rsidRPr="00AB4886">
        <w:t xml:space="preserve"> TCU dot com dot au forward slash </w:t>
      </w:r>
      <w:proofErr w:type="spellStart"/>
      <w:r w:rsidRPr="00AB4886">
        <w:t>SmartCard</w:t>
      </w:r>
      <w:proofErr w:type="spellEnd"/>
    </w:p>
    <w:p w14:paraId="2F70006A" w14:textId="77777777" w:rsidR="006719DA" w:rsidRPr="00AB4886" w:rsidRDefault="006719DA" w:rsidP="006719DA">
      <w:pPr>
        <w:pStyle w:val="ListParagraph"/>
        <w:numPr>
          <w:ilvl w:val="0"/>
          <w:numId w:val="36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AB4886">
        <w:t>Wenggana</w:t>
      </w:r>
      <w:proofErr w:type="spellEnd"/>
      <w:r w:rsidRPr="00AB4886">
        <w:t xml:space="preserve"> TCU </w:t>
      </w:r>
      <w:proofErr w:type="spellStart"/>
      <w:r w:rsidRPr="00AB4886">
        <w:t>gunyuna</w:t>
      </w:r>
      <w:proofErr w:type="spellEnd"/>
      <w:r w:rsidRPr="00AB4886">
        <w:t xml:space="preserve"> 1800</w:t>
      </w:r>
      <w:r>
        <w:t xml:space="preserve"> </w:t>
      </w:r>
      <w:r w:rsidRPr="00AB4886">
        <w:t>828</w:t>
      </w:r>
      <w:r>
        <w:t xml:space="preserve"> </w:t>
      </w:r>
      <w:r w:rsidRPr="00AB4886">
        <w:t>232, o</w:t>
      </w:r>
    </w:p>
    <w:p w14:paraId="76CCA1E5" w14:textId="77777777" w:rsidR="006719DA" w:rsidRPr="00EE0260" w:rsidRDefault="006719DA" w:rsidP="006719DA">
      <w:pPr>
        <w:pStyle w:val="ListParagraph"/>
        <w:numPr>
          <w:ilvl w:val="0"/>
          <w:numId w:val="36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 w:val="28"/>
        </w:rPr>
      </w:pPr>
      <w:r w:rsidRPr="00AB4886">
        <w:t>Burr-</w:t>
      </w:r>
      <w:proofErr w:type="spellStart"/>
      <w:r w:rsidRPr="00AB4886">
        <w:t>na</w:t>
      </w:r>
      <w:proofErr w:type="spellEnd"/>
      <w:r w:rsidRPr="00AB4886">
        <w:t xml:space="preserve"> </w:t>
      </w:r>
      <w:proofErr w:type="spellStart"/>
      <w:r w:rsidRPr="00AB4886">
        <w:t>ny</w:t>
      </w:r>
      <w:proofErr w:type="spellEnd"/>
      <w:r w:rsidRPr="00AB4886">
        <w:t>-boy TCU branch.</w:t>
      </w:r>
    </w:p>
    <w:p w14:paraId="50A3D6AB" w14:textId="7FF61648" w:rsidR="00EE0EBF" w:rsidRPr="00854C92" w:rsidRDefault="00EE0EBF" w:rsidP="00D02D08">
      <w:pPr>
        <w:spacing w:before="160" w:after="160"/>
        <w:rPr>
          <w:rFonts w:cs="Arial"/>
          <w:color w:val="000000" w:themeColor="text1"/>
        </w:rPr>
      </w:pPr>
    </w:p>
    <w:sectPr w:rsidR="00EE0EBF" w:rsidRPr="00854C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5D529" w14:textId="77777777" w:rsidR="007100F3" w:rsidRDefault="007100F3" w:rsidP="00B04ED8">
      <w:pPr>
        <w:spacing w:after="0" w:line="240" w:lineRule="auto"/>
      </w:pPr>
      <w:r>
        <w:separator/>
      </w:r>
    </w:p>
  </w:endnote>
  <w:endnote w:type="continuationSeparator" w:id="0">
    <w:p w14:paraId="2DE1162E" w14:textId="77777777" w:rsidR="007100F3" w:rsidRDefault="007100F3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8EB2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6F82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8963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6669D" w14:textId="77777777" w:rsidR="007100F3" w:rsidRDefault="007100F3" w:rsidP="00B04ED8">
      <w:pPr>
        <w:spacing w:after="0" w:line="240" w:lineRule="auto"/>
      </w:pPr>
      <w:r>
        <w:separator/>
      </w:r>
    </w:p>
  </w:footnote>
  <w:footnote w:type="continuationSeparator" w:id="0">
    <w:p w14:paraId="0F31626D" w14:textId="77777777" w:rsidR="007100F3" w:rsidRDefault="007100F3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AC77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C5ED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64B4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A2F"/>
    <w:multiLevelType w:val="hybridMultilevel"/>
    <w:tmpl w:val="320C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A03"/>
    <w:multiLevelType w:val="hybridMultilevel"/>
    <w:tmpl w:val="02165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92F26"/>
    <w:multiLevelType w:val="hybridMultilevel"/>
    <w:tmpl w:val="E4D41C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24E08"/>
    <w:multiLevelType w:val="hybridMultilevel"/>
    <w:tmpl w:val="C0A2A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67411"/>
    <w:multiLevelType w:val="hybridMultilevel"/>
    <w:tmpl w:val="F86AB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000F2"/>
    <w:multiLevelType w:val="hybridMultilevel"/>
    <w:tmpl w:val="D92AA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D077E"/>
    <w:multiLevelType w:val="hybridMultilevel"/>
    <w:tmpl w:val="5EA0A2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1232E"/>
    <w:multiLevelType w:val="hybridMultilevel"/>
    <w:tmpl w:val="A5B0C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E66809"/>
    <w:multiLevelType w:val="hybridMultilevel"/>
    <w:tmpl w:val="BFFEE5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B2B92"/>
    <w:multiLevelType w:val="hybridMultilevel"/>
    <w:tmpl w:val="C15A2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C061D5"/>
    <w:multiLevelType w:val="hybridMultilevel"/>
    <w:tmpl w:val="0A803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CE0076"/>
    <w:multiLevelType w:val="hybridMultilevel"/>
    <w:tmpl w:val="DC424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3160B"/>
    <w:multiLevelType w:val="hybridMultilevel"/>
    <w:tmpl w:val="AE3E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255D59"/>
    <w:multiLevelType w:val="hybridMultilevel"/>
    <w:tmpl w:val="C78CF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BE7ED0"/>
    <w:multiLevelType w:val="hybridMultilevel"/>
    <w:tmpl w:val="8A509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54447F"/>
    <w:multiLevelType w:val="hybridMultilevel"/>
    <w:tmpl w:val="A29A8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946269"/>
    <w:multiLevelType w:val="hybridMultilevel"/>
    <w:tmpl w:val="CF16F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435365"/>
    <w:multiLevelType w:val="hybridMultilevel"/>
    <w:tmpl w:val="1B20E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80891"/>
    <w:multiLevelType w:val="hybridMultilevel"/>
    <w:tmpl w:val="1A78E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D6415C"/>
    <w:multiLevelType w:val="hybridMultilevel"/>
    <w:tmpl w:val="664617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CB402C"/>
    <w:multiLevelType w:val="hybridMultilevel"/>
    <w:tmpl w:val="3FF896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855DA0"/>
    <w:multiLevelType w:val="hybridMultilevel"/>
    <w:tmpl w:val="0F7A05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C4480"/>
    <w:multiLevelType w:val="hybridMultilevel"/>
    <w:tmpl w:val="E5B4BC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A4EEB"/>
    <w:multiLevelType w:val="hybridMultilevel"/>
    <w:tmpl w:val="957C4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FA7F4A"/>
    <w:multiLevelType w:val="hybridMultilevel"/>
    <w:tmpl w:val="0DB684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C61784"/>
    <w:multiLevelType w:val="hybridMultilevel"/>
    <w:tmpl w:val="ACF000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C70A38"/>
    <w:multiLevelType w:val="hybridMultilevel"/>
    <w:tmpl w:val="7A440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0A10B3"/>
    <w:multiLevelType w:val="hybridMultilevel"/>
    <w:tmpl w:val="AFEEC8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840C1"/>
    <w:multiLevelType w:val="hybridMultilevel"/>
    <w:tmpl w:val="F61AF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CE2502"/>
    <w:multiLevelType w:val="hybridMultilevel"/>
    <w:tmpl w:val="070495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B991810"/>
    <w:multiLevelType w:val="hybridMultilevel"/>
    <w:tmpl w:val="0B787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2E3839"/>
    <w:multiLevelType w:val="hybridMultilevel"/>
    <w:tmpl w:val="3F843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A55EBA"/>
    <w:multiLevelType w:val="hybridMultilevel"/>
    <w:tmpl w:val="DD640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631B9"/>
    <w:multiLevelType w:val="hybridMultilevel"/>
    <w:tmpl w:val="63C4B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6E496E"/>
    <w:multiLevelType w:val="hybridMultilevel"/>
    <w:tmpl w:val="F362A5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593365"/>
    <w:multiLevelType w:val="hybridMultilevel"/>
    <w:tmpl w:val="905A3FF2"/>
    <w:lvl w:ilvl="0" w:tplc="BDDAE6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E829DF"/>
    <w:multiLevelType w:val="hybridMultilevel"/>
    <w:tmpl w:val="285C99D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10897">
    <w:abstractNumId w:val="32"/>
  </w:num>
  <w:num w:numId="2" w16cid:durableId="1465810450">
    <w:abstractNumId w:val="28"/>
  </w:num>
  <w:num w:numId="3" w16cid:durableId="649749326">
    <w:abstractNumId w:val="12"/>
  </w:num>
  <w:num w:numId="4" w16cid:durableId="954873653">
    <w:abstractNumId w:val="9"/>
  </w:num>
  <w:num w:numId="5" w16cid:durableId="235676518">
    <w:abstractNumId w:val="9"/>
  </w:num>
  <w:num w:numId="6" w16cid:durableId="2087991012">
    <w:abstractNumId w:val="3"/>
  </w:num>
  <w:num w:numId="7" w16cid:durableId="2120172916">
    <w:abstractNumId w:val="10"/>
  </w:num>
  <w:num w:numId="8" w16cid:durableId="412626009">
    <w:abstractNumId w:val="35"/>
  </w:num>
  <w:num w:numId="9" w16cid:durableId="1460608755">
    <w:abstractNumId w:val="33"/>
  </w:num>
  <w:num w:numId="10" w16cid:durableId="986665818">
    <w:abstractNumId w:val="26"/>
  </w:num>
  <w:num w:numId="11" w16cid:durableId="401371915">
    <w:abstractNumId w:val="18"/>
  </w:num>
  <w:num w:numId="12" w16cid:durableId="1093433001">
    <w:abstractNumId w:val="36"/>
  </w:num>
  <w:num w:numId="13" w16cid:durableId="1196385437">
    <w:abstractNumId w:val="5"/>
  </w:num>
  <w:num w:numId="14" w16cid:durableId="2006784552">
    <w:abstractNumId w:val="13"/>
  </w:num>
  <w:num w:numId="15" w16cid:durableId="1628928681">
    <w:abstractNumId w:val="0"/>
  </w:num>
  <w:num w:numId="16" w16cid:durableId="1809978035">
    <w:abstractNumId w:val="7"/>
  </w:num>
  <w:num w:numId="17" w16cid:durableId="1332566839">
    <w:abstractNumId w:val="1"/>
  </w:num>
  <w:num w:numId="18" w16cid:durableId="2005739898">
    <w:abstractNumId w:val="29"/>
  </w:num>
  <w:num w:numId="19" w16cid:durableId="1077895909">
    <w:abstractNumId w:val="17"/>
  </w:num>
  <w:num w:numId="20" w16cid:durableId="1604873604">
    <w:abstractNumId w:val="11"/>
  </w:num>
  <w:num w:numId="21" w16cid:durableId="398525425">
    <w:abstractNumId w:val="27"/>
  </w:num>
  <w:num w:numId="22" w16cid:durableId="466708080">
    <w:abstractNumId w:val="4"/>
  </w:num>
  <w:num w:numId="23" w16cid:durableId="1006978651">
    <w:abstractNumId w:val="23"/>
  </w:num>
  <w:num w:numId="24" w16cid:durableId="1322540261">
    <w:abstractNumId w:val="34"/>
  </w:num>
  <w:num w:numId="25" w16cid:durableId="553388690">
    <w:abstractNumId w:val="16"/>
  </w:num>
  <w:num w:numId="26" w16cid:durableId="1067461763">
    <w:abstractNumId w:val="22"/>
  </w:num>
  <w:num w:numId="27" w16cid:durableId="1088648372">
    <w:abstractNumId w:val="30"/>
  </w:num>
  <w:num w:numId="28" w16cid:durableId="520093798">
    <w:abstractNumId w:val="31"/>
  </w:num>
  <w:num w:numId="29" w16cid:durableId="1024818826">
    <w:abstractNumId w:val="15"/>
  </w:num>
  <w:num w:numId="30" w16cid:durableId="950085944">
    <w:abstractNumId w:val="2"/>
  </w:num>
  <w:num w:numId="31" w16cid:durableId="907307593">
    <w:abstractNumId w:val="14"/>
  </w:num>
  <w:num w:numId="32" w16cid:durableId="775444391">
    <w:abstractNumId w:val="25"/>
  </w:num>
  <w:num w:numId="33" w16cid:durableId="31274285">
    <w:abstractNumId w:val="19"/>
  </w:num>
  <w:num w:numId="34" w16cid:durableId="376589929">
    <w:abstractNumId w:val="20"/>
  </w:num>
  <w:num w:numId="35" w16cid:durableId="1500075217">
    <w:abstractNumId w:val="8"/>
  </w:num>
  <w:num w:numId="36" w16cid:durableId="266817413">
    <w:abstractNumId w:val="24"/>
  </w:num>
  <w:num w:numId="37" w16cid:durableId="1173570341">
    <w:abstractNumId w:val="6"/>
  </w:num>
  <w:num w:numId="38" w16cid:durableId="97729916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65"/>
    <w:rsid w:val="00005633"/>
    <w:rsid w:val="000318C6"/>
    <w:rsid w:val="00034D6D"/>
    <w:rsid w:val="00041102"/>
    <w:rsid w:val="000A168D"/>
    <w:rsid w:val="000B071E"/>
    <w:rsid w:val="000C4671"/>
    <w:rsid w:val="001054B0"/>
    <w:rsid w:val="00135296"/>
    <w:rsid w:val="001404AC"/>
    <w:rsid w:val="00162D36"/>
    <w:rsid w:val="00190B28"/>
    <w:rsid w:val="001E630D"/>
    <w:rsid w:val="001F5C53"/>
    <w:rsid w:val="002230A9"/>
    <w:rsid w:val="00240DD1"/>
    <w:rsid w:val="00251822"/>
    <w:rsid w:val="00282B30"/>
    <w:rsid w:val="00284DC9"/>
    <w:rsid w:val="002A3D6C"/>
    <w:rsid w:val="00335CB3"/>
    <w:rsid w:val="00337D0C"/>
    <w:rsid w:val="00366528"/>
    <w:rsid w:val="003A2E6D"/>
    <w:rsid w:val="003B2BB8"/>
    <w:rsid w:val="003B457A"/>
    <w:rsid w:val="003D34FF"/>
    <w:rsid w:val="00400562"/>
    <w:rsid w:val="00420406"/>
    <w:rsid w:val="004575B7"/>
    <w:rsid w:val="004609F3"/>
    <w:rsid w:val="004B54CA"/>
    <w:rsid w:val="004D12EA"/>
    <w:rsid w:val="004E5CBF"/>
    <w:rsid w:val="00506C6E"/>
    <w:rsid w:val="005440DC"/>
    <w:rsid w:val="0056577B"/>
    <w:rsid w:val="00570083"/>
    <w:rsid w:val="00594200"/>
    <w:rsid w:val="005A3181"/>
    <w:rsid w:val="005B6663"/>
    <w:rsid w:val="005C3AA9"/>
    <w:rsid w:val="00615058"/>
    <w:rsid w:val="00620ACD"/>
    <w:rsid w:val="00621FC5"/>
    <w:rsid w:val="00637B02"/>
    <w:rsid w:val="0066022B"/>
    <w:rsid w:val="006719DA"/>
    <w:rsid w:val="0067218E"/>
    <w:rsid w:val="00683A84"/>
    <w:rsid w:val="006A4CE7"/>
    <w:rsid w:val="006B4395"/>
    <w:rsid w:val="006C1D83"/>
    <w:rsid w:val="006C2E1D"/>
    <w:rsid w:val="006D6617"/>
    <w:rsid w:val="006F0388"/>
    <w:rsid w:val="007100F3"/>
    <w:rsid w:val="00714D5D"/>
    <w:rsid w:val="0074384E"/>
    <w:rsid w:val="00757D1F"/>
    <w:rsid w:val="00785261"/>
    <w:rsid w:val="007B0256"/>
    <w:rsid w:val="007D1B28"/>
    <w:rsid w:val="007F02F9"/>
    <w:rsid w:val="00802365"/>
    <w:rsid w:val="00806F33"/>
    <w:rsid w:val="00826B03"/>
    <w:rsid w:val="0083177B"/>
    <w:rsid w:val="008538FD"/>
    <w:rsid w:val="00854C92"/>
    <w:rsid w:val="008F1C50"/>
    <w:rsid w:val="00901C50"/>
    <w:rsid w:val="0090419F"/>
    <w:rsid w:val="0091357F"/>
    <w:rsid w:val="009225F0"/>
    <w:rsid w:val="0093462C"/>
    <w:rsid w:val="00953795"/>
    <w:rsid w:val="009556F8"/>
    <w:rsid w:val="00974189"/>
    <w:rsid w:val="0099649D"/>
    <w:rsid w:val="009A796F"/>
    <w:rsid w:val="009D52CE"/>
    <w:rsid w:val="00A45C60"/>
    <w:rsid w:val="00A576D5"/>
    <w:rsid w:val="00A60080"/>
    <w:rsid w:val="00AB1B16"/>
    <w:rsid w:val="00AC51AD"/>
    <w:rsid w:val="00B04ED8"/>
    <w:rsid w:val="00B4443B"/>
    <w:rsid w:val="00B56715"/>
    <w:rsid w:val="00B91E3E"/>
    <w:rsid w:val="00B92AC1"/>
    <w:rsid w:val="00BA2DB9"/>
    <w:rsid w:val="00BE7148"/>
    <w:rsid w:val="00BE760B"/>
    <w:rsid w:val="00C10A9E"/>
    <w:rsid w:val="00C13F08"/>
    <w:rsid w:val="00C26C01"/>
    <w:rsid w:val="00C84165"/>
    <w:rsid w:val="00C84DD7"/>
    <w:rsid w:val="00CB5863"/>
    <w:rsid w:val="00D026D1"/>
    <w:rsid w:val="00D02D08"/>
    <w:rsid w:val="00D155A6"/>
    <w:rsid w:val="00D3080A"/>
    <w:rsid w:val="00D4190A"/>
    <w:rsid w:val="00D55F0A"/>
    <w:rsid w:val="00D81EF6"/>
    <w:rsid w:val="00DA243A"/>
    <w:rsid w:val="00DB380F"/>
    <w:rsid w:val="00DB433C"/>
    <w:rsid w:val="00DD2A36"/>
    <w:rsid w:val="00DD5DB5"/>
    <w:rsid w:val="00E273E4"/>
    <w:rsid w:val="00E3102B"/>
    <w:rsid w:val="00E33D10"/>
    <w:rsid w:val="00E3512F"/>
    <w:rsid w:val="00E5157F"/>
    <w:rsid w:val="00E90426"/>
    <w:rsid w:val="00E9300F"/>
    <w:rsid w:val="00EC5D6B"/>
    <w:rsid w:val="00ED37F7"/>
    <w:rsid w:val="00EE0EBF"/>
    <w:rsid w:val="00F30AFE"/>
    <w:rsid w:val="00F64174"/>
    <w:rsid w:val="00F645E4"/>
    <w:rsid w:val="00F710C1"/>
    <w:rsid w:val="00F74599"/>
    <w:rsid w:val="00FA2EDF"/>
    <w:rsid w:val="00FE00BA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AED2C"/>
  <w15:chartTrackingRefBased/>
  <w15:docId w15:val="{A7857A2E-C3A5-4A69-B961-206FABC9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ListBullet">
    <w:name w:val="List Bullet"/>
    <w:aliases w:val="TPs Lvl 1"/>
    <w:basedOn w:val="ListParagraph"/>
    <w:uiPriority w:val="1"/>
    <w:semiHidden/>
    <w:unhideWhenUsed/>
    <w:qFormat/>
    <w:rsid w:val="00802365"/>
    <w:pPr>
      <w:tabs>
        <w:tab w:val="num" w:pos="360"/>
        <w:tab w:val="center" w:pos="4873"/>
      </w:tabs>
      <w:contextualSpacing w:val="0"/>
    </w:pPr>
    <w:rPr>
      <w:rFonts w:cs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802365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75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1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1F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1F"/>
    <w:rPr>
      <w:rFonts w:ascii="Segoe UI" w:hAnsi="Segoe UI" w:cs="Segoe UI"/>
      <w:sz w:val="18"/>
      <w:szCs w:val="18"/>
    </w:rPr>
  </w:style>
  <w:style w:type="table" w:customStyle="1" w:styleId="BilingualTable">
    <w:name w:val="Bilingual Table"/>
    <w:basedOn w:val="PlainTable1"/>
    <w:uiPriority w:val="99"/>
    <w:rsid w:val="00620ACD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20AC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335CB3"/>
    <w:pPr>
      <w:spacing w:after="120"/>
    </w:pPr>
    <w:rPr>
      <w:rFonts w:asciiTheme="minorHAnsi" w:eastAsiaTheme="minorEastAsia" w:hAnsiTheme="minorHAns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5CB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574</Words>
  <Characters>3942</Characters>
  <Application>Microsoft Office Word</Application>
  <DocSecurity>0</DocSecurity>
  <Lines>78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6</cp:revision>
  <dcterms:created xsi:type="dcterms:W3CDTF">2025-10-16T22:57:00Z</dcterms:created>
  <dcterms:modified xsi:type="dcterms:W3CDTF">2025-10-16T23:10:00Z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462264BF2E614ED0B1A08395D7BDD379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80C74928078A758D77C788D0862C745A86846130</vt:lpwstr>
  </property>
  <property fmtid="{D5CDD505-2E9C-101B-9397-08002B2CF9AE}" pid="11" name="PM_OriginationTimeStamp">
    <vt:lpwstr>2024-02-20T22:35:34Z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2024.1</vt:lpwstr>
  </property>
  <property fmtid="{D5CDD505-2E9C-101B-9397-08002B2CF9AE}" pid="20" name="PM_Hash_Salt_Prev">
    <vt:lpwstr>224892905669DBACB6F8F42B6368643A</vt:lpwstr>
  </property>
  <property fmtid="{D5CDD505-2E9C-101B-9397-08002B2CF9AE}" pid="21" name="PM_Hash_Salt">
    <vt:lpwstr>1686881BBE59C7F3D8B7AF13DB13B189</vt:lpwstr>
  </property>
  <property fmtid="{D5CDD505-2E9C-101B-9397-08002B2CF9AE}" pid="22" name="PM_Hash_SHA1">
    <vt:lpwstr>8CE793076C2CC700D8D6B20B2DA9E7B7890B74BC</vt:lpwstr>
  </property>
  <property fmtid="{D5CDD505-2E9C-101B-9397-08002B2CF9AE}" pid="23" name="PM_OriginatorUserAccountName_SHA256">
    <vt:lpwstr>41A9F2FD22514E620C6CDFE56FAAB5E2B8E5A0522436B92F910CE559C2B77A2F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PM_Expires">
    <vt:lpwstr/>
  </property>
  <property fmtid="{D5CDD505-2E9C-101B-9397-08002B2CF9AE}" pid="28" name="MSIP_Label_eb34d90b-fc41-464d-af60-f74d721d0790_SetDate">
    <vt:lpwstr>2024-02-20T22:35:34Z</vt:lpwstr>
  </property>
  <property fmtid="{D5CDD505-2E9C-101B-9397-08002B2CF9AE}" pid="29" name="PMHMAC">
    <vt:lpwstr>v=2024.1;a=SHA256;h=E7ED2DF1004B1CC7EC9B9F8349AFE6B9822CBF9405788B4B2594CF71C9E90EB0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PM_DownTo">
    <vt:lpwstr/>
  </property>
  <property fmtid="{D5CDD505-2E9C-101B-9397-08002B2CF9AE}" pid="32" name="MSIP_Label_eb34d90b-fc41-464d-af60-f74d721d0790_SiteId">
    <vt:lpwstr>61e36dd1-ca6e-4d61-aa0a-2b4eb88317a3</vt:lpwstr>
  </property>
  <property fmtid="{D5CDD505-2E9C-101B-9397-08002B2CF9AE}" pid="33" name="MSIP_Label_eb34d90b-fc41-464d-af60-f74d721d0790_ContentBits">
    <vt:lpwstr>3</vt:lpwstr>
  </property>
  <property fmtid="{D5CDD505-2E9C-101B-9397-08002B2CF9AE}" pid="34" name="MSIP_Label_eb34d90b-fc41-464d-af60-f74d721d0790_Enabled">
    <vt:lpwstr>true</vt:lpwstr>
  </property>
  <property fmtid="{D5CDD505-2E9C-101B-9397-08002B2CF9AE}" pid="35" name="MSIP_Label_eb34d90b-fc41-464d-af60-f74d721d0790_Method">
    <vt:lpwstr>Privileged</vt:lpwstr>
  </property>
  <property fmtid="{D5CDD505-2E9C-101B-9397-08002B2CF9AE}" pid="36" name="MSIP_Label_eb34d90b-fc41-464d-af60-f74d721d0790_ActionId">
    <vt:lpwstr>e829f6b3f2834d87a35a76be7c0205b0</vt:lpwstr>
  </property>
  <property fmtid="{D5CDD505-2E9C-101B-9397-08002B2CF9AE}" pid="37" name="PMUuid">
    <vt:lpwstr>v=2022.2;d=gov.au;g=46DD6D7C-8107-577B-BC6E-F348953B2E44</vt:lpwstr>
  </property>
  <property fmtid="{D5CDD505-2E9C-101B-9397-08002B2CF9AE}" pid="38" name="PM_DowngradeTo">
    <vt:lpwstr/>
  </property>
</Properties>
</file>