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52FA1F62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D2A36">
        <w:rPr>
          <w:b/>
          <w:sz w:val="32"/>
        </w:rPr>
        <w:t>Burarra</w:t>
      </w:r>
    </w:p>
    <w:p w14:paraId="48894E6E" w14:textId="0B7ED807" w:rsidR="00240DD1" w:rsidRPr="008F1C50" w:rsidRDefault="00594200" w:rsidP="00D026D1">
      <w:pPr>
        <w:spacing w:before="160"/>
        <w:rPr>
          <w:b/>
        </w:rPr>
      </w:pPr>
      <w:r>
        <w:rPr>
          <w:b/>
        </w:rPr>
        <w:t xml:space="preserve">How to </w:t>
      </w:r>
      <w:r w:rsidR="00783160">
        <w:rPr>
          <w:b/>
        </w:rPr>
        <w:t xml:space="preserve">keep your money and </w:t>
      </w:r>
      <w:proofErr w:type="spellStart"/>
      <w:r w:rsidR="00783160">
        <w:rPr>
          <w:b/>
        </w:rPr>
        <w:t>SmartCard</w:t>
      </w:r>
      <w:proofErr w:type="spellEnd"/>
      <w:r w:rsidR="00783160">
        <w:rPr>
          <w:b/>
        </w:rPr>
        <w:t xml:space="preserve"> safe</w:t>
      </w:r>
      <w:r w:rsidR="0056577B">
        <w:rPr>
          <w:b/>
        </w:rPr>
        <w:t xml:space="preserve"> </w:t>
      </w:r>
      <w:r w:rsidR="00240DD1" w:rsidRPr="008F1C50">
        <w:rPr>
          <w:b/>
        </w:rPr>
        <w:t>–</w:t>
      </w:r>
      <w:r>
        <w:rPr>
          <w:b/>
        </w:rPr>
        <w:t xml:space="preserve"> </w:t>
      </w:r>
      <w:r w:rsidR="00240DD1" w:rsidRPr="008F1C50">
        <w:rPr>
          <w:b/>
        </w:rPr>
        <w:t>Animated Video</w:t>
      </w:r>
    </w:p>
    <w:p w14:paraId="445603F5" w14:textId="77777777" w:rsidR="000B316D" w:rsidRPr="00AB4886" w:rsidRDefault="000B316D" w:rsidP="000B316D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  <w:sz w:val="28"/>
          <w:szCs w:val="28"/>
        </w:rPr>
      </w:pPr>
      <w:proofErr w:type="spellStart"/>
      <w:r w:rsidRPr="00AB4886">
        <w:rPr>
          <w:b/>
          <w:bCs/>
          <w:sz w:val="28"/>
          <w:szCs w:val="28"/>
        </w:rPr>
        <w:t>Nyinmiya</w:t>
      </w:r>
      <w:proofErr w:type="spellEnd"/>
      <w:r w:rsidRPr="00AB4886">
        <w:rPr>
          <w:b/>
          <w:bCs/>
          <w:sz w:val="28"/>
          <w:szCs w:val="28"/>
        </w:rPr>
        <w:t xml:space="preserve"> barra mun-</w:t>
      </w:r>
      <w:proofErr w:type="spellStart"/>
      <w:r w:rsidRPr="00AB4886">
        <w:rPr>
          <w:b/>
          <w:bCs/>
          <w:sz w:val="28"/>
          <w:szCs w:val="28"/>
        </w:rPr>
        <w:t>nginyipa</w:t>
      </w:r>
      <w:proofErr w:type="spellEnd"/>
      <w:r w:rsidRPr="00AB4886">
        <w:rPr>
          <w:b/>
          <w:bCs/>
          <w:sz w:val="28"/>
          <w:szCs w:val="28"/>
        </w:rPr>
        <w:t xml:space="preserve"> </w:t>
      </w:r>
      <w:proofErr w:type="spellStart"/>
      <w:r w:rsidRPr="00AB4886">
        <w:rPr>
          <w:b/>
          <w:bCs/>
          <w:sz w:val="28"/>
          <w:szCs w:val="28"/>
        </w:rPr>
        <w:t>rrupiya</w:t>
      </w:r>
      <w:proofErr w:type="spellEnd"/>
      <w:r w:rsidRPr="00AB4886">
        <w:rPr>
          <w:b/>
          <w:bCs/>
          <w:sz w:val="28"/>
          <w:szCs w:val="28"/>
        </w:rPr>
        <w:t xml:space="preserve"> </w:t>
      </w:r>
      <w:proofErr w:type="spellStart"/>
      <w:r w:rsidRPr="00AB4886">
        <w:rPr>
          <w:b/>
          <w:bCs/>
          <w:sz w:val="28"/>
          <w:szCs w:val="28"/>
        </w:rPr>
        <w:t>rrapa</w:t>
      </w:r>
      <w:proofErr w:type="spellEnd"/>
      <w:r w:rsidRPr="00AB4886">
        <w:rPr>
          <w:b/>
          <w:bCs/>
          <w:sz w:val="28"/>
          <w:szCs w:val="28"/>
        </w:rPr>
        <w:t xml:space="preserve"> </w:t>
      </w:r>
      <w:proofErr w:type="spellStart"/>
      <w:r w:rsidRPr="00AB4886">
        <w:rPr>
          <w:b/>
          <w:bCs/>
          <w:sz w:val="28"/>
          <w:szCs w:val="28"/>
        </w:rPr>
        <w:t>SmartCard</w:t>
      </w:r>
      <w:proofErr w:type="spellEnd"/>
      <w:r w:rsidRPr="00AB4886">
        <w:rPr>
          <w:b/>
          <w:bCs/>
          <w:sz w:val="28"/>
          <w:szCs w:val="28"/>
        </w:rPr>
        <w:t xml:space="preserve"> jaga </w:t>
      </w:r>
      <w:proofErr w:type="spellStart"/>
      <w:r w:rsidRPr="00AB4886">
        <w:rPr>
          <w:b/>
          <w:bCs/>
          <w:sz w:val="28"/>
          <w:szCs w:val="28"/>
        </w:rPr>
        <w:t>ny-jana</w:t>
      </w:r>
      <w:proofErr w:type="spellEnd"/>
    </w:p>
    <w:p w14:paraId="32E2AF98" w14:textId="77777777" w:rsidR="000B316D" w:rsidRPr="009B18A2" w:rsidRDefault="000B316D" w:rsidP="000B316D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Ngaw</w:t>
      </w:r>
      <w:proofErr w:type="spellEnd"/>
      <w:r>
        <w:rPr>
          <w:rFonts w:cs="Arial"/>
          <w:color w:val="000000" w:themeColor="text1"/>
        </w:rPr>
        <w:t xml:space="preserve"> barra </w:t>
      </w:r>
      <w:proofErr w:type="spellStart"/>
      <w:r>
        <w:rPr>
          <w:rFonts w:cs="Arial"/>
          <w:color w:val="000000" w:themeColor="text1"/>
        </w:rPr>
        <w:t>nyi-naya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derta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nyi-negiya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ny-jopa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rrapa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jaga </w:t>
      </w:r>
      <w:proofErr w:type="spellStart"/>
      <w:r>
        <w:rPr>
          <w:rFonts w:cs="Arial"/>
          <w:color w:val="000000" w:themeColor="text1"/>
        </w:rPr>
        <w:t>ny-jana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lorr</w:t>
      </w:r>
      <w:proofErr w:type="spellEnd"/>
      <w:r>
        <w:rPr>
          <w:rFonts w:cs="Arial"/>
          <w:color w:val="000000" w:themeColor="text1"/>
        </w:rPr>
        <w:t>.</w:t>
      </w:r>
    </w:p>
    <w:p w14:paraId="3D772FCA" w14:textId="77777777" w:rsidR="000B316D" w:rsidRPr="009B18A2" w:rsidRDefault="000B316D" w:rsidP="000B316D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Minyja</w:t>
      </w:r>
      <w:proofErr w:type="spellEnd"/>
      <w:r>
        <w:rPr>
          <w:rFonts w:cs="Arial"/>
          <w:color w:val="000000" w:themeColor="text1"/>
        </w:rPr>
        <w:t xml:space="preserve"> barra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jaga </w:t>
      </w:r>
      <w:proofErr w:type="spellStart"/>
      <w:r>
        <w:rPr>
          <w:rFonts w:cs="Arial"/>
          <w:color w:val="000000" w:themeColor="text1"/>
        </w:rPr>
        <w:t>ny-jana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>, gala barra:</w:t>
      </w:r>
    </w:p>
    <w:p w14:paraId="20711C7F" w14:textId="77777777" w:rsidR="000B316D" w:rsidRPr="00AB4886" w:rsidRDefault="000B316D" w:rsidP="000B316D">
      <w:pPr>
        <w:pStyle w:val="ListParagraph"/>
        <w:numPr>
          <w:ilvl w:val="0"/>
          <w:numId w:val="39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AB4886">
        <w:t>burr-</w:t>
      </w:r>
      <w:proofErr w:type="spellStart"/>
      <w:r w:rsidRPr="00AB4886">
        <w:t>wu</w:t>
      </w:r>
      <w:proofErr w:type="spellEnd"/>
      <w:r w:rsidRPr="00AB4886">
        <w:t xml:space="preserve"> o </w:t>
      </w:r>
      <w:proofErr w:type="spellStart"/>
      <w:r w:rsidRPr="00AB4886">
        <w:t>nginyipa</w:t>
      </w:r>
      <w:proofErr w:type="spellEnd"/>
      <w:r w:rsidRPr="00AB4886">
        <w:t xml:space="preserve"> burr-</w:t>
      </w:r>
      <w:proofErr w:type="spellStart"/>
      <w:r w:rsidRPr="00AB4886">
        <w:t>wu</w:t>
      </w:r>
      <w:proofErr w:type="spellEnd"/>
      <w:r w:rsidRPr="00AB4886">
        <w:t xml:space="preserve"> barra </w:t>
      </w:r>
      <w:proofErr w:type="spellStart"/>
      <w:r w:rsidRPr="00AB4886">
        <w:t>SmartCard</w:t>
      </w:r>
      <w:proofErr w:type="spellEnd"/>
      <w:r w:rsidRPr="00AB4886">
        <w:t xml:space="preserve"> </w:t>
      </w:r>
      <w:proofErr w:type="spellStart"/>
      <w:r w:rsidRPr="00AB4886">
        <w:t>yi-gaba</w:t>
      </w:r>
      <w:proofErr w:type="spellEnd"/>
      <w:r w:rsidRPr="00AB4886">
        <w:t xml:space="preserve"> </w:t>
      </w:r>
      <w:proofErr w:type="spellStart"/>
      <w:r w:rsidRPr="00AB4886">
        <w:t>borrijipa</w:t>
      </w:r>
      <w:proofErr w:type="spellEnd"/>
      <w:r w:rsidRPr="00AB4886">
        <w:t xml:space="preserve"> malaga an-</w:t>
      </w:r>
      <w:proofErr w:type="spellStart"/>
      <w:r w:rsidRPr="00AB4886">
        <w:t>gugaliya</w:t>
      </w:r>
      <w:proofErr w:type="spellEnd"/>
      <w:r w:rsidRPr="00AB4886">
        <w:t xml:space="preserve">, </w:t>
      </w:r>
      <w:proofErr w:type="spellStart"/>
      <w:r w:rsidRPr="00AB4886">
        <w:t>minypa</w:t>
      </w:r>
      <w:proofErr w:type="spellEnd"/>
      <w:r w:rsidRPr="00AB4886">
        <w:t xml:space="preserve"> an-</w:t>
      </w:r>
      <w:proofErr w:type="spellStart"/>
      <w:r w:rsidRPr="00AB4886">
        <w:t>gaygata</w:t>
      </w:r>
      <w:proofErr w:type="spellEnd"/>
      <w:r w:rsidRPr="00AB4886">
        <w:t xml:space="preserve"> </w:t>
      </w:r>
      <w:proofErr w:type="spellStart"/>
      <w:r w:rsidRPr="00AB4886">
        <w:t>aburr-borrmunga</w:t>
      </w:r>
      <w:proofErr w:type="spellEnd"/>
      <w:r w:rsidRPr="00AB4886">
        <w:t xml:space="preserve"> </w:t>
      </w:r>
      <w:proofErr w:type="spellStart"/>
      <w:r w:rsidRPr="00AB4886">
        <w:t>rrapa</w:t>
      </w:r>
      <w:proofErr w:type="spellEnd"/>
      <w:r w:rsidRPr="00AB4886">
        <w:t xml:space="preserve"> </w:t>
      </w:r>
      <w:proofErr w:type="spellStart"/>
      <w:r w:rsidRPr="00AB4886">
        <w:t>aburr-gurday</w:t>
      </w:r>
      <w:proofErr w:type="spellEnd"/>
      <w:r w:rsidRPr="00AB4886">
        <w:t xml:space="preserve"> </w:t>
      </w:r>
      <w:proofErr w:type="spellStart"/>
      <w:r w:rsidRPr="00AB4886">
        <w:t>yerrcha</w:t>
      </w:r>
      <w:proofErr w:type="spellEnd"/>
    </w:p>
    <w:p w14:paraId="2E5EEBE3" w14:textId="77777777" w:rsidR="000B316D" w:rsidRPr="00AB4886" w:rsidRDefault="000B316D" w:rsidP="000B316D">
      <w:pPr>
        <w:pStyle w:val="ListParagraph"/>
        <w:numPr>
          <w:ilvl w:val="0"/>
          <w:numId w:val="39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wuchichiya</w:t>
      </w:r>
      <w:proofErr w:type="spellEnd"/>
      <w:r w:rsidRPr="00AB4886">
        <w:t xml:space="preserve"> </w:t>
      </w:r>
      <w:proofErr w:type="spellStart"/>
      <w:r w:rsidRPr="00AB4886">
        <w:t>wu</w:t>
      </w:r>
      <w:proofErr w:type="spellEnd"/>
      <w:r w:rsidRPr="00AB4886">
        <w:t xml:space="preserve"> mun-</w:t>
      </w:r>
      <w:proofErr w:type="spellStart"/>
      <w:r w:rsidRPr="00AB4886">
        <w:t>nginyipa</w:t>
      </w:r>
      <w:proofErr w:type="spellEnd"/>
      <w:r w:rsidRPr="00AB4886">
        <w:t xml:space="preserve"> password o PIN </w:t>
      </w:r>
      <w:proofErr w:type="spellStart"/>
      <w:r w:rsidRPr="00AB4886">
        <w:t>borijipa</w:t>
      </w:r>
      <w:proofErr w:type="spellEnd"/>
      <w:r w:rsidRPr="00AB4886">
        <w:t xml:space="preserve"> malaga </w:t>
      </w:r>
      <w:proofErr w:type="spellStart"/>
      <w:r w:rsidRPr="00AB4886">
        <w:t>ny-yu</w:t>
      </w:r>
      <w:proofErr w:type="spellEnd"/>
      <w:r w:rsidRPr="00AB4886">
        <w:t xml:space="preserve"> an-</w:t>
      </w:r>
      <w:proofErr w:type="spellStart"/>
      <w:r w:rsidRPr="00AB4886">
        <w:t>gugaliya</w:t>
      </w:r>
      <w:proofErr w:type="spellEnd"/>
    </w:p>
    <w:p w14:paraId="0A8C1C57" w14:textId="77777777" w:rsidR="000B316D" w:rsidRPr="00AB4886" w:rsidRDefault="000B316D" w:rsidP="000B316D">
      <w:pPr>
        <w:pStyle w:val="ListParagraph"/>
        <w:numPr>
          <w:ilvl w:val="0"/>
          <w:numId w:val="39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jarlapa</w:t>
      </w:r>
      <w:proofErr w:type="spellEnd"/>
      <w:r w:rsidRPr="00AB4886">
        <w:t xml:space="preserve"> password o PIN ana-</w:t>
      </w:r>
      <w:proofErr w:type="spellStart"/>
      <w:r w:rsidRPr="00AB4886">
        <w:t>nga</w:t>
      </w:r>
      <w:proofErr w:type="spellEnd"/>
      <w:r w:rsidRPr="00AB4886">
        <w:t xml:space="preserve"> </w:t>
      </w:r>
      <w:proofErr w:type="spellStart"/>
      <w:r w:rsidRPr="00AB4886">
        <w:t>wu</w:t>
      </w:r>
      <w:proofErr w:type="spellEnd"/>
      <w:r w:rsidRPr="00AB4886">
        <w:t xml:space="preserve"> an-</w:t>
      </w:r>
      <w:proofErr w:type="spellStart"/>
      <w:r w:rsidRPr="00AB4886">
        <w:t>derta</w:t>
      </w:r>
      <w:proofErr w:type="spellEnd"/>
      <w:r w:rsidRPr="00AB4886">
        <w:t xml:space="preserve"> </w:t>
      </w:r>
      <w:proofErr w:type="spellStart"/>
      <w:r w:rsidRPr="00AB4886">
        <w:t>gu-borruwa</w:t>
      </w:r>
      <w:proofErr w:type="spellEnd"/>
    </w:p>
    <w:p w14:paraId="3C27E3E9" w14:textId="77777777" w:rsidR="000B316D" w:rsidRPr="00AB4886" w:rsidRDefault="000B316D" w:rsidP="000B316D">
      <w:pPr>
        <w:pStyle w:val="ListParagraph"/>
        <w:numPr>
          <w:ilvl w:val="0"/>
          <w:numId w:val="39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wukurrja</w:t>
      </w:r>
      <w:proofErr w:type="spellEnd"/>
      <w:r w:rsidRPr="00AB4886">
        <w:t xml:space="preserve"> mun-</w:t>
      </w:r>
      <w:proofErr w:type="spellStart"/>
      <w:r w:rsidRPr="00AB4886">
        <w:t>nginyipa</w:t>
      </w:r>
      <w:proofErr w:type="spellEnd"/>
      <w:r w:rsidRPr="00AB4886">
        <w:t xml:space="preserve"> password o PIN barra ana-</w:t>
      </w:r>
      <w:proofErr w:type="spellStart"/>
      <w:r w:rsidRPr="00AB4886">
        <w:t>nga</w:t>
      </w:r>
      <w:proofErr w:type="spellEnd"/>
      <w:r w:rsidRPr="00AB4886">
        <w:t xml:space="preserve"> </w:t>
      </w:r>
      <w:proofErr w:type="spellStart"/>
      <w:r w:rsidRPr="00AB4886">
        <w:t>borijipa</w:t>
      </w:r>
      <w:proofErr w:type="spellEnd"/>
      <w:r w:rsidRPr="00AB4886">
        <w:t xml:space="preserve"> </w:t>
      </w:r>
      <w:proofErr w:type="spellStart"/>
      <w:r w:rsidRPr="00AB4886">
        <w:t>marlaga</w:t>
      </w:r>
      <w:proofErr w:type="spellEnd"/>
      <w:r w:rsidRPr="00AB4886">
        <w:t xml:space="preserve"> m-</w:t>
      </w:r>
      <w:proofErr w:type="spellStart"/>
      <w:r w:rsidRPr="00AB4886">
        <w:t>barripa</w:t>
      </w:r>
      <w:proofErr w:type="spellEnd"/>
    </w:p>
    <w:p w14:paraId="615F4539" w14:textId="77777777" w:rsidR="000B316D" w:rsidRPr="00AB4886" w:rsidRDefault="000B316D" w:rsidP="000B316D">
      <w:pPr>
        <w:pStyle w:val="ListParagraph"/>
        <w:numPr>
          <w:ilvl w:val="0"/>
          <w:numId w:val="39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borijipa</w:t>
      </w:r>
      <w:proofErr w:type="spellEnd"/>
      <w:r w:rsidRPr="00AB4886">
        <w:t xml:space="preserve"> </w:t>
      </w:r>
      <w:proofErr w:type="spellStart"/>
      <w:r w:rsidRPr="00AB4886">
        <w:t>marlaga</w:t>
      </w:r>
      <w:proofErr w:type="spellEnd"/>
      <w:r w:rsidRPr="00AB4886">
        <w:t xml:space="preserve"> ana-</w:t>
      </w:r>
      <w:proofErr w:type="spellStart"/>
      <w:r w:rsidRPr="00AB4886">
        <w:t>nga</w:t>
      </w:r>
      <w:proofErr w:type="spellEnd"/>
      <w:r w:rsidRPr="00AB4886">
        <w:t xml:space="preserve"> mu-</w:t>
      </w:r>
      <w:proofErr w:type="spellStart"/>
      <w:r w:rsidRPr="00AB4886">
        <w:t>na</w:t>
      </w:r>
      <w:proofErr w:type="spellEnd"/>
      <w:r w:rsidRPr="00AB4886">
        <w:t xml:space="preserve"> mun-</w:t>
      </w:r>
      <w:proofErr w:type="spellStart"/>
      <w:r w:rsidRPr="00AB4886">
        <w:t>nginyipa</w:t>
      </w:r>
      <w:proofErr w:type="spellEnd"/>
      <w:r w:rsidRPr="00AB4886">
        <w:t xml:space="preserve"> PIN</w:t>
      </w:r>
    </w:p>
    <w:p w14:paraId="1EEF84E9" w14:textId="77777777" w:rsidR="000B316D" w:rsidRPr="00AB4886" w:rsidRDefault="000B316D" w:rsidP="000B316D">
      <w:pPr>
        <w:pStyle w:val="ListParagraph"/>
        <w:numPr>
          <w:ilvl w:val="0"/>
          <w:numId w:val="39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yerrnyja</w:t>
      </w:r>
      <w:proofErr w:type="spellEnd"/>
      <w:r w:rsidRPr="00AB4886">
        <w:t xml:space="preserve"> </w:t>
      </w:r>
      <w:proofErr w:type="spellStart"/>
      <w:r w:rsidRPr="00AB4886">
        <w:t>nggula</w:t>
      </w:r>
      <w:proofErr w:type="spellEnd"/>
      <w:r w:rsidRPr="00AB4886">
        <w:t xml:space="preserve"> mun-</w:t>
      </w:r>
      <w:proofErr w:type="spellStart"/>
      <w:r w:rsidRPr="00AB4886">
        <w:t>nginyipa</w:t>
      </w:r>
      <w:proofErr w:type="spellEnd"/>
      <w:r w:rsidRPr="00AB4886">
        <w:t xml:space="preserve"> </w:t>
      </w:r>
      <w:proofErr w:type="spellStart"/>
      <w:r w:rsidRPr="00AB4886">
        <w:t>SmartCard</w:t>
      </w:r>
      <w:proofErr w:type="spellEnd"/>
      <w:r w:rsidRPr="00AB4886">
        <w:t xml:space="preserve"> </w:t>
      </w:r>
      <w:proofErr w:type="spellStart"/>
      <w:r w:rsidRPr="00AB4886">
        <w:t>gu-werrpa</w:t>
      </w:r>
      <w:proofErr w:type="spellEnd"/>
      <w:r w:rsidRPr="00AB4886">
        <w:t xml:space="preserve"> </w:t>
      </w:r>
      <w:proofErr w:type="spellStart"/>
      <w:r w:rsidRPr="00AB4886">
        <w:t>yerrnyja</w:t>
      </w:r>
      <w:proofErr w:type="spellEnd"/>
    </w:p>
    <w:p w14:paraId="65CA9304" w14:textId="77777777" w:rsidR="000B316D" w:rsidRPr="00AB4886" w:rsidRDefault="000B316D" w:rsidP="000B316D">
      <w:pPr>
        <w:pStyle w:val="ListParagraph"/>
        <w:numPr>
          <w:ilvl w:val="0"/>
          <w:numId w:val="39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ny-bamapa</w:t>
      </w:r>
      <w:proofErr w:type="spellEnd"/>
      <w:r w:rsidRPr="00AB4886">
        <w:t xml:space="preserve"> barra mun-</w:t>
      </w:r>
      <w:proofErr w:type="spellStart"/>
      <w:r w:rsidRPr="00AB4886">
        <w:t>nginyipa</w:t>
      </w:r>
      <w:proofErr w:type="spellEnd"/>
      <w:r w:rsidRPr="00AB4886">
        <w:t xml:space="preserve"> </w:t>
      </w:r>
      <w:proofErr w:type="spellStart"/>
      <w:r w:rsidRPr="00AB4886">
        <w:t>SmartCard</w:t>
      </w:r>
      <w:proofErr w:type="spellEnd"/>
      <w:r w:rsidRPr="00AB4886">
        <w:t xml:space="preserve"> gun-gata </w:t>
      </w:r>
      <w:proofErr w:type="spellStart"/>
      <w:r w:rsidRPr="00AB4886">
        <w:t>ny-bawana</w:t>
      </w:r>
      <w:proofErr w:type="spellEnd"/>
      <w:r w:rsidRPr="00AB4886">
        <w:t xml:space="preserve"> </w:t>
      </w:r>
      <w:proofErr w:type="spellStart"/>
      <w:r w:rsidRPr="00AB4886">
        <w:t>ny</w:t>
      </w:r>
      <w:proofErr w:type="spellEnd"/>
      <w:r w:rsidRPr="00AB4886">
        <w:t xml:space="preserve">-bona </w:t>
      </w:r>
      <w:proofErr w:type="spellStart"/>
      <w:r w:rsidRPr="00AB4886">
        <w:t>gandin</w:t>
      </w:r>
      <w:proofErr w:type="spellEnd"/>
    </w:p>
    <w:p w14:paraId="2776FF62" w14:textId="77777777" w:rsidR="000B316D" w:rsidRPr="00AB4886" w:rsidRDefault="000B316D" w:rsidP="000B316D">
      <w:pPr>
        <w:pStyle w:val="ListParagraph"/>
        <w:numPr>
          <w:ilvl w:val="0"/>
          <w:numId w:val="39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gurrma</w:t>
      </w:r>
      <w:proofErr w:type="spellEnd"/>
      <w:r w:rsidRPr="00AB4886">
        <w:t xml:space="preserve"> mun-</w:t>
      </w:r>
      <w:proofErr w:type="spellStart"/>
      <w:r w:rsidRPr="00AB4886">
        <w:t>nginyipa</w:t>
      </w:r>
      <w:proofErr w:type="spellEnd"/>
      <w:r w:rsidRPr="00AB4886">
        <w:t xml:space="preserve"> </w:t>
      </w:r>
      <w:proofErr w:type="spellStart"/>
      <w:r w:rsidRPr="00AB4886">
        <w:t>SmartCard</w:t>
      </w:r>
      <w:proofErr w:type="spellEnd"/>
      <w:r w:rsidRPr="00AB4886">
        <w:t xml:space="preserve"> mu-</w:t>
      </w:r>
      <w:proofErr w:type="spellStart"/>
      <w:r w:rsidRPr="00AB4886">
        <w:t>nginyipa</w:t>
      </w:r>
      <w:proofErr w:type="spellEnd"/>
      <w:r w:rsidRPr="00AB4886">
        <w:t xml:space="preserve"> digital wallet </w:t>
      </w:r>
      <w:proofErr w:type="spellStart"/>
      <w:r w:rsidRPr="00AB4886">
        <w:t>gu-guyinda</w:t>
      </w:r>
      <w:proofErr w:type="spellEnd"/>
      <w:r w:rsidRPr="00AB4886">
        <w:t>,</w:t>
      </w:r>
      <w:r>
        <w:t xml:space="preserve"> </w:t>
      </w:r>
      <w:proofErr w:type="spellStart"/>
      <w:r>
        <w:t>m</w:t>
      </w:r>
      <w:r w:rsidRPr="00AB4886">
        <w:t>inyja</w:t>
      </w:r>
      <w:proofErr w:type="spellEnd"/>
      <w:r w:rsidRPr="00AB4886">
        <w:t xml:space="preserve"> </w:t>
      </w:r>
      <w:proofErr w:type="spellStart"/>
      <w:r w:rsidRPr="00AB4886">
        <w:t>ny-jata</w:t>
      </w:r>
      <w:proofErr w:type="spellEnd"/>
      <w:r w:rsidRPr="00AB4886">
        <w:t xml:space="preserve"> </w:t>
      </w:r>
      <w:proofErr w:type="spellStart"/>
      <w:r w:rsidRPr="00AB4886">
        <w:t>nginyipa</w:t>
      </w:r>
      <w:proofErr w:type="spellEnd"/>
      <w:r w:rsidRPr="00AB4886">
        <w:t xml:space="preserve"> burr-</w:t>
      </w:r>
      <w:proofErr w:type="spellStart"/>
      <w:r w:rsidRPr="00AB4886">
        <w:t>wucha</w:t>
      </w:r>
      <w:proofErr w:type="spellEnd"/>
      <w:r w:rsidRPr="00AB4886">
        <w:t xml:space="preserve"> </w:t>
      </w:r>
      <w:proofErr w:type="spellStart"/>
      <w:r w:rsidRPr="00AB4886">
        <w:t>ny-yorkiya</w:t>
      </w:r>
      <w:proofErr w:type="spellEnd"/>
      <w:r w:rsidRPr="00AB4886">
        <w:t xml:space="preserve"> mobile phone.</w:t>
      </w:r>
    </w:p>
    <w:p w14:paraId="1B3020E7" w14:textId="77777777" w:rsidR="000B316D" w:rsidRPr="009B18A2" w:rsidRDefault="000B316D" w:rsidP="000B316D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Ny-</w:t>
      </w:r>
      <w:proofErr w:type="spellStart"/>
      <w:r>
        <w:rPr>
          <w:rFonts w:cs="Arial"/>
          <w:color w:val="000000" w:themeColor="text1"/>
        </w:rPr>
        <w:t>jata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ny-jurrma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gu-nginyipa</w:t>
      </w:r>
      <w:proofErr w:type="spellEnd"/>
      <w:r>
        <w:rPr>
          <w:rFonts w:cs="Arial"/>
          <w:color w:val="000000" w:themeColor="text1"/>
        </w:rPr>
        <w:t xml:space="preserve"> digital wallet, jaga </w:t>
      </w:r>
      <w:proofErr w:type="spellStart"/>
      <w:r>
        <w:rPr>
          <w:rFonts w:cs="Arial"/>
          <w:color w:val="000000" w:themeColor="text1"/>
        </w:rPr>
        <w:t>gana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nula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minypa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bowich</w:t>
      </w:r>
      <w:proofErr w:type="spellEnd"/>
      <w:r>
        <w:rPr>
          <w:rFonts w:cs="Arial"/>
          <w:color w:val="000000" w:themeColor="text1"/>
        </w:rPr>
        <w:t xml:space="preserve"> o wallet mu-maya </w:t>
      </w:r>
      <w:proofErr w:type="spellStart"/>
      <w:r>
        <w:rPr>
          <w:rFonts w:cs="Arial"/>
          <w:color w:val="000000" w:themeColor="text1"/>
        </w:rPr>
        <w:t>rrima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mungba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lorr</w:t>
      </w:r>
      <w:proofErr w:type="spellEnd"/>
      <w:r>
        <w:rPr>
          <w:rFonts w:cs="Arial"/>
          <w:color w:val="000000" w:themeColor="text1"/>
        </w:rPr>
        <w:t>.</w:t>
      </w:r>
    </w:p>
    <w:p w14:paraId="206B10A4" w14:textId="77777777" w:rsidR="000B316D" w:rsidRPr="009B18A2" w:rsidRDefault="000B316D" w:rsidP="000B316D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Burr-</w:t>
      </w:r>
      <w:proofErr w:type="spellStart"/>
      <w:r>
        <w:rPr>
          <w:rFonts w:cs="Arial"/>
          <w:color w:val="000000" w:themeColor="text1"/>
        </w:rPr>
        <w:t>wenggana</w:t>
      </w:r>
      <w:proofErr w:type="spellEnd"/>
      <w:r>
        <w:rPr>
          <w:rFonts w:cs="Arial"/>
          <w:color w:val="000000" w:themeColor="text1"/>
        </w:rPr>
        <w:t xml:space="preserve"> Services Australia, o gun-guna Traditional Credit Union, </w:t>
      </w:r>
      <w:proofErr w:type="spellStart"/>
      <w:r>
        <w:rPr>
          <w:rFonts w:cs="Arial"/>
          <w:color w:val="000000" w:themeColor="text1"/>
        </w:rPr>
        <w:t>yibirrich</w:t>
      </w:r>
      <w:proofErr w:type="spellEnd"/>
      <w:r>
        <w:rPr>
          <w:rFonts w:cs="Arial"/>
          <w:color w:val="000000" w:themeColor="text1"/>
        </w:rPr>
        <w:t xml:space="preserve"> gun-gata:</w:t>
      </w:r>
    </w:p>
    <w:p w14:paraId="466A2B6F" w14:textId="77777777" w:rsidR="000B316D" w:rsidRPr="00AB4886" w:rsidRDefault="000B316D" w:rsidP="000B316D">
      <w:pPr>
        <w:pStyle w:val="ListParagraph"/>
        <w:numPr>
          <w:ilvl w:val="0"/>
          <w:numId w:val="40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AB4886">
        <w:t>mun-</w:t>
      </w:r>
      <w:proofErr w:type="spellStart"/>
      <w:r w:rsidRPr="00AB4886">
        <w:t>nginyipa</w:t>
      </w:r>
      <w:proofErr w:type="spellEnd"/>
      <w:r w:rsidRPr="00AB4886">
        <w:t xml:space="preserve"> </w:t>
      </w:r>
      <w:proofErr w:type="spellStart"/>
      <w:r w:rsidRPr="00AB4886">
        <w:t>SmartCard</w:t>
      </w:r>
      <w:proofErr w:type="spellEnd"/>
      <w:r w:rsidRPr="00AB4886">
        <w:t xml:space="preserve"> mu-</w:t>
      </w:r>
      <w:proofErr w:type="spellStart"/>
      <w:r w:rsidRPr="00AB4886">
        <w:t>lijawarriyana</w:t>
      </w:r>
      <w:proofErr w:type="spellEnd"/>
      <w:r w:rsidRPr="00AB4886">
        <w:t>, mun-</w:t>
      </w:r>
      <w:proofErr w:type="spellStart"/>
      <w:r w:rsidRPr="00AB4886">
        <w:t>ngumurda</w:t>
      </w:r>
      <w:proofErr w:type="spellEnd"/>
      <w:r w:rsidRPr="00AB4886">
        <w:t xml:space="preserve"> m-bona, o mu-</w:t>
      </w:r>
      <w:proofErr w:type="spellStart"/>
      <w:r w:rsidRPr="00AB4886">
        <w:t>rrumiyana</w:t>
      </w:r>
      <w:proofErr w:type="spellEnd"/>
    </w:p>
    <w:p w14:paraId="72112294" w14:textId="77777777" w:rsidR="000B316D" w:rsidRPr="00AB4886" w:rsidRDefault="000B316D" w:rsidP="000B316D">
      <w:pPr>
        <w:pStyle w:val="ListParagraph"/>
        <w:numPr>
          <w:ilvl w:val="0"/>
          <w:numId w:val="40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sna-nga</w:t>
      </w:r>
      <w:proofErr w:type="spellEnd"/>
      <w:r w:rsidRPr="00AB4886">
        <w:t xml:space="preserve"> an-</w:t>
      </w:r>
      <w:proofErr w:type="spellStart"/>
      <w:r w:rsidRPr="00AB4886">
        <w:t>gugaliya</w:t>
      </w:r>
      <w:proofErr w:type="spellEnd"/>
      <w:r w:rsidRPr="00AB4886">
        <w:t xml:space="preserve"> marn.gi </w:t>
      </w:r>
      <w:proofErr w:type="spellStart"/>
      <w:r w:rsidRPr="00AB4886">
        <w:t>nggula</w:t>
      </w:r>
      <w:proofErr w:type="spellEnd"/>
      <w:r w:rsidRPr="00AB4886">
        <w:t xml:space="preserve"> gun-</w:t>
      </w:r>
      <w:proofErr w:type="spellStart"/>
      <w:r w:rsidRPr="00AB4886">
        <w:t>nginyipa</w:t>
      </w:r>
      <w:proofErr w:type="spellEnd"/>
      <w:r w:rsidRPr="00AB4886">
        <w:t xml:space="preserve"> online account password o </w:t>
      </w:r>
      <w:proofErr w:type="spellStart"/>
      <w:r w:rsidRPr="00AB4886">
        <w:t>SmartCard</w:t>
      </w:r>
      <w:proofErr w:type="spellEnd"/>
      <w:r w:rsidRPr="00AB4886">
        <w:t xml:space="preserve"> PIN</w:t>
      </w:r>
    </w:p>
    <w:p w14:paraId="16687F21" w14:textId="77777777" w:rsidR="000B316D" w:rsidRPr="00AB4886" w:rsidRDefault="000B316D" w:rsidP="000B316D">
      <w:pPr>
        <w:pStyle w:val="ListParagraph"/>
        <w:numPr>
          <w:ilvl w:val="0"/>
          <w:numId w:val="40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sn-nginyipa</w:t>
      </w:r>
      <w:proofErr w:type="spellEnd"/>
      <w:r w:rsidRPr="00AB4886">
        <w:t xml:space="preserve"> a-</w:t>
      </w:r>
      <w:proofErr w:type="spellStart"/>
      <w:r w:rsidRPr="00AB4886">
        <w:t>lijiwarriyana</w:t>
      </w:r>
      <w:proofErr w:type="spellEnd"/>
      <w:r w:rsidRPr="00AB4886">
        <w:t xml:space="preserve"> an-</w:t>
      </w:r>
      <w:proofErr w:type="spellStart"/>
      <w:r w:rsidRPr="00AB4886">
        <w:t>nginyipa</w:t>
      </w:r>
      <w:proofErr w:type="spellEnd"/>
      <w:r w:rsidRPr="00AB4886">
        <w:t xml:space="preserve"> device o</w:t>
      </w:r>
    </w:p>
    <w:p w14:paraId="41E1D61A" w14:textId="77777777" w:rsidR="000B316D" w:rsidRPr="00AB4886" w:rsidRDefault="000B316D" w:rsidP="000B316D">
      <w:pPr>
        <w:pStyle w:val="ListParagraph"/>
        <w:numPr>
          <w:ilvl w:val="0"/>
          <w:numId w:val="40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murda</w:t>
      </w:r>
      <w:proofErr w:type="spellEnd"/>
      <w:r w:rsidRPr="00AB4886">
        <w:t xml:space="preserve"> transaction </w:t>
      </w:r>
      <w:proofErr w:type="spellStart"/>
      <w:r w:rsidRPr="00AB4886">
        <w:t>nginyipa</w:t>
      </w:r>
      <w:proofErr w:type="spellEnd"/>
      <w:r w:rsidRPr="00AB4886">
        <w:t xml:space="preserve"> gala </w:t>
      </w:r>
      <w:proofErr w:type="spellStart"/>
      <w:r w:rsidRPr="00AB4886">
        <w:t>ny-malawa</w:t>
      </w:r>
      <w:proofErr w:type="spellEnd"/>
      <w:r w:rsidRPr="00AB4886">
        <w:t xml:space="preserve"> </w:t>
      </w:r>
      <w:proofErr w:type="spellStart"/>
      <w:r w:rsidRPr="00AB4886">
        <w:t>nyi-ni</w:t>
      </w:r>
      <w:proofErr w:type="spellEnd"/>
      <w:r w:rsidRPr="00AB4886">
        <w:t>.</w:t>
      </w:r>
    </w:p>
    <w:p w14:paraId="0FDF775E" w14:textId="77777777" w:rsidR="000B316D" w:rsidRPr="009B18A2" w:rsidRDefault="000B316D" w:rsidP="000B316D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jal</w:t>
      </w:r>
      <w:proofErr w:type="spellEnd"/>
      <w:r>
        <w:rPr>
          <w:rFonts w:cs="Arial"/>
          <w:color w:val="000000" w:themeColor="text1"/>
        </w:rPr>
        <w:t xml:space="preserve"> barra login </w:t>
      </w:r>
      <w:proofErr w:type="spellStart"/>
      <w:r>
        <w:rPr>
          <w:rFonts w:cs="Arial"/>
          <w:color w:val="000000" w:themeColor="text1"/>
        </w:rPr>
        <w:t>nyi-ni</w:t>
      </w:r>
      <w:proofErr w:type="spellEnd"/>
      <w:r>
        <w:rPr>
          <w:rFonts w:cs="Arial"/>
          <w:color w:val="000000" w:themeColor="text1"/>
        </w:rPr>
        <w:t xml:space="preserve"> mun-</w:t>
      </w:r>
      <w:proofErr w:type="spellStart"/>
      <w:r>
        <w:rPr>
          <w:rFonts w:cs="Arial"/>
          <w:color w:val="000000" w:themeColor="text1"/>
        </w:rPr>
        <w:t>nginyipa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o TCU </w:t>
      </w:r>
      <w:proofErr w:type="spellStart"/>
      <w:r>
        <w:rPr>
          <w:rFonts w:cs="Arial"/>
          <w:color w:val="000000" w:themeColor="text1"/>
        </w:rPr>
        <w:t>SmartCard</w:t>
      </w:r>
      <w:proofErr w:type="spellEnd"/>
      <w:r>
        <w:rPr>
          <w:rFonts w:cs="Arial"/>
          <w:color w:val="000000" w:themeColor="text1"/>
        </w:rPr>
        <w:t xml:space="preserve"> online account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>:</w:t>
      </w:r>
    </w:p>
    <w:p w14:paraId="0AF31569" w14:textId="77777777" w:rsidR="000B316D" w:rsidRPr="00AB4886" w:rsidRDefault="000B316D" w:rsidP="000B316D">
      <w:pPr>
        <w:pStyle w:val="ListParagraph"/>
        <w:numPr>
          <w:ilvl w:val="0"/>
          <w:numId w:val="41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ngukurdanyja</w:t>
      </w:r>
      <w:proofErr w:type="spellEnd"/>
      <w:r w:rsidRPr="00AB4886">
        <w:t xml:space="preserve"> off o </w:t>
      </w:r>
      <w:proofErr w:type="spellStart"/>
      <w:r w:rsidRPr="00AB4886">
        <w:t>gorlkaka</w:t>
      </w:r>
      <w:proofErr w:type="spellEnd"/>
      <w:r w:rsidRPr="00AB4886">
        <w:t xml:space="preserve"> mun-</w:t>
      </w:r>
      <w:proofErr w:type="spellStart"/>
      <w:r w:rsidRPr="00AB4886">
        <w:t>nginyipa</w:t>
      </w:r>
      <w:proofErr w:type="spellEnd"/>
      <w:r w:rsidRPr="00AB4886">
        <w:t xml:space="preserve"> </w:t>
      </w:r>
      <w:proofErr w:type="spellStart"/>
      <w:r w:rsidRPr="00AB4886">
        <w:t>SmartCard</w:t>
      </w:r>
      <w:proofErr w:type="spellEnd"/>
      <w:r w:rsidRPr="00AB4886">
        <w:t xml:space="preserve"> </w:t>
      </w:r>
      <w:proofErr w:type="spellStart"/>
      <w:r w:rsidRPr="00AB4886">
        <w:t>Minyja</w:t>
      </w:r>
      <w:proofErr w:type="spellEnd"/>
      <w:r w:rsidRPr="00AB4886">
        <w:t xml:space="preserve"> mun-gata mu-</w:t>
      </w:r>
      <w:proofErr w:type="spellStart"/>
      <w:r w:rsidRPr="00AB4886">
        <w:t>lijawarriyana</w:t>
      </w:r>
      <w:proofErr w:type="spellEnd"/>
      <w:r w:rsidRPr="00AB4886">
        <w:t xml:space="preserve"> o mun-</w:t>
      </w:r>
      <w:proofErr w:type="spellStart"/>
      <w:r w:rsidRPr="00AB4886">
        <w:t>ngumurda</w:t>
      </w:r>
      <w:proofErr w:type="spellEnd"/>
      <w:r w:rsidRPr="00AB4886">
        <w:t xml:space="preserve"> m-bona</w:t>
      </w:r>
    </w:p>
    <w:p w14:paraId="2A8922D4" w14:textId="77777777" w:rsidR="000B316D" w:rsidRPr="00AB4886" w:rsidRDefault="000B316D" w:rsidP="000B316D">
      <w:pPr>
        <w:pStyle w:val="ListParagraph"/>
        <w:numPr>
          <w:ilvl w:val="0"/>
          <w:numId w:val="41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AB4886">
        <w:t xml:space="preserve">alert </w:t>
      </w:r>
      <w:proofErr w:type="spellStart"/>
      <w:r w:rsidRPr="00AB4886">
        <w:t>jarlapa</w:t>
      </w:r>
      <w:proofErr w:type="spellEnd"/>
      <w:r w:rsidRPr="00AB4886">
        <w:t xml:space="preserve"> barra mu-</w:t>
      </w:r>
      <w:proofErr w:type="spellStart"/>
      <w:r w:rsidRPr="00AB4886">
        <w:t>ngurrja</w:t>
      </w:r>
      <w:proofErr w:type="spellEnd"/>
      <w:r w:rsidRPr="00AB4886">
        <w:t xml:space="preserve"> mun-</w:t>
      </w:r>
      <w:proofErr w:type="spellStart"/>
      <w:r w:rsidRPr="00AB4886">
        <w:t>nginyipa</w:t>
      </w:r>
      <w:proofErr w:type="spellEnd"/>
      <w:r w:rsidRPr="00AB4886">
        <w:t xml:space="preserve"> transaction mun-gora mun-</w:t>
      </w:r>
      <w:proofErr w:type="spellStart"/>
      <w:r w:rsidRPr="00AB4886">
        <w:t>ni</w:t>
      </w:r>
      <w:proofErr w:type="spellEnd"/>
      <w:r w:rsidRPr="00AB4886">
        <w:t xml:space="preserve"> o </w:t>
      </w:r>
      <w:proofErr w:type="spellStart"/>
      <w:r w:rsidRPr="00AB4886">
        <w:t>waygaji</w:t>
      </w:r>
      <w:proofErr w:type="spellEnd"/>
      <w:r w:rsidRPr="00AB4886">
        <w:t xml:space="preserve"> </w:t>
      </w:r>
      <w:proofErr w:type="spellStart"/>
      <w:r w:rsidRPr="00AB4886">
        <w:t>nginyipa</w:t>
      </w:r>
      <w:proofErr w:type="spellEnd"/>
      <w:r w:rsidRPr="00AB4886">
        <w:t xml:space="preserve"> </w:t>
      </w:r>
      <w:proofErr w:type="spellStart"/>
      <w:r w:rsidRPr="00AB4886">
        <w:t>rrupiya</w:t>
      </w:r>
      <w:proofErr w:type="spellEnd"/>
      <w:r w:rsidRPr="00AB4886">
        <w:t xml:space="preserve"> </w:t>
      </w:r>
      <w:proofErr w:type="spellStart"/>
      <w:r w:rsidRPr="00AB4886">
        <w:t>marr</w:t>
      </w:r>
      <w:proofErr w:type="spellEnd"/>
      <w:r w:rsidRPr="00AB4886">
        <w:t xml:space="preserve"> mun-</w:t>
      </w:r>
      <w:proofErr w:type="spellStart"/>
      <w:r w:rsidRPr="00AB4886">
        <w:t>delipa</w:t>
      </w:r>
      <w:proofErr w:type="spellEnd"/>
      <w:r w:rsidRPr="00AB4886">
        <w:t xml:space="preserve"> n-</w:t>
      </w:r>
      <w:proofErr w:type="spellStart"/>
      <w:r w:rsidRPr="00AB4886">
        <w:t>dimanga</w:t>
      </w:r>
      <w:proofErr w:type="spellEnd"/>
    </w:p>
    <w:p w14:paraId="6A09F601" w14:textId="77777777" w:rsidR="000B316D" w:rsidRPr="00AB4886" w:rsidRDefault="000B316D" w:rsidP="000B316D">
      <w:pPr>
        <w:pStyle w:val="ListParagraph"/>
        <w:numPr>
          <w:ilvl w:val="0"/>
          <w:numId w:val="41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lastRenderedPageBreak/>
        <w:t>ngukurdanja</w:t>
      </w:r>
      <w:proofErr w:type="spellEnd"/>
      <w:r w:rsidRPr="00AB4886">
        <w:t xml:space="preserve"> ‘tap to pay’ </w:t>
      </w:r>
      <w:proofErr w:type="spellStart"/>
      <w:r w:rsidRPr="00AB4886">
        <w:t>lika</w:t>
      </w:r>
      <w:proofErr w:type="spellEnd"/>
      <w:r w:rsidRPr="00AB4886">
        <w:t xml:space="preserve"> on </w:t>
      </w:r>
      <w:proofErr w:type="spellStart"/>
      <w:r w:rsidRPr="00AB4886">
        <w:t>o</w:t>
      </w:r>
      <w:proofErr w:type="spellEnd"/>
      <w:r w:rsidRPr="00AB4886">
        <w:t xml:space="preserve"> off, o</w:t>
      </w:r>
    </w:p>
    <w:p w14:paraId="1B2F8026" w14:textId="77777777" w:rsidR="000B316D" w:rsidRPr="00AB4886" w:rsidRDefault="000B316D" w:rsidP="000B316D">
      <w:pPr>
        <w:pStyle w:val="ListParagraph"/>
        <w:numPr>
          <w:ilvl w:val="0"/>
          <w:numId w:val="41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AB4886">
        <w:t xml:space="preserve">order </w:t>
      </w:r>
      <w:proofErr w:type="spellStart"/>
      <w:r w:rsidRPr="00AB4886">
        <w:t>nega</w:t>
      </w:r>
      <w:proofErr w:type="spellEnd"/>
      <w:r w:rsidRPr="00AB4886">
        <w:t xml:space="preserve"> mun-</w:t>
      </w:r>
      <w:proofErr w:type="spellStart"/>
      <w:r w:rsidRPr="00AB4886">
        <w:t>geka</w:t>
      </w:r>
      <w:proofErr w:type="spellEnd"/>
      <w:r w:rsidRPr="00AB4886">
        <w:t xml:space="preserve"> </w:t>
      </w:r>
      <w:proofErr w:type="spellStart"/>
      <w:r w:rsidRPr="00AB4886">
        <w:t>SmartCard</w:t>
      </w:r>
      <w:proofErr w:type="spellEnd"/>
      <w:r w:rsidRPr="00AB4886">
        <w:t>.</w:t>
      </w:r>
    </w:p>
    <w:p w14:paraId="0853E7FB" w14:textId="77777777" w:rsidR="000B316D" w:rsidRPr="00AB4886" w:rsidRDefault="000B316D" w:rsidP="000B316D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AB4886">
        <w:rPr>
          <w:b/>
          <w:bCs/>
        </w:rPr>
        <w:t>Nginyipa</w:t>
      </w:r>
      <w:proofErr w:type="spellEnd"/>
      <w:r w:rsidRPr="00AB4886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jal</w:t>
      </w:r>
      <w:proofErr w:type="spellEnd"/>
      <w:r w:rsidRPr="00AB4886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nyi-ni</w:t>
      </w:r>
      <w:proofErr w:type="spellEnd"/>
      <w:r w:rsidRPr="00AB4886">
        <w:rPr>
          <w:b/>
          <w:bCs/>
        </w:rPr>
        <w:t xml:space="preserve"> gun-</w:t>
      </w:r>
      <w:proofErr w:type="spellStart"/>
      <w:r w:rsidRPr="00AB4886">
        <w:rPr>
          <w:b/>
          <w:bCs/>
        </w:rPr>
        <w:t>gugunggaja</w:t>
      </w:r>
      <w:proofErr w:type="spellEnd"/>
      <w:r w:rsidRPr="00AB4886">
        <w:rPr>
          <w:b/>
          <w:bCs/>
        </w:rPr>
        <w:t xml:space="preserve"> o </w:t>
      </w:r>
      <w:proofErr w:type="spellStart"/>
      <w:r w:rsidRPr="00AB4886">
        <w:rPr>
          <w:b/>
          <w:bCs/>
        </w:rPr>
        <w:t>barrwa</w:t>
      </w:r>
      <w:proofErr w:type="spellEnd"/>
      <w:r w:rsidRPr="00AB4886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janguny</w:t>
      </w:r>
      <w:proofErr w:type="spellEnd"/>
      <w:r w:rsidRPr="00AB4886">
        <w:rPr>
          <w:b/>
          <w:bCs/>
        </w:rPr>
        <w:t>:</w:t>
      </w:r>
    </w:p>
    <w:p w14:paraId="15F7482D" w14:textId="77777777" w:rsidR="000B316D" w:rsidRPr="00AB4886" w:rsidRDefault="000B316D" w:rsidP="000B316D">
      <w:pPr>
        <w:pStyle w:val="ListParagraph"/>
        <w:numPr>
          <w:ilvl w:val="0"/>
          <w:numId w:val="4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Gunyuna</w:t>
      </w:r>
      <w:proofErr w:type="spellEnd"/>
      <w:r w:rsidRPr="00AB4886">
        <w:t xml:space="preserve"> </w:t>
      </w:r>
      <w:proofErr w:type="spellStart"/>
      <w:r w:rsidRPr="00AB4886">
        <w:t>ny</w:t>
      </w:r>
      <w:proofErr w:type="spellEnd"/>
      <w:r w:rsidRPr="00AB4886">
        <w:t xml:space="preserve">-boy Services Australia dot gov dot au forward slash </w:t>
      </w:r>
      <w:proofErr w:type="spellStart"/>
      <w:r w:rsidRPr="00AB4886">
        <w:t>SmartCard</w:t>
      </w:r>
      <w:proofErr w:type="spellEnd"/>
    </w:p>
    <w:p w14:paraId="4A989E78" w14:textId="77777777" w:rsidR="000B316D" w:rsidRPr="00AB4886" w:rsidRDefault="000B316D" w:rsidP="000B316D">
      <w:pPr>
        <w:pStyle w:val="ListParagraph"/>
        <w:numPr>
          <w:ilvl w:val="0"/>
          <w:numId w:val="4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Wenggana</w:t>
      </w:r>
      <w:proofErr w:type="spellEnd"/>
      <w:r w:rsidRPr="00AB4886">
        <w:t xml:space="preserve"> </w:t>
      </w:r>
      <w:proofErr w:type="spellStart"/>
      <w:r w:rsidRPr="00AB4886">
        <w:t>gunyuna</w:t>
      </w:r>
      <w:proofErr w:type="spellEnd"/>
      <w:r w:rsidRPr="00AB4886">
        <w:t xml:space="preserve"> 1800 252 604 (</w:t>
      </w:r>
      <w:proofErr w:type="spellStart"/>
      <w:r w:rsidRPr="00AB4886">
        <w:t>nginyipa</w:t>
      </w:r>
      <w:proofErr w:type="spellEnd"/>
      <w:r w:rsidRPr="00AB4886">
        <w:t xml:space="preserve"> burr-</w:t>
      </w:r>
      <w:proofErr w:type="spellStart"/>
      <w:r w:rsidRPr="00AB4886">
        <w:t>wenggana</w:t>
      </w:r>
      <w:proofErr w:type="spellEnd"/>
      <w:r w:rsidRPr="00AB4886">
        <w:t xml:space="preserve"> barra interpreter </w:t>
      </w:r>
      <w:proofErr w:type="spellStart"/>
      <w:r w:rsidRPr="00AB4886">
        <w:t>nula</w:t>
      </w:r>
      <w:proofErr w:type="spellEnd"/>
      <w:r w:rsidRPr="00AB4886">
        <w:t xml:space="preserve"> </w:t>
      </w:r>
      <w:proofErr w:type="spellStart"/>
      <w:r w:rsidRPr="00AB4886">
        <w:t>nginyipa</w:t>
      </w:r>
      <w:proofErr w:type="spellEnd"/>
      <w:r w:rsidRPr="00AB4886">
        <w:t xml:space="preserve"> </w:t>
      </w:r>
      <w:proofErr w:type="spellStart"/>
      <w:r w:rsidRPr="00AB4886">
        <w:t>jal</w:t>
      </w:r>
      <w:proofErr w:type="spellEnd"/>
      <w:r w:rsidRPr="00AB4886">
        <w:t xml:space="preserve"> </w:t>
      </w:r>
      <w:proofErr w:type="spellStart"/>
      <w:r w:rsidRPr="00AB4886">
        <w:t>nyi-nirra</w:t>
      </w:r>
      <w:proofErr w:type="spellEnd"/>
      <w:r w:rsidRPr="00AB4886">
        <w:t xml:space="preserve"> an-</w:t>
      </w:r>
      <w:proofErr w:type="spellStart"/>
      <w:r w:rsidRPr="00AB4886">
        <w:t>ngardapa</w:t>
      </w:r>
      <w:proofErr w:type="spellEnd"/>
      <w:r w:rsidRPr="00AB4886">
        <w:t>), o</w:t>
      </w:r>
    </w:p>
    <w:p w14:paraId="5C043D4E" w14:textId="77777777" w:rsidR="000B316D" w:rsidRPr="00AB4886" w:rsidRDefault="000B316D" w:rsidP="000B316D">
      <w:pPr>
        <w:pStyle w:val="ListParagraph"/>
        <w:numPr>
          <w:ilvl w:val="0"/>
          <w:numId w:val="42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AB4886">
        <w:t>Boy burr-</w:t>
      </w:r>
      <w:proofErr w:type="spellStart"/>
      <w:r w:rsidRPr="00AB4886">
        <w:t>na</w:t>
      </w:r>
      <w:proofErr w:type="spellEnd"/>
      <w:r w:rsidRPr="00AB4886">
        <w:t xml:space="preserve"> service centre.</w:t>
      </w:r>
    </w:p>
    <w:p w14:paraId="29B0BFC4" w14:textId="77777777" w:rsidR="000B316D" w:rsidRPr="00AB4886" w:rsidRDefault="000B316D" w:rsidP="000B316D">
      <w:pPr>
        <w:spacing w:before="160" w:after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AB4886">
        <w:rPr>
          <w:b/>
          <w:bCs/>
        </w:rPr>
        <w:t>Ny-</w:t>
      </w:r>
      <w:proofErr w:type="spellStart"/>
      <w:r w:rsidRPr="00AB4886">
        <w:rPr>
          <w:b/>
          <w:bCs/>
        </w:rPr>
        <w:t>jata</w:t>
      </w:r>
      <w:proofErr w:type="spellEnd"/>
      <w:r w:rsidRPr="00AB4886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nginyipa</w:t>
      </w:r>
      <w:proofErr w:type="spellEnd"/>
      <w:r w:rsidRPr="00AB4886">
        <w:rPr>
          <w:b/>
          <w:bCs/>
        </w:rPr>
        <w:t xml:space="preserve"> n-</w:t>
      </w:r>
      <w:proofErr w:type="spellStart"/>
      <w:r w:rsidRPr="00AB4886">
        <w:rPr>
          <w:b/>
          <w:bCs/>
        </w:rPr>
        <w:t>dimanga</w:t>
      </w:r>
      <w:proofErr w:type="spellEnd"/>
      <w:r w:rsidRPr="00AB4886">
        <w:rPr>
          <w:b/>
          <w:bCs/>
        </w:rPr>
        <w:t xml:space="preserve"> TCU</w:t>
      </w:r>
      <w:r w:rsidRPr="00203702">
        <w:rPr>
          <w:b/>
          <w:bCs/>
        </w:rPr>
        <w:t xml:space="preserve"> </w:t>
      </w:r>
      <w:proofErr w:type="spellStart"/>
      <w:r w:rsidRPr="00AB4886">
        <w:rPr>
          <w:b/>
          <w:bCs/>
        </w:rPr>
        <w:t>SmartCard</w:t>
      </w:r>
      <w:proofErr w:type="spellEnd"/>
      <w:r w:rsidRPr="00AB4886">
        <w:rPr>
          <w:b/>
          <w:bCs/>
        </w:rPr>
        <w:t>:</w:t>
      </w:r>
    </w:p>
    <w:p w14:paraId="7CB9814A" w14:textId="77777777" w:rsidR="000B316D" w:rsidRPr="00AB4886" w:rsidRDefault="000B316D" w:rsidP="000B316D">
      <w:pPr>
        <w:pStyle w:val="ListParagraph"/>
        <w:numPr>
          <w:ilvl w:val="0"/>
          <w:numId w:val="4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Gunyuna</w:t>
      </w:r>
      <w:proofErr w:type="spellEnd"/>
      <w:r w:rsidRPr="00AB4886">
        <w:t xml:space="preserve"> </w:t>
      </w:r>
      <w:proofErr w:type="spellStart"/>
      <w:r w:rsidRPr="00AB4886">
        <w:t>ny</w:t>
      </w:r>
      <w:proofErr w:type="spellEnd"/>
      <w:r w:rsidRPr="00AB4886">
        <w:t xml:space="preserve">-boy TCU dot com dot au forward slash </w:t>
      </w:r>
      <w:proofErr w:type="spellStart"/>
      <w:r w:rsidRPr="00AB4886">
        <w:t>SmartCard</w:t>
      </w:r>
      <w:proofErr w:type="spellEnd"/>
    </w:p>
    <w:p w14:paraId="73A1F1D6" w14:textId="77777777" w:rsidR="000B316D" w:rsidRPr="00AB4886" w:rsidRDefault="000B316D" w:rsidP="000B316D">
      <w:pPr>
        <w:pStyle w:val="ListParagraph"/>
        <w:numPr>
          <w:ilvl w:val="0"/>
          <w:numId w:val="4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AB4886">
        <w:t>Wenggana</w:t>
      </w:r>
      <w:proofErr w:type="spellEnd"/>
      <w:r w:rsidRPr="00AB4886">
        <w:t xml:space="preserve"> TCU </w:t>
      </w:r>
      <w:proofErr w:type="spellStart"/>
      <w:r w:rsidRPr="00AB4886">
        <w:t>gunyuna</w:t>
      </w:r>
      <w:proofErr w:type="spellEnd"/>
      <w:r w:rsidRPr="00AB4886">
        <w:t xml:space="preserve"> 1800</w:t>
      </w:r>
      <w:r>
        <w:t xml:space="preserve"> </w:t>
      </w:r>
      <w:r w:rsidRPr="00AB4886">
        <w:t>828</w:t>
      </w:r>
      <w:r>
        <w:t xml:space="preserve"> </w:t>
      </w:r>
      <w:r w:rsidRPr="00AB4886">
        <w:t>232, o</w:t>
      </w:r>
    </w:p>
    <w:p w14:paraId="26C7859F" w14:textId="77777777" w:rsidR="000B316D" w:rsidRPr="00AB4886" w:rsidRDefault="000B316D" w:rsidP="000B316D">
      <w:pPr>
        <w:pStyle w:val="ListParagraph"/>
        <w:numPr>
          <w:ilvl w:val="0"/>
          <w:numId w:val="43"/>
        </w:numPr>
        <w:spacing w:before="160" w:after="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8"/>
        </w:rPr>
      </w:pPr>
      <w:r w:rsidRPr="00AB4886">
        <w:t>Burr-</w:t>
      </w:r>
      <w:proofErr w:type="spellStart"/>
      <w:r w:rsidRPr="00AB4886">
        <w:t>na</w:t>
      </w:r>
      <w:proofErr w:type="spellEnd"/>
      <w:r w:rsidRPr="00AB4886">
        <w:t xml:space="preserve"> boy TCU branch</w:t>
      </w:r>
      <w:r>
        <w:t>.</w:t>
      </w:r>
    </w:p>
    <w:p w14:paraId="50A3D6AB" w14:textId="7FF61648" w:rsidR="00EE0EBF" w:rsidRPr="00854C92" w:rsidRDefault="00EE0EBF" w:rsidP="00D02D08">
      <w:pPr>
        <w:spacing w:before="160" w:after="160"/>
        <w:rPr>
          <w:rFonts w:cs="Arial"/>
          <w:color w:val="000000" w:themeColor="text1"/>
        </w:rPr>
      </w:pP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40744"/>
    <w:multiLevelType w:val="hybridMultilevel"/>
    <w:tmpl w:val="C8364E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D077E"/>
    <w:multiLevelType w:val="hybridMultilevel"/>
    <w:tmpl w:val="5EA0A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87815"/>
    <w:multiLevelType w:val="hybridMultilevel"/>
    <w:tmpl w:val="037C0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66809"/>
    <w:multiLevelType w:val="hybridMultilevel"/>
    <w:tmpl w:val="BFFEE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E7ED0"/>
    <w:multiLevelType w:val="hybridMultilevel"/>
    <w:tmpl w:val="8A509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66FBA"/>
    <w:multiLevelType w:val="hybridMultilevel"/>
    <w:tmpl w:val="2954D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6415C"/>
    <w:multiLevelType w:val="hybridMultilevel"/>
    <w:tmpl w:val="664617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0772A"/>
    <w:multiLevelType w:val="hybridMultilevel"/>
    <w:tmpl w:val="A03C8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CB402C"/>
    <w:multiLevelType w:val="hybridMultilevel"/>
    <w:tmpl w:val="3FF89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5A13B8"/>
    <w:multiLevelType w:val="hybridMultilevel"/>
    <w:tmpl w:val="40ECF7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55DA0"/>
    <w:multiLevelType w:val="hybridMultilevel"/>
    <w:tmpl w:val="0F7A05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A7F4A"/>
    <w:multiLevelType w:val="hybridMultilevel"/>
    <w:tmpl w:val="0DB684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61784"/>
    <w:multiLevelType w:val="hybridMultilevel"/>
    <w:tmpl w:val="ACF000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37"/>
  </w:num>
  <w:num w:numId="2" w16cid:durableId="1465810450">
    <w:abstractNumId w:val="33"/>
  </w:num>
  <w:num w:numId="3" w16cid:durableId="649749326">
    <w:abstractNumId w:val="14"/>
  </w:num>
  <w:num w:numId="4" w16cid:durableId="954873653">
    <w:abstractNumId w:val="11"/>
  </w:num>
  <w:num w:numId="5" w16cid:durableId="235676518">
    <w:abstractNumId w:val="11"/>
  </w:num>
  <w:num w:numId="6" w16cid:durableId="2087991012">
    <w:abstractNumId w:val="3"/>
  </w:num>
  <w:num w:numId="7" w16cid:durableId="2120172916">
    <w:abstractNumId w:val="12"/>
  </w:num>
  <w:num w:numId="8" w16cid:durableId="412626009">
    <w:abstractNumId w:val="40"/>
  </w:num>
  <w:num w:numId="9" w16cid:durableId="1460608755">
    <w:abstractNumId w:val="38"/>
  </w:num>
  <w:num w:numId="10" w16cid:durableId="986665818">
    <w:abstractNumId w:val="31"/>
  </w:num>
  <w:num w:numId="11" w16cid:durableId="401371915">
    <w:abstractNumId w:val="20"/>
  </w:num>
  <w:num w:numId="12" w16cid:durableId="1093433001">
    <w:abstractNumId w:val="41"/>
  </w:num>
  <w:num w:numId="13" w16cid:durableId="1196385437">
    <w:abstractNumId w:val="6"/>
  </w:num>
  <w:num w:numId="14" w16cid:durableId="2006784552">
    <w:abstractNumId w:val="15"/>
  </w:num>
  <w:num w:numId="15" w16cid:durableId="1628928681">
    <w:abstractNumId w:val="0"/>
  </w:num>
  <w:num w:numId="16" w16cid:durableId="1809978035">
    <w:abstractNumId w:val="8"/>
  </w:num>
  <w:num w:numId="17" w16cid:durableId="1332566839">
    <w:abstractNumId w:val="1"/>
  </w:num>
  <w:num w:numId="18" w16cid:durableId="2005739898">
    <w:abstractNumId w:val="34"/>
  </w:num>
  <w:num w:numId="19" w16cid:durableId="1077895909">
    <w:abstractNumId w:val="19"/>
  </w:num>
  <w:num w:numId="20" w16cid:durableId="1604873604">
    <w:abstractNumId w:val="13"/>
  </w:num>
  <w:num w:numId="21" w16cid:durableId="398525425">
    <w:abstractNumId w:val="32"/>
  </w:num>
  <w:num w:numId="22" w16cid:durableId="466708080">
    <w:abstractNumId w:val="4"/>
  </w:num>
  <w:num w:numId="23" w16cid:durableId="1006978651">
    <w:abstractNumId w:val="28"/>
  </w:num>
  <w:num w:numId="24" w16cid:durableId="1322540261">
    <w:abstractNumId w:val="39"/>
  </w:num>
  <w:num w:numId="25" w16cid:durableId="553388690">
    <w:abstractNumId w:val="18"/>
  </w:num>
  <w:num w:numId="26" w16cid:durableId="1067461763">
    <w:abstractNumId w:val="27"/>
  </w:num>
  <w:num w:numId="27" w16cid:durableId="1088648372">
    <w:abstractNumId w:val="35"/>
  </w:num>
  <w:num w:numId="28" w16cid:durableId="520093798">
    <w:abstractNumId w:val="36"/>
  </w:num>
  <w:num w:numId="29" w16cid:durableId="1024818826">
    <w:abstractNumId w:val="17"/>
  </w:num>
  <w:num w:numId="30" w16cid:durableId="950085944">
    <w:abstractNumId w:val="2"/>
  </w:num>
  <w:num w:numId="31" w16cid:durableId="907307593">
    <w:abstractNumId w:val="16"/>
  </w:num>
  <w:num w:numId="32" w16cid:durableId="775444391">
    <w:abstractNumId w:val="30"/>
  </w:num>
  <w:num w:numId="33" w16cid:durableId="31274285">
    <w:abstractNumId w:val="22"/>
  </w:num>
  <w:num w:numId="34" w16cid:durableId="376589929">
    <w:abstractNumId w:val="24"/>
  </w:num>
  <w:num w:numId="35" w16cid:durableId="1500075217">
    <w:abstractNumId w:val="10"/>
  </w:num>
  <w:num w:numId="36" w16cid:durableId="266817413">
    <w:abstractNumId w:val="29"/>
  </w:num>
  <w:num w:numId="37" w16cid:durableId="1173570341">
    <w:abstractNumId w:val="7"/>
  </w:num>
  <w:num w:numId="38" w16cid:durableId="977299164">
    <w:abstractNumId w:val="26"/>
  </w:num>
  <w:num w:numId="39" w16cid:durableId="855776122">
    <w:abstractNumId w:val="21"/>
  </w:num>
  <w:num w:numId="40" w16cid:durableId="1955474513">
    <w:abstractNumId w:val="25"/>
  </w:num>
  <w:num w:numId="41" w16cid:durableId="1716928014">
    <w:abstractNumId w:val="23"/>
  </w:num>
  <w:num w:numId="42" w16cid:durableId="1451968486">
    <w:abstractNumId w:val="5"/>
  </w:num>
  <w:num w:numId="43" w16cid:durableId="17676554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41102"/>
    <w:rsid w:val="000A168D"/>
    <w:rsid w:val="000B071E"/>
    <w:rsid w:val="000B316D"/>
    <w:rsid w:val="000C4671"/>
    <w:rsid w:val="001054B0"/>
    <w:rsid w:val="00135296"/>
    <w:rsid w:val="001404AC"/>
    <w:rsid w:val="00162D36"/>
    <w:rsid w:val="00190B28"/>
    <w:rsid w:val="001E630D"/>
    <w:rsid w:val="001F5C53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575B7"/>
    <w:rsid w:val="004609F3"/>
    <w:rsid w:val="004B54CA"/>
    <w:rsid w:val="004D12EA"/>
    <w:rsid w:val="004E5CBF"/>
    <w:rsid w:val="00506C6E"/>
    <w:rsid w:val="005440DC"/>
    <w:rsid w:val="0056577B"/>
    <w:rsid w:val="00570083"/>
    <w:rsid w:val="00594200"/>
    <w:rsid w:val="005A3181"/>
    <w:rsid w:val="005B6663"/>
    <w:rsid w:val="005C3AA9"/>
    <w:rsid w:val="0060561C"/>
    <w:rsid w:val="00615058"/>
    <w:rsid w:val="00620ACD"/>
    <w:rsid w:val="00621FC5"/>
    <w:rsid w:val="00637B02"/>
    <w:rsid w:val="0066022B"/>
    <w:rsid w:val="006719DA"/>
    <w:rsid w:val="0067218E"/>
    <w:rsid w:val="00683A84"/>
    <w:rsid w:val="006A4CE7"/>
    <w:rsid w:val="006B4395"/>
    <w:rsid w:val="006C1D83"/>
    <w:rsid w:val="006C2E1D"/>
    <w:rsid w:val="006D6617"/>
    <w:rsid w:val="006F0388"/>
    <w:rsid w:val="007100F3"/>
    <w:rsid w:val="00714D5D"/>
    <w:rsid w:val="0074384E"/>
    <w:rsid w:val="00757D1F"/>
    <w:rsid w:val="00783160"/>
    <w:rsid w:val="00785261"/>
    <w:rsid w:val="007B0256"/>
    <w:rsid w:val="007D1B28"/>
    <w:rsid w:val="007F02F9"/>
    <w:rsid w:val="00802365"/>
    <w:rsid w:val="00806F33"/>
    <w:rsid w:val="00826B03"/>
    <w:rsid w:val="0083177B"/>
    <w:rsid w:val="008538FD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BE760B"/>
    <w:rsid w:val="00C10A9E"/>
    <w:rsid w:val="00C13F08"/>
    <w:rsid w:val="00C26C01"/>
    <w:rsid w:val="00C84165"/>
    <w:rsid w:val="00C84DD7"/>
    <w:rsid w:val="00CB5863"/>
    <w:rsid w:val="00D026D1"/>
    <w:rsid w:val="00D02D08"/>
    <w:rsid w:val="00D155A6"/>
    <w:rsid w:val="00D3080A"/>
    <w:rsid w:val="00D4190A"/>
    <w:rsid w:val="00D55F0A"/>
    <w:rsid w:val="00D81EF6"/>
    <w:rsid w:val="00DA243A"/>
    <w:rsid w:val="00DB380F"/>
    <w:rsid w:val="00DB433C"/>
    <w:rsid w:val="00DD2A36"/>
    <w:rsid w:val="00DD5DB5"/>
    <w:rsid w:val="00E273E4"/>
    <w:rsid w:val="00E3102B"/>
    <w:rsid w:val="00E33D10"/>
    <w:rsid w:val="00E3512F"/>
    <w:rsid w:val="00E5157F"/>
    <w:rsid w:val="00E90426"/>
    <w:rsid w:val="00E9300F"/>
    <w:rsid w:val="00EC5D6B"/>
    <w:rsid w:val="00ED37F7"/>
    <w:rsid w:val="00EE0EBF"/>
    <w:rsid w:val="00F30AFE"/>
    <w:rsid w:val="00F64174"/>
    <w:rsid w:val="00F645E4"/>
    <w:rsid w:val="00F710C1"/>
    <w:rsid w:val="00F74599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2033</Characters>
  <Application>Microsoft Office Word</Application>
  <DocSecurity>0</DocSecurity>
  <Lines>43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2025-10-16T23:10:00Z</dcterms:created>
  <dcterms:modified xsi:type="dcterms:W3CDTF">2025-10-16T23:11:00Z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80C74928078A758D77C788D0862C745A86846130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2024.1</vt:lpwstr>
  </property>
  <property fmtid="{D5CDD505-2E9C-101B-9397-08002B2CF9AE}" pid="20" name="PM_Hash_Salt_Prev">
    <vt:lpwstr>1686881BBE59C7F3D8B7AF13DB13B189</vt:lpwstr>
  </property>
  <property fmtid="{D5CDD505-2E9C-101B-9397-08002B2CF9AE}" pid="21" name="PM_Hash_Salt">
    <vt:lpwstr>3840C710FF550541D004012F719157EE</vt:lpwstr>
  </property>
  <property fmtid="{D5CDD505-2E9C-101B-9397-08002B2CF9AE}" pid="22" name="PM_Hash_SHA1">
    <vt:lpwstr>12E3055554ACAEC7D1CCB9F2BB50978E7C90F4A6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v=2024.1;a=SHA256;h=2415BA75172C54B866DD6105769AA06E78A343D2D7A707930EEF7244B9E27E8B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3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66437b6f47e745b1ad38cb3da7e17d18</vt:lpwstr>
  </property>
  <property fmtid="{D5CDD505-2E9C-101B-9397-08002B2CF9AE}" pid="37" name="PMUuid">
    <vt:lpwstr>v=2022.2;d=gov.au;g=46DD6D7C-8107-577B-BC6E-F348953B2E44</vt:lpwstr>
  </property>
  <property fmtid="{D5CDD505-2E9C-101B-9397-08002B2CF9AE}" pid="38" name="PM_DowngradeTo">
    <vt:lpwstr/>
  </property>
</Properties>
</file>