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399EB" w14:textId="77777777" w:rsidR="007B0256" w:rsidRPr="008F1C50" w:rsidRDefault="00802365" w:rsidP="00B91E3E">
      <w:r w:rsidRPr="008F1C50">
        <w:rPr>
          <w:rFonts w:ascii="Times New Roman"/>
          <w:noProof/>
          <w:sz w:val="20"/>
          <w:lang w:eastAsia="en-AU"/>
        </w:rPr>
        <w:drawing>
          <wp:inline distT="0" distB="0" distL="0" distR="0" wp14:anchorId="1DA895AF" wp14:editId="67832D85">
            <wp:extent cx="3143249" cy="754379"/>
            <wp:effectExtent l="0" t="0" r="0" b="0"/>
            <wp:docPr id="1" name="image1.png" descr="Australian Government,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48611" w14:textId="77777777" w:rsidR="00802365" w:rsidRPr="008F1C50" w:rsidRDefault="00802365" w:rsidP="00B91E3E"/>
    <w:p w14:paraId="0CB80EC6" w14:textId="52FA1F62" w:rsidR="001404AC" w:rsidRPr="008F1C50" w:rsidRDefault="00802365" w:rsidP="00802365">
      <w:pPr>
        <w:rPr>
          <w:b/>
          <w:sz w:val="32"/>
        </w:rPr>
      </w:pPr>
      <w:r w:rsidRPr="008F1C50">
        <w:rPr>
          <w:b/>
          <w:sz w:val="32"/>
        </w:rPr>
        <w:t>Translated Script</w:t>
      </w:r>
      <w:r w:rsidR="00240DD1" w:rsidRPr="008F1C50">
        <w:rPr>
          <w:b/>
          <w:sz w:val="32"/>
        </w:rPr>
        <w:t xml:space="preserve"> – </w:t>
      </w:r>
      <w:r w:rsidR="00DD2A36">
        <w:rPr>
          <w:b/>
          <w:sz w:val="32"/>
        </w:rPr>
        <w:t>Burarra</w:t>
      </w:r>
    </w:p>
    <w:p w14:paraId="48894E6E" w14:textId="2799E97F" w:rsidR="00240DD1" w:rsidRPr="008F1C50" w:rsidRDefault="00594200" w:rsidP="00D026D1">
      <w:pPr>
        <w:spacing w:before="160"/>
        <w:rPr>
          <w:b/>
        </w:rPr>
      </w:pPr>
      <w:r>
        <w:rPr>
          <w:b/>
        </w:rPr>
        <w:t xml:space="preserve">How to activate your </w:t>
      </w:r>
      <w:proofErr w:type="spellStart"/>
      <w:r>
        <w:rPr>
          <w:b/>
        </w:rPr>
        <w:t>SmartCard</w:t>
      </w:r>
      <w:proofErr w:type="spellEnd"/>
      <w:r w:rsidR="00C26C01">
        <w:rPr>
          <w:b/>
        </w:rPr>
        <w:t xml:space="preserve"> </w:t>
      </w:r>
      <w:r w:rsidR="00240DD1" w:rsidRPr="008F1C50">
        <w:rPr>
          <w:b/>
        </w:rPr>
        <w:t>–</w:t>
      </w:r>
      <w:r>
        <w:rPr>
          <w:b/>
        </w:rPr>
        <w:t xml:space="preserve"> </w:t>
      </w:r>
      <w:r w:rsidR="00240DD1" w:rsidRPr="008F1C50">
        <w:rPr>
          <w:b/>
        </w:rPr>
        <w:t>Animated Video</w:t>
      </w:r>
    </w:p>
    <w:p w14:paraId="32343AD0" w14:textId="77777777" w:rsidR="00D026D1" w:rsidRPr="00EE0260" w:rsidRDefault="00D026D1" w:rsidP="00D026D1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  <w:sz w:val="28"/>
          <w:szCs w:val="28"/>
        </w:rPr>
      </w:pPr>
      <w:proofErr w:type="spellStart"/>
      <w:r w:rsidRPr="00EE0260">
        <w:rPr>
          <w:b/>
          <w:bCs/>
          <w:sz w:val="28"/>
          <w:szCs w:val="28"/>
        </w:rPr>
        <w:t>Nyinmiya</w:t>
      </w:r>
      <w:proofErr w:type="spellEnd"/>
      <w:r w:rsidRPr="00EE0260">
        <w:rPr>
          <w:b/>
          <w:bCs/>
          <w:sz w:val="28"/>
          <w:szCs w:val="28"/>
        </w:rPr>
        <w:t xml:space="preserve"> barra Activate </w:t>
      </w:r>
      <w:proofErr w:type="spellStart"/>
      <w:r w:rsidRPr="00EE0260">
        <w:rPr>
          <w:b/>
          <w:bCs/>
          <w:sz w:val="28"/>
          <w:szCs w:val="28"/>
        </w:rPr>
        <w:t>nyi-nega</w:t>
      </w:r>
      <w:proofErr w:type="spellEnd"/>
      <w:r w:rsidRPr="00EE0260">
        <w:rPr>
          <w:b/>
          <w:bCs/>
          <w:sz w:val="28"/>
          <w:szCs w:val="28"/>
        </w:rPr>
        <w:t xml:space="preserve"> </w:t>
      </w:r>
      <w:proofErr w:type="spellStart"/>
      <w:r w:rsidRPr="00EE0260">
        <w:rPr>
          <w:b/>
          <w:bCs/>
          <w:sz w:val="28"/>
          <w:szCs w:val="28"/>
        </w:rPr>
        <w:t>nggula</w:t>
      </w:r>
      <w:proofErr w:type="spellEnd"/>
      <w:r w:rsidRPr="00EE0260">
        <w:rPr>
          <w:b/>
          <w:bCs/>
          <w:sz w:val="28"/>
          <w:szCs w:val="28"/>
        </w:rPr>
        <w:t xml:space="preserve"> mun-</w:t>
      </w:r>
      <w:proofErr w:type="spellStart"/>
      <w:r w:rsidRPr="00EE0260">
        <w:rPr>
          <w:b/>
          <w:bCs/>
          <w:sz w:val="28"/>
          <w:szCs w:val="28"/>
        </w:rPr>
        <w:t>nginyipa</w:t>
      </w:r>
      <w:proofErr w:type="spellEnd"/>
      <w:r w:rsidRPr="00EE0260">
        <w:rPr>
          <w:b/>
          <w:bCs/>
          <w:sz w:val="28"/>
          <w:szCs w:val="28"/>
        </w:rPr>
        <w:t xml:space="preserve"> </w:t>
      </w:r>
      <w:proofErr w:type="spellStart"/>
      <w:r w:rsidRPr="00EE0260">
        <w:rPr>
          <w:b/>
          <w:bCs/>
          <w:sz w:val="28"/>
          <w:szCs w:val="28"/>
        </w:rPr>
        <w:t>SmartCard</w:t>
      </w:r>
      <w:proofErr w:type="spellEnd"/>
    </w:p>
    <w:p w14:paraId="18C0FB02" w14:textId="77777777" w:rsidR="00D026D1" w:rsidRPr="009B18A2" w:rsidRDefault="00D026D1" w:rsidP="00D026D1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activate </w:t>
      </w:r>
      <w:proofErr w:type="spellStart"/>
      <w:r>
        <w:rPr>
          <w:rFonts w:cs="Arial"/>
          <w:color w:val="000000" w:themeColor="text1"/>
        </w:rPr>
        <w:t>nyi-nega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SmartCard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lika</w:t>
      </w:r>
      <w:proofErr w:type="spellEnd"/>
      <w:r>
        <w:rPr>
          <w:rFonts w:cs="Arial"/>
          <w:color w:val="000000" w:themeColor="text1"/>
        </w:rPr>
        <w:t xml:space="preserve"> manage </w:t>
      </w:r>
      <w:proofErr w:type="spellStart"/>
      <w:r>
        <w:rPr>
          <w:rFonts w:cs="Arial"/>
          <w:color w:val="000000" w:themeColor="text1"/>
        </w:rPr>
        <w:t>nega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payments </w:t>
      </w:r>
      <w:proofErr w:type="spellStart"/>
      <w:r>
        <w:rPr>
          <w:rFonts w:cs="Arial"/>
          <w:color w:val="000000" w:themeColor="text1"/>
        </w:rPr>
        <w:t>yuchim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nega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gunyuna</w:t>
      </w:r>
      <w:proofErr w:type="spellEnd"/>
      <w:r>
        <w:rPr>
          <w:rFonts w:cs="Arial"/>
          <w:color w:val="000000" w:themeColor="text1"/>
        </w:rPr>
        <w:t xml:space="preserve"> Smartcard </w:t>
      </w:r>
      <w:proofErr w:type="spellStart"/>
      <w:r>
        <w:rPr>
          <w:rFonts w:cs="Arial"/>
          <w:color w:val="000000" w:themeColor="text1"/>
        </w:rPr>
        <w:t>eIM</w:t>
      </w:r>
      <w:proofErr w:type="spellEnd"/>
      <w:r>
        <w:rPr>
          <w:rFonts w:cs="Arial"/>
          <w:color w:val="000000" w:themeColor="text1"/>
        </w:rPr>
        <w:t xml:space="preserve"> o </w:t>
      </w:r>
      <w:proofErr w:type="spellStart"/>
      <w:r>
        <w:rPr>
          <w:rFonts w:cs="Arial"/>
          <w:color w:val="000000" w:themeColor="text1"/>
        </w:rPr>
        <w:t>gunyuna</w:t>
      </w:r>
      <w:proofErr w:type="spellEnd"/>
      <w:r>
        <w:rPr>
          <w:rFonts w:cs="Arial"/>
          <w:color w:val="000000" w:themeColor="text1"/>
        </w:rPr>
        <w:t xml:space="preserve"> online account.</w:t>
      </w:r>
    </w:p>
    <w:p w14:paraId="3E6A2D1B" w14:textId="77777777" w:rsidR="00D026D1" w:rsidRPr="009B18A2" w:rsidRDefault="00D026D1" w:rsidP="00D026D1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Mun-gata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n-</w:t>
      </w:r>
      <w:proofErr w:type="spellStart"/>
      <w:r>
        <w:rPr>
          <w:rFonts w:cs="Arial"/>
          <w:color w:val="000000" w:themeColor="text1"/>
        </w:rPr>
        <w:t>dimanga</w:t>
      </w:r>
      <w:proofErr w:type="spellEnd"/>
      <w:r>
        <w:rPr>
          <w:rFonts w:cs="Arial"/>
          <w:color w:val="000000" w:themeColor="text1"/>
        </w:rPr>
        <w:t xml:space="preserve"> Traditional Credit Union </w:t>
      </w:r>
      <w:proofErr w:type="spellStart"/>
      <w:r>
        <w:rPr>
          <w:rFonts w:cs="Arial"/>
          <w:color w:val="000000" w:themeColor="text1"/>
        </w:rPr>
        <w:t>SmartCard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yuchim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nega</w:t>
      </w:r>
      <w:proofErr w:type="spellEnd"/>
      <w:r>
        <w:rPr>
          <w:rFonts w:cs="Arial"/>
          <w:color w:val="000000" w:themeColor="text1"/>
        </w:rPr>
        <w:t xml:space="preserve"> TCU </w:t>
      </w:r>
      <w:proofErr w:type="spellStart"/>
      <w:r>
        <w:rPr>
          <w:rFonts w:cs="Arial"/>
          <w:color w:val="000000" w:themeColor="text1"/>
        </w:rPr>
        <w:t>SmartCard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eIM</w:t>
      </w:r>
      <w:proofErr w:type="spellEnd"/>
      <w:r>
        <w:rPr>
          <w:rFonts w:cs="Arial"/>
          <w:color w:val="000000" w:themeColor="text1"/>
        </w:rPr>
        <w:t xml:space="preserve"> app, </w:t>
      </w:r>
      <w:proofErr w:type="spellStart"/>
      <w:r>
        <w:rPr>
          <w:rFonts w:cs="Arial"/>
          <w:color w:val="000000" w:themeColor="text1"/>
        </w:rPr>
        <w:t>wurpa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niya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jama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aburr-jirra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gu-ngardapa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wurpa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marr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nerrangga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butula</w:t>
      </w:r>
      <w:proofErr w:type="spellEnd"/>
      <w:r>
        <w:rPr>
          <w:rFonts w:cs="Arial"/>
          <w:color w:val="000000" w:themeColor="text1"/>
        </w:rPr>
        <w:t>.</w:t>
      </w:r>
    </w:p>
    <w:p w14:paraId="0A513330" w14:textId="77777777" w:rsidR="00D026D1" w:rsidRPr="009B18A2" w:rsidRDefault="00D026D1" w:rsidP="00D026D1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Minypa</w:t>
      </w:r>
      <w:proofErr w:type="spellEnd"/>
      <w:r>
        <w:rPr>
          <w:rFonts w:cs="Arial"/>
          <w:color w:val="000000" w:themeColor="text1"/>
        </w:rPr>
        <w:t xml:space="preserve"> process mu-</w:t>
      </w:r>
      <w:proofErr w:type="spellStart"/>
      <w:r>
        <w:rPr>
          <w:rFonts w:cs="Arial"/>
          <w:color w:val="000000" w:themeColor="text1"/>
        </w:rPr>
        <w:t>ni</w:t>
      </w:r>
      <w:proofErr w:type="spellEnd"/>
      <w:r>
        <w:rPr>
          <w:rFonts w:cs="Arial"/>
          <w:color w:val="000000" w:themeColor="text1"/>
        </w:rPr>
        <w:t xml:space="preserve"> barra activate mu-</w:t>
      </w:r>
      <w:proofErr w:type="spellStart"/>
      <w:r>
        <w:rPr>
          <w:rFonts w:cs="Arial"/>
          <w:color w:val="000000" w:themeColor="text1"/>
        </w:rPr>
        <w:t>nega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SmartCard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wurpa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marr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nerrangga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nula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minyja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jarra</w:t>
      </w:r>
      <w:proofErr w:type="spellEnd"/>
      <w:r>
        <w:rPr>
          <w:rFonts w:cs="Arial"/>
          <w:color w:val="000000" w:themeColor="text1"/>
        </w:rPr>
        <w:t xml:space="preserve"> n-</w:t>
      </w:r>
      <w:proofErr w:type="spellStart"/>
      <w:r>
        <w:rPr>
          <w:rFonts w:cs="Arial"/>
          <w:color w:val="000000" w:themeColor="text1"/>
        </w:rPr>
        <w:t>dimanga</w:t>
      </w:r>
      <w:proofErr w:type="spellEnd"/>
      <w:r>
        <w:rPr>
          <w:rFonts w:cs="Arial"/>
          <w:color w:val="000000" w:themeColor="text1"/>
        </w:rPr>
        <w:t xml:space="preserve"> online account mun-</w:t>
      </w:r>
      <w:proofErr w:type="spellStart"/>
      <w:r>
        <w:rPr>
          <w:rFonts w:cs="Arial"/>
          <w:color w:val="000000" w:themeColor="text1"/>
        </w:rPr>
        <w:t>gujarlapa</w:t>
      </w:r>
      <w:proofErr w:type="spellEnd"/>
      <w:r>
        <w:rPr>
          <w:rFonts w:cs="Arial"/>
          <w:color w:val="000000" w:themeColor="text1"/>
        </w:rPr>
        <w:t>.</w:t>
      </w:r>
    </w:p>
    <w:p w14:paraId="68256BC3" w14:textId="77777777" w:rsidR="00D026D1" w:rsidRPr="009B18A2" w:rsidRDefault="00D026D1" w:rsidP="00D026D1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Gun-guna </w:t>
      </w:r>
      <w:proofErr w:type="spellStart"/>
      <w:r>
        <w:rPr>
          <w:rFonts w:cs="Arial"/>
          <w:color w:val="000000" w:themeColor="text1"/>
        </w:rPr>
        <w:t>gu-weya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minypa</w:t>
      </w:r>
      <w:proofErr w:type="spellEnd"/>
      <w:r>
        <w:rPr>
          <w:rFonts w:cs="Arial"/>
          <w:color w:val="000000" w:themeColor="text1"/>
        </w:rPr>
        <w:t xml:space="preserve"> bi-</w:t>
      </w:r>
      <w:proofErr w:type="spellStart"/>
      <w:r>
        <w:rPr>
          <w:rFonts w:cs="Arial"/>
          <w:color w:val="000000" w:themeColor="text1"/>
        </w:rPr>
        <w:t>guybuka</w:t>
      </w:r>
      <w:proofErr w:type="spellEnd"/>
      <w:r>
        <w:rPr>
          <w:rFonts w:cs="Arial"/>
          <w:color w:val="000000" w:themeColor="text1"/>
        </w:rPr>
        <w:t xml:space="preserve"> barra </w:t>
      </w:r>
      <w:proofErr w:type="spellStart"/>
      <w:r>
        <w:rPr>
          <w:rFonts w:cs="Arial"/>
          <w:color w:val="000000" w:themeColor="text1"/>
        </w:rPr>
        <w:t>SmartCard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eIM</w:t>
      </w:r>
      <w:proofErr w:type="spellEnd"/>
      <w:r>
        <w:rPr>
          <w:rFonts w:cs="Arial"/>
          <w:color w:val="000000" w:themeColor="text1"/>
        </w:rPr>
        <w:t xml:space="preserve"> app </w:t>
      </w:r>
      <w:proofErr w:type="spellStart"/>
      <w:r>
        <w:rPr>
          <w:rFonts w:cs="Arial"/>
          <w:color w:val="000000" w:themeColor="text1"/>
        </w:rPr>
        <w:t>jarra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gipa</w:t>
      </w:r>
      <w:proofErr w:type="spellEnd"/>
      <w:r>
        <w:rPr>
          <w:rFonts w:cs="Arial"/>
          <w:color w:val="000000" w:themeColor="text1"/>
        </w:rPr>
        <w:t xml:space="preserve"> n-</w:t>
      </w:r>
      <w:proofErr w:type="spellStart"/>
      <w:r>
        <w:rPr>
          <w:rFonts w:cs="Arial"/>
          <w:color w:val="000000" w:themeColor="text1"/>
        </w:rPr>
        <w:t>dimanga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nula</w:t>
      </w:r>
      <w:proofErr w:type="spellEnd"/>
      <w:r>
        <w:rPr>
          <w:rFonts w:cs="Arial"/>
          <w:color w:val="000000" w:themeColor="text1"/>
        </w:rPr>
        <w:t xml:space="preserve"> online account mun-</w:t>
      </w:r>
      <w:proofErr w:type="spellStart"/>
      <w:r>
        <w:rPr>
          <w:rFonts w:cs="Arial"/>
          <w:color w:val="000000" w:themeColor="text1"/>
        </w:rPr>
        <w:t>gujarlapa</w:t>
      </w:r>
      <w:proofErr w:type="spellEnd"/>
      <w:r>
        <w:rPr>
          <w:rFonts w:cs="Arial"/>
          <w:color w:val="000000" w:themeColor="text1"/>
        </w:rPr>
        <w:t>.</w:t>
      </w:r>
    </w:p>
    <w:p w14:paraId="7EA401EF" w14:textId="77777777" w:rsidR="00D026D1" w:rsidRPr="00EE0260" w:rsidRDefault="00D026D1" w:rsidP="00D026D1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</w:rPr>
      </w:pPr>
      <w:proofErr w:type="spellStart"/>
      <w:r w:rsidRPr="00EE0260">
        <w:rPr>
          <w:b/>
          <w:bCs/>
        </w:rPr>
        <w:t>Nyinmiya</w:t>
      </w:r>
      <w:proofErr w:type="spellEnd"/>
      <w:r w:rsidRPr="00EE0260">
        <w:rPr>
          <w:b/>
          <w:bCs/>
        </w:rPr>
        <w:t xml:space="preserve"> barra activate </w:t>
      </w:r>
      <w:proofErr w:type="spellStart"/>
      <w:r w:rsidRPr="00EE0260">
        <w:rPr>
          <w:b/>
          <w:bCs/>
        </w:rPr>
        <w:t>nyi-nega</w:t>
      </w:r>
      <w:proofErr w:type="spellEnd"/>
      <w:r w:rsidRPr="00EE0260">
        <w:rPr>
          <w:b/>
          <w:bCs/>
        </w:rPr>
        <w:t xml:space="preserve"> </w:t>
      </w:r>
      <w:proofErr w:type="spellStart"/>
      <w:r w:rsidRPr="00EE0260">
        <w:rPr>
          <w:b/>
          <w:bCs/>
        </w:rPr>
        <w:t>nggula</w:t>
      </w:r>
      <w:proofErr w:type="spellEnd"/>
      <w:r w:rsidRPr="00EE0260">
        <w:rPr>
          <w:b/>
          <w:bCs/>
        </w:rPr>
        <w:t xml:space="preserve"> mun-</w:t>
      </w:r>
      <w:proofErr w:type="spellStart"/>
      <w:r w:rsidRPr="00EE0260">
        <w:rPr>
          <w:b/>
          <w:bCs/>
        </w:rPr>
        <w:t>nginyipa</w:t>
      </w:r>
      <w:proofErr w:type="spellEnd"/>
      <w:r w:rsidRPr="00EE0260">
        <w:rPr>
          <w:b/>
          <w:bCs/>
        </w:rPr>
        <w:t xml:space="preserve"> </w:t>
      </w:r>
      <w:proofErr w:type="spellStart"/>
      <w:r w:rsidRPr="00EE0260">
        <w:rPr>
          <w:b/>
          <w:bCs/>
        </w:rPr>
        <w:t>SmartCard</w:t>
      </w:r>
      <w:proofErr w:type="spellEnd"/>
    </w:p>
    <w:p w14:paraId="74EB35D1" w14:textId="77777777" w:rsidR="00D026D1" w:rsidRPr="009B18A2" w:rsidRDefault="00D026D1" w:rsidP="00D026D1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Rrima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nggula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SmartCard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rrapa</w:t>
      </w:r>
      <w:proofErr w:type="spellEnd"/>
      <w:r>
        <w:rPr>
          <w:rFonts w:cs="Arial"/>
          <w:color w:val="000000" w:themeColor="text1"/>
        </w:rPr>
        <w:t xml:space="preserve"> activation code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barra </w:t>
      </w:r>
      <w:proofErr w:type="spellStart"/>
      <w:r>
        <w:rPr>
          <w:rFonts w:cs="Arial"/>
          <w:color w:val="000000" w:themeColor="text1"/>
        </w:rPr>
        <w:t>ny</w:t>
      </w:r>
      <w:proofErr w:type="spellEnd"/>
      <w:r>
        <w:rPr>
          <w:rFonts w:cs="Arial"/>
          <w:color w:val="000000" w:themeColor="text1"/>
        </w:rPr>
        <w:t xml:space="preserve">-ma mail </w:t>
      </w:r>
      <w:proofErr w:type="spellStart"/>
      <w:r>
        <w:rPr>
          <w:rFonts w:cs="Arial"/>
          <w:color w:val="000000" w:themeColor="text1"/>
        </w:rPr>
        <w:t>gu-guyinda</w:t>
      </w:r>
      <w:proofErr w:type="spellEnd"/>
      <w:r>
        <w:rPr>
          <w:rFonts w:cs="Arial"/>
          <w:color w:val="000000" w:themeColor="text1"/>
        </w:rPr>
        <w:t xml:space="preserve"> card burr-</w:t>
      </w:r>
      <w:proofErr w:type="spellStart"/>
      <w:r>
        <w:rPr>
          <w:rFonts w:cs="Arial"/>
          <w:color w:val="000000" w:themeColor="text1"/>
        </w:rPr>
        <w:t>guta</w:t>
      </w:r>
      <w:proofErr w:type="spellEnd"/>
      <w:r>
        <w:rPr>
          <w:rFonts w:cs="Arial"/>
          <w:color w:val="000000" w:themeColor="text1"/>
        </w:rPr>
        <w:t>.</w:t>
      </w:r>
    </w:p>
    <w:p w14:paraId="7E7C86D6" w14:textId="77777777" w:rsidR="00D026D1" w:rsidRPr="009B18A2" w:rsidRDefault="00D026D1" w:rsidP="00D026D1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Lakchima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SmartCard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eIM</w:t>
      </w:r>
      <w:proofErr w:type="spellEnd"/>
      <w:r>
        <w:rPr>
          <w:rFonts w:cs="Arial"/>
          <w:color w:val="000000" w:themeColor="text1"/>
        </w:rPr>
        <w:t xml:space="preserve"> app </w:t>
      </w:r>
      <w:proofErr w:type="spellStart"/>
      <w:r>
        <w:rPr>
          <w:rFonts w:cs="Arial"/>
          <w:color w:val="000000" w:themeColor="text1"/>
        </w:rPr>
        <w:t>lika</w:t>
      </w:r>
      <w:proofErr w:type="spellEnd"/>
      <w:r>
        <w:rPr>
          <w:rFonts w:cs="Arial"/>
          <w:color w:val="000000" w:themeColor="text1"/>
        </w:rPr>
        <w:t xml:space="preserve"> log in </w:t>
      </w:r>
      <w:proofErr w:type="spellStart"/>
      <w:r>
        <w:rPr>
          <w:rFonts w:cs="Arial"/>
          <w:color w:val="000000" w:themeColor="text1"/>
        </w:rPr>
        <w:t>ni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yi-gapa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online account.</w:t>
      </w:r>
    </w:p>
    <w:p w14:paraId="0A4DBFF3" w14:textId="77777777" w:rsidR="00D026D1" w:rsidRPr="009B18A2" w:rsidRDefault="00D026D1" w:rsidP="00D026D1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Yi-</w:t>
      </w:r>
      <w:proofErr w:type="spellStart"/>
      <w:r>
        <w:rPr>
          <w:rFonts w:cs="Arial"/>
          <w:color w:val="000000" w:themeColor="text1"/>
        </w:rPr>
        <w:t>gaba</w:t>
      </w:r>
      <w:proofErr w:type="spellEnd"/>
      <w:r>
        <w:rPr>
          <w:rFonts w:cs="Arial"/>
          <w:color w:val="000000" w:themeColor="text1"/>
        </w:rPr>
        <w:t xml:space="preserve"> home screen, </w:t>
      </w:r>
      <w:proofErr w:type="spellStart"/>
      <w:r>
        <w:rPr>
          <w:rFonts w:cs="Arial"/>
          <w:color w:val="000000" w:themeColor="text1"/>
        </w:rPr>
        <w:t>wecha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SmartCard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jal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nyi-nirra</w:t>
      </w:r>
      <w:proofErr w:type="spellEnd"/>
      <w:r>
        <w:rPr>
          <w:rFonts w:cs="Arial"/>
          <w:color w:val="000000" w:themeColor="text1"/>
        </w:rPr>
        <w:t xml:space="preserve"> activate </w:t>
      </w:r>
      <w:proofErr w:type="spellStart"/>
      <w:r>
        <w:rPr>
          <w:rFonts w:cs="Arial"/>
          <w:color w:val="000000" w:themeColor="text1"/>
        </w:rPr>
        <w:t>nega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gunyuna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wenga</w:t>
      </w:r>
      <w:proofErr w:type="spellEnd"/>
      <w:r>
        <w:rPr>
          <w:rFonts w:cs="Arial"/>
          <w:color w:val="000000" w:themeColor="text1"/>
        </w:rPr>
        <w:t xml:space="preserve"> ‘My Cards’ dropdown gun-</w:t>
      </w:r>
      <w:proofErr w:type="spellStart"/>
      <w:r>
        <w:rPr>
          <w:rFonts w:cs="Arial"/>
          <w:color w:val="000000" w:themeColor="text1"/>
        </w:rPr>
        <w:t>nelangga</w:t>
      </w:r>
      <w:proofErr w:type="spellEnd"/>
      <w:r>
        <w:rPr>
          <w:rFonts w:cs="Arial"/>
          <w:color w:val="000000" w:themeColor="text1"/>
        </w:rPr>
        <w:t>.</w:t>
      </w:r>
    </w:p>
    <w:p w14:paraId="63C978A9" w14:textId="77777777" w:rsidR="00D026D1" w:rsidRPr="009B18A2" w:rsidRDefault="00D026D1" w:rsidP="00D026D1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Mun-guna mu-</w:t>
      </w:r>
      <w:proofErr w:type="spellStart"/>
      <w:r>
        <w:rPr>
          <w:rFonts w:cs="Arial"/>
          <w:color w:val="000000" w:themeColor="text1"/>
        </w:rPr>
        <w:t>ni</w:t>
      </w:r>
      <w:proofErr w:type="spellEnd"/>
      <w:r>
        <w:rPr>
          <w:rFonts w:cs="Arial"/>
          <w:color w:val="000000" w:themeColor="text1"/>
        </w:rPr>
        <w:t xml:space="preserve"> barra </w:t>
      </w:r>
      <w:proofErr w:type="spellStart"/>
      <w:r>
        <w:rPr>
          <w:rFonts w:cs="Arial"/>
          <w:color w:val="000000" w:themeColor="text1"/>
        </w:rPr>
        <w:t>SmartCard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gurda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gu-rrimanga</w:t>
      </w:r>
      <w:proofErr w:type="spellEnd"/>
      <w:r>
        <w:rPr>
          <w:rFonts w:cs="Arial"/>
          <w:color w:val="000000" w:themeColor="text1"/>
        </w:rPr>
        <w:t xml:space="preserve"> green arrow </w:t>
      </w:r>
      <w:proofErr w:type="spellStart"/>
      <w:r>
        <w:rPr>
          <w:rFonts w:cs="Arial"/>
          <w:color w:val="000000" w:themeColor="text1"/>
        </w:rPr>
        <w:t>yi-gaba</w:t>
      </w:r>
      <w:proofErr w:type="spellEnd"/>
      <w:r>
        <w:rPr>
          <w:rFonts w:cs="Arial"/>
          <w:color w:val="000000" w:themeColor="text1"/>
        </w:rPr>
        <w:t xml:space="preserve"> card mun-</w:t>
      </w:r>
      <w:proofErr w:type="spellStart"/>
      <w:r>
        <w:rPr>
          <w:rFonts w:cs="Arial"/>
          <w:color w:val="000000" w:themeColor="text1"/>
        </w:rPr>
        <w:t>mawanga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gu-guyinda</w:t>
      </w:r>
      <w:proofErr w:type="spellEnd"/>
      <w:r>
        <w:rPr>
          <w:rFonts w:cs="Arial"/>
          <w:color w:val="000000" w:themeColor="text1"/>
        </w:rPr>
        <w:t>.</w:t>
      </w:r>
    </w:p>
    <w:p w14:paraId="4326CBC1" w14:textId="77777777" w:rsidR="00D026D1" w:rsidRPr="009B18A2" w:rsidRDefault="00D026D1" w:rsidP="00D026D1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Click </w:t>
      </w:r>
      <w:proofErr w:type="spellStart"/>
      <w:r>
        <w:rPr>
          <w:rFonts w:cs="Arial"/>
          <w:color w:val="000000" w:themeColor="text1"/>
        </w:rPr>
        <w:t>nega</w:t>
      </w:r>
      <w:proofErr w:type="spellEnd"/>
      <w:r>
        <w:rPr>
          <w:rFonts w:cs="Arial"/>
          <w:color w:val="000000" w:themeColor="text1"/>
        </w:rPr>
        <w:t xml:space="preserve"> ’Activate Card’ link </w:t>
      </w:r>
      <w:proofErr w:type="spellStart"/>
      <w:r>
        <w:rPr>
          <w:rFonts w:cs="Arial"/>
          <w:color w:val="000000" w:themeColor="text1"/>
        </w:rPr>
        <w:t>ni</w:t>
      </w:r>
      <w:proofErr w:type="spellEnd"/>
      <w:r>
        <w:rPr>
          <w:rFonts w:cs="Arial"/>
          <w:color w:val="000000" w:themeColor="text1"/>
        </w:rPr>
        <w:t>.</w:t>
      </w:r>
    </w:p>
    <w:p w14:paraId="42637538" w14:textId="77777777" w:rsidR="00D026D1" w:rsidRPr="009B18A2" w:rsidRDefault="00D026D1" w:rsidP="00D026D1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Gurrma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gunyuna</w:t>
      </w:r>
      <w:proofErr w:type="spellEnd"/>
      <w:r>
        <w:rPr>
          <w:rFonts w:cs="Arial"/>
          <w:color w:val="000000" w:themeColor="text1"/>
        </w:rPr>
        <w:t xml:space="preserve"> activation code, </w:t>
      </w:r>
      <w:proofErr w:type="spellStart"/>
      <w:r>
        <w:rPr>
          <w:rFonts w:cs="Arial"/>
          <w:color w:val="000000" w:themeColor="text1"/>
        </w:rPr>
        <w:t>murda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gipa</w:t>
      </w:r>
      <w:proofErr w:type="spellEnd"/>
      <w:r>
        <w:rPr>
          <w:rFonts w:cs="Arial"/>
          <w:color w:val="000000" w:themeColor="text1"/>
        </w:rPr>
        <w:t xml:space="preserve"> n-</w:t>
      </w:r>
      <w:proofErr w:type="spellStart"/>
      <w:r>
        <w:rPr>
          <w:rFonts w:cs="Arial"/>
          <w:color w:val="000000" w:themeColor="text1"/>
        </w:rPr>
        <w:t>dimanga</w:t>
      </w:r>
      <w:proofErr w:type="spellEnd"/>
      <w:r>
        <w:rPr>
          <w:rFonts w:cs="Arial"/>
          <w:color w:val="000000" w:themeColor="text1"/>
        </w:rPr>
        <w:t xml:space="preserve"> letter mu-</w:t>
      </w:r>
      <w:proofErr w:type="spellStart"/>
      <w:r>
        <w:rPr>
          <w:rFonts w:cs="Arial"/>
          <w:color w:val="000000" w:themeColor="text1"/>
        </w:rPr>
        <w:t>guyinda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lika</w:t>
      </w:r>
      <w:proofErr w:type="spellEnd"/>
      <w:r>
        <w:rPr>
          <w:rFonts w:cs="Arial"/>
          <w:color w:val="000000" w:themeColor="text1"/>
        </w:rPr>
        <w:t xml:space="preserve"> click </w:t>
      </w:r>
      <w:proofErr w:type="spellStart"/>
      <w:r>
        <w:rPr>
          <w:rFonts w:cs="Arial"/>
          <w:color w:val="000000" w:themeColor="text1"/>
        </w:rPr>
        <w:t>nega</w:t>
      </w:r>
      <w:proofErr w:type="spellEnd"/>
      <w:r>
        <w:rPr>
          <w:rFonts w:cs="Arial"/>
          <w:color w:val="000000" w:themeColor="text1"/>
        </w:rPr>
        <w:t xml:space="preserve"> ‘Submit’.</w:t>
      </w:r>
    </w:p>
    <w:p w14:paraId="7C94B178" w14:textId="77777777" w:rsidR="00D026D1" w:rsidRPr="009B18A2" w:rsidRDefault="00D026D1" w:rsidP="00D026D1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Ny-</w:t>
      </w:r>
      <w:proofErr w:type="spellStart"/>
      <w:r>
        <w:rPr>
          <w:rFonts w:cs="Arial"/>
          <w:color w:val="000000" w:themeColor="text1"/>
        </w:rPr>
        <w:t>Jarlapa</w:t>
      </w:r>
      <w:proofErr w:type="spellEnd"/>
      <w:r>
        <w:rPr>
          <w:rFonts w:cs="Arial"/>
          <w:color w:val="000000" w:themeColor="text1"/>
        </w:rPr>
        <w:t xml:space="preserve"> barra </w:t>
      </w:r>
      <w:proofErr w:type="spellStart"/>
      <w:r>
        <w:rPr>
          <w:rFonts w:cs="Arial"/>
          <w:color w:val="000000" w:themeColor="text1"/>
        </w:rPr>
        <w:t>nggula</w:t>
      </w:r>
      <w:proofErr w:type="spellEnd"/>
      <w:r>
        <w:rPr>
          <w:rFonts w:cs="Arial"/>
          <w:color w:val="000000" w:themeColor="text1"/>
        </w:rPr>
        <w:t xml:space="preserve"> Personal Identification Number, o (PIN) </w:t>
      </w:r>
      <w:proofErr w:type="spellStart"/>
      <w:r>
        <w:rPr>
          <w:rFonts w:cs="Arial"/>
          <w:color w:val="000000" w:themeColor="text1"/>
        </w:rPr>
        <w:t>gunyuna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nula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SmartCard</w:t>
      </w:r>
      <w:proofErr w:type="spellEnd"/>
      <w:r>
        <w:rPr>
          <w:rFonts w:cs="Arial"/>
          <w:color w:val="000000" w:themeColor="text1"/>
        </w:rPr>
        <w:t>.</w:t>
      </w:r>
    </w:p>
    <w:p w14:paraId="6F693769" w14:textId="77777777" w:rsidR="00D026D1" w:rsidRPr="009B18A2" w:rsidRDefault="00D026D1" w:rsidP="00D026D1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Ny-</w:t>
      </w:r>
      <w:proofErr w:type="spellStart"/>
      <w:r>
        <w:rPr>
          <w:rFonts w:cs="Arial"/>
          <w:color w:val="000000" w:themeColor="text1"/>
        </w:rPr>
        <w:t>borrwa</w:t>
      </w:r>
      <w:proofErr w:type="spellEnd"/>
      <w:r>
        <w:rPr>
          <w:rFonts w:cs="Arial"/>
          <w:color w:val="000000" w:themeColor="text1"/>
        </w:rPr>
        <w:t xml:space="preserve"> barra </w:t>
      </w:r>
      <w:proofErr w:type="spellStart"/>
      <w:r>
        <w:rPr>
          <w:rFonts w:cs="Arial"/>
          <w:color w:val="000000" w:themeColor="text1"/>
        </w:rPr>
        <w:t>ny-jarlapa</w:t>
      </w:r>
      <w:proofErr w:type="spellEnd"/>
      <w:r>
        <w:rPr>
          <w:rFonts w:cs="Arial"/>
          <w:color w:val="000000" w:themeColor="text1"/>
        </w:rPr>
        <w:t xml:space="preserve"> PIN barra </w:t>
      </w:r>
      <w:proofErr w:type="spellStart"/>
      <w:r>
        <w:rPr>
          <w:rFonts w:cs="Arial"/>
          <w:color w:val="000000" w:themeColor="text1"/>
        </w:rPr>
        <w:t>aburr</w:t>
      </w:r>
      <w:proofErr w:type="spellEnd"/>
      <w:r>
        <w:rPr>
          <w:rFonts w:cs="Arial"/>
          <w:color w:val="000000" w:themeColor="text1"/>
        </w:rPr>
        <w:t xml:space="preserve">-gata gala </w:t>
      </w:r>
      <w:proofErr w:type="spellStart"/>
      <w:r>
        <w:rPr>
          <w:rFonts w:cs="Arial"/>
          <w:color w:val="000000" w:themeColor="text1"/>
        </w:rPr>
        <w:t>aburr-yinmiya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gu-galiya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yerrcha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gubu-borrwa</w:t>
      </w:r>
      <w:proofErr w:type="spellEnd"/>
      <w:r>
        <w:rPr>
          <w:rFonts w:cs="Arial"/>
          <w:color w:val="000000" w:themeColor="text1"/>
        </w:rPr>
        <w:t>.</w:t>
      </w:r>
    </w:p>
    <w:p w14:paraId="327FA9DC" w14:textId="77777777" w:rsidR="00D026D1" w:rsidRPr="009B18A2" w:rsidRDefault="00D026D1" w:rsidP="00D026D1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Confirm </w:t>
      </w:r>
      <w:proofErr w:type="spellStart"/>
      <w:r>
        <w:rPr>
          <w:rFonts w:cs="Arial"/>
          <w:color w:val="000000" w:themeColor="text1"/>
        </w:rPr>
        <w:t>nega</w:t>
      </w:r>
      <w:proofErr w:type="spellEnd"/>
      <w:r>
        <w:rPr>
          <w:rFonts w:cs="Arial"/>
          <w:color w:val="000000" w:themeColor="text1"/>
        </w:rPr>
        <w:t xml:space="preserve"> gun-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gun-</w:t>
      </w:r>
      <w:proofErr w:type="spellStart"/>
      <w:r>
        <w:rPr>
          <w:rFonts w:cs="Arial"/>
          <w:color w:val="000000" w:themeColor="text1"/>
        </w:rPr>
        <w:t>geka</w:t>
      </w:r>
      <w:proofErr w:type="spellEnd"/>
      <w:r>
        <w:rPr>
          <w:rFonts w:cs="Arial"/>
          <w:color w:val="000000" w:themeColor="text1"/>
        </w:rPr>
        <w:t xml:space="preserve"> PIN </w:t>
      </w:r>
      <w:proofErr w:type="spellStart"/>
      <w:r>
        <w:rPr>
          <w:rFonts w:cs="Arial"/>
          <w:color w:val="000000" w:themeColor="text1"/>
        </w:rPr>
        <w:t>lika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gurrma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barrwa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gugu</w:t>
      </w:r>
      <w:proofErr w:type="spellEnd"/>
      <w:r>
        <w:rPr>
          <w:rFonts w:cs="Arial"/>
          <w:color w:val="000000" w:themeColor="text1"/>
        </w:rPr>
        <w:t xml:space="preserve"> click </w:t>
      </w:r>
      <w:proofErr w:type="spellStart"/>
      <w:r>
        <w:rPr>
          <w:rFonts w:cs="Arial"/>
          <w:color w:val="000000" w:themeColor="text1"/>
        </w:rPr>
        <w:t>nega</w:t>
      </w:r>
      <w:proofErr w:type="spellEnd"/>
      <w:r>
        <w:rPr>
          <w:rFonts w:cs="Arial"/>
          <w:color w:val="000000" w:themeColor="text1"/>
        </w:rPr>
        <w:t xml:space="preserve"> green button </w:t>
      </w:r>
      <w:proofErr w:type="spellStart"/>
      <w:r>
        <w:rPr>
          <w:rFonts w:cs="Arial"/>
          <w:color w:val="000000" w:themeColor="text1"/>
        </w:rPr>
        <w:t>lika</w:t>
      </w:r>
      <w:proofErr w:type="spellEnd"/>
      <w:r>
        <w:rPr>
          <w:rFonts w:cs="Arial"/>
          <w:color w:val="000000" w:themeColor="text1"/>
        </w:rPr>
        <w:t xml:space="preserve"> complete </w:t>
      </w:r>
      <w:proofErr w:type="spellStart"/>
      <w:r>
        <w:rPr>
          <w:rFonts w:cs="Arial"/>
          <w:color w:val="000000" w:themeColor="text1"/>
        </w:rPr>
        <w:t>nega</w:t>
      </w:r>
      <w:proofErr w:type="spellEnd"/>
      <w:r>
        <w:rPr>
          <w:rFonts w:cs="Arial"/>
          <w:color w:val="000000" w:themeColor="text1"/>
        </w:rPr>
        <w:t xml:space="preserve"> card activation.</w:t>
      </w:r>
    </w:p>
    <w:p w14:paraId="66A43A5B" w14:textId="77777777" w:rsidR="00D026D1" w:rsidRPr="009B18A2" w:rsidRDefault="00D026D1" w:rsidP="00D026D1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Minypa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wengga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gu-bengga</w:t>
      </w:r>
      <w:proofErr w:type="spellEnd"/>
      <w:r>
        <w:rPr>
          <w:rFonts w:cs="Arial"/>
          <w:color w:val="000000" w:themeColor="text1"/>
        </w:rPr>
        <w:t xml:space="preserve"> </w:t>
      </w:r>
      <w:proofErr w:type="gramStart"/>
      <w:r>
        <w:rPr>
          <w:rFonts w:cs="Arial"/>
          <w:color w:val="000000" w:themeColor="text1"/>
        </w:rPr>
        <w:t xml:space="preserve">barra  </w:t>
      </w:r>
      <w:proofErr w:type="spellStart"/>
      <w:r>
        <w:rPr>
          <w:rFonts w:cs="Arial"/>
          <w:color w:val="000000" w:themeColor="text1"/>
        </w:rPr>
        <w:t>gunyuna</w:t>
      </w:r>
      <w:proofErr w:type="spellEnd"/>
      <w:proofErr w:type="gramEnd"/>
      <w:r>
        <w:rPr>
          <w:rFonts w:cs="Arial"/>
          <w:color w:val="000000" w:themeColor="text1"/>
        </w:rPr>
        <w:t xml:space="preserve"> screen </w:t>
      </w:r>
      <w:proofErr w:type="spellStart"/>
      <w:r>
        <w:rPr>
          <w:rFonts w:cs="Arial"/>
          <w:color w:val="000000" w:themeColor="text1"/>
        </w:rPr>
        <w:t>gu-wengga</w:t>
      </w:r>
      <w:proofErr w:type="spellEnd"/>
      <w:r>
        <w:rPr>
          <w:rFonts w:cs="Arial"/>
          <w:color w:val="000000" w:themeColor="text1"/>
        </w:rPr>
        <w:t xml:space="preserve"> barra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SmartCard</w:t>
      </w:r>
      <w:proofErr w:type="spellEnd"/>
      <w:r>
        <w:rPr>
          <w:rFonts w:cs="Arial"/>
          <w:color w:val="000000" w:themeColor="text1"/>
        </w:rPr>
        <w:t xml:space="preserve"> mun-mola mu-</w:t>
      </w:r>
      <w:proofErr w:type="spellStart"/>
      <w:r>
        <w:rPr>
          <w:rFonts w:cs="Arial"/>
          <w:color w:val="000000" w:themeColor="text1"/>
        </w:rPr>
        <w:t>ni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lika</w:t>
      </w:r>
      <w:proofErr w:type="spellEnd"/>
      <w:r>
        <w:rPr>
          <w:rFonts w:cs="Arial"/>
          <w:color w:val="000000" w:themeColor="text1"/>
        </w:rPr>
        <w:t xml:space="preserve"> ready mu-</w:t>
      </w:r>
      <w:proofErr w:type="spellStart"/>
      <w:r>
        <w:rPr>
          <w:rFonts w:cs="Arial"/>
          <w:color w:val="000000" w:themeColor="text1"/>
        </w:rPr>
        <w:t>ni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yuchim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nyi-nega</w:t>
      </w:r>
      <w:proofErr w:type="spellEnd"/>
      <w:r>
        <w:rPr>
          <w:rFonts w:cs="Arial"/>
          <w:color w:val="000000" w:themeColor="text1"/>
        </w:rPr>
        <w:t>.</w:t>
      </w:r>
    </w:p>
    <w:p w14:paraId="455FA24E" w14:textId="77777777" w:rsidR="00D026D1" w:rsidRPr="00EE0260" w:rsidRDefault="00D026D1" w:rsidP="00D026D1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</w:rPr>
      </w:pPr>
      <w:r w:rsidRPr="00EE0260">
        <w:rPr>
          <w:b/>
          <w:bCs/>
        </w:rPr>
        <w:lastRenderedPageBreak/>
        <w:t xml:space="preserve">Gun-gata </w:t>
      </w:r>
      <w:proofErr w:type="spellStart"/>
      <w:r w:rsidRPr="00EE0260">
        <w:rPr>
          <w:b/>
          <w:bCs/>
        </w:rPr>
        <w:t>nginyipa</w:t>
      </w:r>
      <w:proofErr w:type="spellEnd"/>
      <w:r w:rsidRPr="00EE0260">
        <w:rPr>
          <w:b/>
          <w:bCs/>
        </w:rPr>
        <w:t xml:space="preserve"> </w:t>
      </w:r>
      <w:proofErr w:type="spellStart"/>
      <w:r w:rsidRPr="00EE0260">
        <w:rPr>
          <w:b/>
          <w:bCs/>
        </w:rPr>
        <w:t>jal</w:t>
      </w:r>
      <w:proofErr w:type="spellEnd"/>
      <w:r w:rsidRPr="00EE0260">
        <w:rPr>
          <w:b/>
          <w:bCs/>
        </w:rPr>
        <w:t xml:space="preserve"> </w:t>
      </w:r>
      <w:proofErr w:type="spellStart"/>
      <w:r w:rsidRPr="00EE0260">
        <w:rPr>
          <w:b/>
          <w:bCs/>
        </w:rPr>
        <w:t>nyi-nirra</w:t>
      </w:r>
      <w:proofErr w:type="spellEnd"/>
      <w:r w:rsidRPr="00EE0260">
        <w:rPr>
          <w:b/>
          <w:bCs/>
        </w:rPr>
        <w:t xml:space="preserve"> gun-</w:t>
      </w:r>
      <w:proofErr w:type="spellStart"/>
      <w:r w:rsidRPr="00EE0260">
        <w:rPr>
          <w:b/>
          <w:bCs/>
        </w:rPr>
        <w:t>gugunggaja</w:t>
      </w:r>
      <w:proofErr w:type="spellEnd"/>
      <w:r w:rsidRPr="00EE0260">
        <w:rPr>
          <w:b/>
          <w:bCs/>
        </w:rPr>
        <w:t xml:space="preserve"> o </w:t>
      </w:r>
      <w:proofErr w:type="spellStart"/>
      <w:r w:rsidRPr="00EE0260">
        <w:rPr>
          <w:b/>
          <w:bCs/>
        </w:rPr>
        <w:t>barrwa</w:t>
      </w:r>
      <w:proofErr w:type="spellEnd"/>
      <w:r w:rsidRPr="00EE0260">
        <w:rPr>
          <w:b/>
          <w:bCs/>
        </w:rPr>
        <w:t xml:space="preserve"> </w:t>
      </w:r>
      <w:proofErr w:type="spellStart"/>
      <w:r w:rsidRPr="00EE0260">
        <w:rPr>
          <w:b/>
          <w:bCs/>
        </w:rPr>
        <w:t>jal</w:t>
      </w:r>
      <w:proofErr w:type="spellEnd"/>
      <w:r w:rsidRPr="00EE0260">
        <w:rPr>
          <w:b/>
          <w:bCs/>
        </w:rPr>
        <w:t xml:space="preserve"> </w:t>
      </w:r>
      <w:proofErr w:type="spellStart"/>
      <w:r w:rsidRPr="00EE0260">
        <w:rPr>
          <w:b/>
          <w:bCs/>
        </w:rPr>
        <w:t>nyi-ni</w:t>
      </w:r>
      <w:proofErr w:type="spellEnd"/>
      <w:r w:rsidRPr="00EE0260">
        <w:rPr>
          <w:b/>
          <w:bCs/>
        </w:rPr>
        <w:t xml:space="preserve"> </w:t>
      </w:r>
      <w:proofErr w:type="spellStart"/>
      <w:r w:rsidRPr="00EE0260">
        <w:rPr>
          <w:b/>
          <w:bCs/>
        </w:rPr>
        <w:t>janguny</w:t>
      </w:r>
      <w:proofErr w:type="spellEnd"/>
      <w:r w:rsidRPr="00EE0260">
        <w:rPr>
          <w:b/>
          <w:bCs/>
        </w:rPr>
        <w:t>:</w:t>
      </w:r>
    </w:p>
    <w:p w14:paraId="00E25DBC" w14:textId="77777777" w:rsidR="00D026D1" w:rsidRPr="00EE0260" w:rsidRDefault="00D026D1" w:rsidP="00D026D1">
      <w:pPr>
        <w:pStyle w:val="ListParagraph"/>
        <w:numPr>
          <w:ilvl w:val="0"/>
          <w:numId w:val="28"/>
        </w:numPr>
        <w:spacing w:before="160" w:after="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EE0260">
        <w:t>Gunyuna</w:t>
      </w:r>
      <w:proofErr w:type="spellEnd"/>
      <w:r w:rsidRPr="00EE0260">
        <w:t xml:space="preserve"> </w:t>
      </w:r>
      <w:proofErr w:type="spellStart"/>
      <w:r w:rsidRPr="00EE0260">
        <w:t>ny</w:t>
      </w:r>
      <w:proofErr w:type="spellEnd"/>
      <w:r w:rsidRPr="00EE0260">
        <w:t>-boy servicesaustralia.gov.au/smartcard</w:t>
      </w:r>
    </w:p>
    <w:p w14:paraId="0732AF25" w14:textId="77777777" w:rsidR="00D026D1" w:rsidRPr="00EE0260" w:rsidRDefault="00D026D1" w:rsidP="00D026D1">
      <w:pPr>
        <w:pStyle w:val="ListParagraph"/>
        <w:numPr>
          <w:ilvl w:val="0"/>
          <w:numId w:val="28"/>
        </w:numPr>
        <w:spacing w:before="160" w:after="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EE0260">
        <w:t>Burr-</w:t>
      </w:r>
      <w:proofErr w:type="spellStart"/>
      <w:r w:rsidRPr="00EE0260">
        <w:t>wenggana</w:t>
      </w:r>
      <w:proofErr w:type="spellEnd"/>
      <w:r w:rsidRPr="00EE0260">
        <w:t xml:space="preserve"> </w:t>
      </w:r>
      <w:proofErr w:type="spellStart"/>
      <w:r w:rsidRPr="00EE0260">
        <w:t>gunyuna</w:t>
      </w:r>
      <w:proofErr w:type="spellEnd"/>
      <w:r w:rsidRPr="00EE0260">
        <w:t xml:space="preserve"> 1800</w:t>
      </w:r>
      <w:r>
        <w:t xml:space="preserve"> </w:t>
      </w:r>
      <w:r w:rsidRPr="00EE0260">
        <w:t>252</w:t>
      </w:r>
      <w:r>
        <w:t xml:space="preserve"> </w:t>
      </w:r>
      <w:r w:rsidRPr="00EE0260">
        <w:t>604 (</w:t>
      </w:r>
      <w:proofErr w:type="spellStart"/>
      <w:r w:rsidRPr="00EE0260">
        <w:t>nginyipa</w:t>
      </w:r>
      <w:proofErr w:type="spellEnd"/>
      <w:r w:rsidRPr="00EE0260">
        <w:t xml:space="preserve"> </w:t>
      </w:r>
      <w:proofErr w:type="spellStart"/>
      <w:r w:rsidRPr="00EE0260">
        <w:t>jal</w:t>
      </w:r>
      <w:proofErr w:type="spellEnd"/>
      <w:r w:rsidRPr="00EE0260">
        <w:t xml:space="preserve"> </w:t>
      </w:r>
      <w:proofErr w:type="spellStart"/>
      <w:r w:rsidRPr="00EE0260">
        <w:t>nyi-ni</w:t>
      </w:r>
      <w:proofErr w:type="spellEnd"/>
      <w:r w:rsidRPr="00EE0260">
        <w:t xml:space="preserve"> burr-</w:t>
      </w:r>
      <w:proofErr w:type="spellStart"/>
      <w:r w:rsidRPr="00EE0260">
        <w:t>wenggana</w:t>
      </w:r>
      <w:proofErr w:type="spellEnd"/>
      <w:r w:rsidRPr="00EE0260">
        <w:t xml:space="preserve"> interpreter </w:t>
      </w:r>
      <w:proofErr w:type="spellStart"/>
      <w:r w:rsidRPr="00EE0260">
        <w:t>minyja</w:t>
      </w:r>
      <w:proofErr w:type="spellEnd"/>
      <w:r w:rsidRPr="00EE0260">
        <w:t xml:space="preserve"> </w:t>
      </w:r>
      <w:proofErr w:type="spellStart"/>
      <w:r w:rsidRPr="00EE0260">
        <w:t>jal</w:t>
      </w:r>
      <w:proofErr w:type="spellEnd"/>
      <w:r w:rsidRPr="00EE0260">
        <w:t xml:space="preserve"> </w:t>
      </w:r>
      <w:proofErr w:type="spellStart"/>
      <w:r w:rsidRPr="00EE0260">
        <w:t>nyi-ni</w:t>
      </w:r>
      <w:proofErr w:type="spellEnd"/>
      <w:r w:rsidRPr="00EE0260">
        <w:t xml:space="preserve"> an-</w:t>
      </w:r>
      <w:proofErr w:type="spellStart"/>
      <w:r w:rsidRPr="00EE0260">
        <w:t>ngardapa</w:t>
      </w:r>
      <w:proofErr w:type="spellEnd"/>
      <w:r w:rsidRPr="00EE0260">
        <w:t>), o</w:t>
      </w:r>
    </w:p>
    <w:p w14:paraId="3E75DA9C" w14:textId="77777777" w:rsidR="00D026D1" w:rsidRPr="00EE0260" w:rsidRDefault="00D026D1" w:rsidP="00D026D1">
      <w:pPr>
        <w:pStyle w:val="ListParagraph"/>
        <w:numPr>
          <w:ilvl w:val="0"/>
          <w:numId w:val="28"/>
        </w:numPr>
        <w:spacing w:before="160" w:after="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EE0260">
        <w:t xml:space="preserve">Ny-boy </w:t>
      </w:r>
      <w:proofErr w:type="spellStart"/>
      <w:r w:rsidRPr="00EE0260">
        <w:t>gunyuna</w:t>
      </w:r>
      <w:proofErr w:type="spellEnd"/>
      <w:r w:rsidRPr="00EE0260">
        <w:t xml:space="preserve"> service centre.</w:t>
      </w:r>
    </w:p>
    <w:p w14:paraId="4A50728B" w14:textId="77777777" w:rsidR="00D026D1" w:rsidRPr="00EE0260" w:rsidRDefault="00D026D1" w:rsidP="00D026D1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</w:rPr>
      </w:pPr>
      <w:r w:rsidRPr="00EE0260">
        <w:rPr>
          <w:b/>
          <w:bCs/>
        </w:rPr>
        <w:t xml:space="preserve">Mun-gata </w:t>
      </w:r>
      <w:proofErr w:type="spellStart"/>
      <w:r w:rsidRPr="00EE0260">
        <w:rPr>
          <w:b/>
          <w:bCs/>
        </w:rPr>
        <w:t>nginyipa</w:t>
      </w:r>
      <w:proofErr w:type="spellEnd"/>
      <w:r w:rsidRPr="00EE0260">
        <w:rPr>
          <w:b/>
          <w:bCs/>
        </w:rPr>
        <w:t xml:space="preserve"> n-</w:t>
      </w:r>
      <w:proofErr w:type="spellStart"/>
      <w:r w:rsidRPr="00EE0260">
        <w:rPr>
          <w:b/>
          <w:bCs/>
        </w:rPr>
        <w:t>dimanga</w:t>
      </w:r>
      <w:proofErr w:type="spellEnd"/>
      <w:r w:rsidRPr="00EE0260">
        <w:rPr>
          <w:b/>
          <w:bCs/>
        </w:rPr>
        <w:t xml:space="preserve"> TCU </w:t>
      </w:r>
      <w:proofErr w:type="spellStart"/>
      <w:r w:rsidRPr="00EE0260">
        <w:rPr>
          <w:b/>
          <w:bCs/>
        </w:rPr>
        <w:t>SmartCard</w:t>
      </w:r>
      <w:proofErr w:type="spellEnd"/>
      <w:r w:rsidRPr="00EE0260">
        <w:rPr>
          <w:b/>
          <w:bCs/>
        </w:rPr>
        <w:t>:</w:t>
      </w:r>
    </w:p>
    <w:p w14:paraId="0B4714D1" w14:textId="77777777" w:rsidR="00D026D1" w:rsidRPr="00EE0260" w:rsidRDefault="00D026D1" w:rsidP="00D026D1">
      <w:pPr>
        <w:pStyle w:val="ListParagraph"/>
        <w:numPr>
          <w:ilvl w:val="0"/>
          <w:numId w:val="29"/>
        </w:numPr>
        <w:spacing w:before="160" w:after="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EE0260">
        <w:t xml:space="preserve">Ny-boy </w:t>
      </w:r>
      <w:proofErr w:type="spellStart"/>
      <w:r w:rsidRPr="00EE0260">
        <w:t>gunyuna</w:t>
      </w:r>
      <w:proofErr w:type="spellEnd"/>
      <w:r w:rsidRPr="00EE0260">
        <w:t xml:space="preserve"> tcu.com.au/smar</w:t>
      </w:r>
      <w:r w:rsidRPr="00EE0260">
        <w:rPr>
          <w:rFonts w:hint="eastAsia"/>
        </w:rPr>
        <w:t>t</w:t>
      </w:r>
      <w:r w:rsidRPr="00EE0260">
        <w:t>card</w:t>
      </w:r>
    </w:p>
    <w:p w14:paraId="40F652FE" w14:textId="77777777" w:rsidR="00D026D1" w:rsidRPr="00EE0260" w:rsidRDefault="00D026D1" w:rsidP="00D026D1">
      <w:pPr>
        <w:pStyle w:val="ListParagraph"/>
        <w:numPr>
          <w:ilvl w:val="0"/>
          <w:numId w:val="29"/>
        </w:numPr>
        <w:spacing w:before="160" w:after="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EE0260">
        <w:t>Wenggana</w:t>
      </w:r>
      <w:proofErr w:type="spellEnd"/>
      <w:r w:rsidRPr="00EE0260">
        <w:t xml:space="preserve"> TCU </w:t>
      </w:r>
      <w:proofErr w:type="spellStart"/>
      <w:r w:rsidRPr="00EE0260">
        <w:t>gunyuna</w:t>
      </w:r>
      <w:proofErr w:type="spellEnd"/>
      <w:r w:rsidRPr="00EE0260">
        <w:t xml:space="preserve"> 1800</w:t>
      </w:r>
      <w:r>
        <w:t xml:space="preserve"> </w:t>
      </w:r>
      <w:r w:rsidRPr="00EE0260">
        <w:t>828</w:t>
      </w:r>
      <w:r>
        <w:t xml:space="preserve"> </w:t>
      </w:r>
      <w:r w:rsidRPr="00EE0260">
        <w:t>232, o</w:t>
      </w:r>
    </w:p>
    <w:p w14:paraId="44DAB589" w14:textId="77777777" w:rsidR="00D026D1" w:rsidRPr="00EE0260" w:rsidRDefault="00D026D1" w:rsidP="00D026D1">
      <w:pPr>
        <w:pStyle w:val="ListParagraph"/>
        <w:numPr>
          <w:ilvl w:val="0"/>
          <w:numId w:val="29"/>
        </w:numPr>
        <w:spacing w:before="160" w:after="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sz w:val="28"/>
        </w:rPr>
      </w:pPr>
      <w:r w:rsidRPr="00EE0260">
        <w:t>Burr-</w:t>
      </w:r>
      <w:proofErr w:type="spellStart"/>
      <w:r w:rsidRPr="00EE0260">
        <w:t>na</w:t>
      </w:r>
      <w:proofErr w:type="spellEnd"/>
      <w:r w:rsidRPr="00EE0260">
        <w:t xml:space="preserve"> </w:t>
      </w:r>
      <w:proofErr w:type="spellStart"/>
      <w:r w:rsidRPr="00EE0260">
        <w:t>ny</w:t>
      </w:r>
      <w:proofErr w:type="spellEnd"/>
      <w:r w:rsidRPr="00EE0260">
        <w:t>-boy TCU branch.</w:t>
      </w:r>
    </w:p>
    <w:p w14:paraId="50A3D6AB" w14:textId="7FF61648" w:rsidR="00EE0EBF" w:rsidRPr="00854C92" w:rsidRDefault="00EE0EBF" w:rsidP="00D02D08">
      <w:pPr>
        <w:spacing w:before="160" w:after="160"/>
        <w:rPr>
          <w:rFonts w:cs="Arial"/>
          <w:color w:val="000000" w:themeColor="text1"/>
        </w:rPr>
      </w:pPr>
    </w:p>
    <w:sectPr w:rsidR="00EE0EBF" w:rsidRPr="00854C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25D529" w14:textId="77777777" w:rsidR="007100F3" w:rsidRDefault="007100F3" w:rsidP="00B04ED8">
      <w:pPr>
        <w:spacing w:after="0" w:line="240" w:lineRule="auto"/>
      </w:pPr>
      <w:r>
        <w:separator/>
      </w:r>
    </w:p>
  </w:endnote>
  <w:endnote w:type="continuationSeparator" w:id="0">
    <w:p w14:paraId="2DE1162E" w14:textId="77777777" w:rsidR="007100F3" w:rsidRDefault="007100F3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F8EB2" w14:textId="77777777"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86F82" w14:textId="77777777"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28963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6669D" w14:textId="77777777" w:rsidR="007100F3" w:rsidRDefault="007100F3" w:rsidP="00B04ED8">
      <w:pPr>
        <w:spacing w:after="0" w:line="240" w:lineRule="auto"/>
      </w:pPr>
      <w:r>
        <w:separator/>
      </w:r>
    </w:p>
  </w:footnote>
  <w:footnote w:type="continuationSeparator" w:id="0">
    <w:p w14:paraId="0F31626D" w14:textId="77777777" w:rsidR="007100F3" w:rsidRDefault="007100F3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FAC77" w14:textId="77777777"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CC5ED" w14:textId="77777777"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964B4" w14:textId="77777777" w:rsidR="00B04ED8" w:rsidRDefault="00B0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3A2F"/>
    <w:multiLevelType w:val="hybridMultilevel"/>
    <w:tmpl w:val="320C6E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C0A03"/>
    <w:multiLevelType w:val="hybridMultilevel"/>
    <w:tmpl w:val="02165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92F26"/>
    <w:multiLevelType w:val="hybridMultilevel"/>
    <w:tmpl w:val="E4D41C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24E08"/>
    <w:multiLevelType w:val="hybridMultilevel"/>
    <w:tmpl w:val="C0A2AB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67411"/>
    <w:multiLevelType w:val="hybridMultilevel"/>
    <w:tmpl w:val="F86AB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000F2"/>
    <w:multiLevelType w:val="hybridMultilevel"/>
    <w:tmpl w:val="D92AAF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1232E"/>
    <w:multiLevelType w:val="hybridMultilevel"/>
    <w:tmpl w:val="A5B0C4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B2B92"/>
    <w:multiLevelType w:val="hybridMultilevel"/>
    <w:tmpl w:val="C15A2E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061D5"/>
    <w:multiLevelType w:val="hybridMultilevel"/>
    <w:tmpl w:val="0A803B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E0076"/>
    <w:multiLevelType w:val="hybridMultilevel"/>
    <w:tmpl w:val="DC424F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13160B"/>
    <w:multiLevelType w:val="hybridMultilevel"/>
    <w:tmpl w:val="AE3E23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255D59"/>
    <w:multiLevelType w:val="hybridMultilevel"/>
    <w:tmpl w:val="C78CFE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BE7ED0"/>
    <w:multiLevelType w:val="hybridMultilevel"/>
    <w:tmpl w:val="8A5093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54447F"/>
    <w:multiLevelType w:val="hybridMultilevel"/>
    <w:tmpl w:val="A29A8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946269"/>
    <w:multiLevelType w:val="hybridMultilevel"/>
    <w:tmpl w:val="CF16F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435365"/>
    <w:multiLevelType w:val="hybridMultilevel"/>
    <w:tmpl w:val="1B20E2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480891"/>
    <w:multiLevelType w:val="hybridMultilevel"/>
    <w:tmpl w:val="1A78EC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DC4480"/>
    <w:multiLevelType w:val="hybridMultilevel"/>
    <w:tmpl w:val="E5B4BC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7A4EEB"/>
    <w:multiLevelType w:val="hybridMultilevel"/>
    <w:tmpl w:val="957C4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C70A38"/>
    <w:multiLevelType w:val="hybridMultilevel"/>
    <w:tmpl w:val="7A440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0A10B3"/>
    <w:multiLevelType w:val="hybridMultilevel"/>
    <w:tmpl w:val="AFEEC8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8840C1"/>
    <w:multiLevelType w:val="hybridMultilevel"/>
    <w:tmpl w:val="F61AFA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CE2502"/>
    <w:multiLevelType w:val="hybridMultilevel"/>
    <w:tmpl w:val="0704951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B991810"/>
    <w:multiLevelType w:val="hybridMultilevel"/>
    <w:tmpl w:val="0B7870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2E3839"/>
    <w:multiLevelType w:val="hybridMultilevel"/>
    <w:tmpl w:val="3F8431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A55EBA"/>
    <w:multiLevelType w:val="hybridMultilevel"/>
    <w:tmpl w:val="DD6403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B631B9"/>
    <w:multiLevelType w:val="hybridMultilevel"/>
    <w:tmpl w:val="63C4BE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6E496E"/>
    <w:multiLevelType w:val="hybridMultilevel"/>
    <w:tmpl w:val="F362A5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593365"/>
    <w:multiLevelType w:val="hybridMultilevel"/>
    <w:tmpl w:val="905A3FF2"/>
    <w:lvl w:ilvl="0" w:tplc="BDDAE64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E829DF"/>
    <w:multiLevelType w:val="hybridMultilevel"/>
    <w:tmpl w:val="285C99D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5710897">
    <w:abstractNumId w:val="25"/>
  </w:num>
  <w:num w:numId="2" w16cid:durableId="1465810450">
    <w:abstractNumId w:val="21"/>
  </w:num>
  <w:num w:numId="3" w16cid:durableId="649749326">
    <w:abstractNumId w:val="10"/>
  </w:num>
  <w:num w:numId="4" w16cid:durableId="954873653">
    <w:abstractNumId w:val="7"/>
  </w:num>
  <w:num w:numId="5" w16cid:durableId="235676518">
    <w:abstractNumId w:val="7"/>
  </w:num>
  <w:num w:numId="6" w16cid:durableId="2087991012">
    <w:abstractNumId w:val="3"/>
  </w:num>
  <w:num w:numId="7" w16cid:durableId="2120172916">
    <w:abstractNumId w:val="8"/>
  </w:num>
  <w:num w:numId="8" w16cid:durableId="412626009">
    <w:abstractNumId w:val="28"/>
  </w:num>
  <w:num w:numId="9" w16cid:durableId="1460608755">
    <w:abstractNumId w:val="26"/>
  </w:num>
  <w:num w:numId="10" w16cid:durableId="986665818">
    <w:abstractNumId w:val="19"/>
  </w:num>
  <w:num w:numId="11" w16cid:durableId="401371915">
    <w:abstractNumId w:val="16"/>
  </w:num>
  <w:num w:numId="12" w16cid:durableId="1093433001">
    <w:abstractNumId w:val="29"/>
  </w:num>
  <w:num w:numId="13" w16cid:durableId="1196385437">
    <w:abstractNumId w:val="5"/>
  </w:num>
  <w:num w:numId="14" w16cid:durableId="2006784552">
    <w:abstractNumId w:val="11"/>
  </w:num>
  <w:num w:numId="15" w16cid:durableId="1628928681">
    <w:abstractNumId w:val="0"/>
  </w:num>
  <w:num w:numId="16" w16cid:durableId="1809978035">
    <w:abstractNumId w:val="6"/>
  </w:num>
  <w:num w:numId="17" w16cid:durableId="1332566839">
    <w:abstractNumId w:val="1"/>
  </w:num>
  <w:num w:numId="18" w16cid:durableId="2005739898">
    <w:abstractNumId w:val="22"/>
  </w:num>
  <w:num w:numId="19" w16cid:durableId="1077895909">
    <w:abstractNumId w:val="15"/>
  </w:num>
  <w:num w:numId="20" w16cid:durableId="1604873604">
    <w:abstractNumId w:val="9"/>
  </w:num>
  <w:num w:numId="21" w16cid:durableId="398525425">
    <w:abstractNumId w:val="20"/>
  </w:num>
  <w:num w:numId="22" w16cid:durableId="466708080">
    <w:abstractNumId w:val="4"/>
  </w:num>
  <w:num w:numId="23" w16cid:durableId="1006978651">
    <w:abstractNumId w:val="18"/>
  </w:num>
  <w:num w:numId="24" w16cid:durableId="1322540261">
    <w:abstractNumId w:val="27"/>
  </w:num>
  <w:num w:numId="25" w16cid:durableId="553388690">
    <w:abstractNumId w:val="14"/>
  </w:num>
  <w:num w:numId="26" w16cid:durableId="1067461763">
    <w:abstractNumId w:val="17"/>
  </w:num>
  <w:num w:numId="27" w16cid:durableId="1088648372">
    <w:abstractNumId w:val="23"/>
  </w:num>
  <w:num w:numId="28" w16cid:durableId="520093798">
    <w:abstractNumId w:val="24"/>
  </w:num>
  <w:num w:numId="29" w16cid:durableId="1024818826">
    <w:abstractNumId w:val="13"/>
  </w:num>
  <w:num w:numId="30" w16cid:durableId="950085944">
    <w:abstractNumId w:val="2"/>
  </w:num>
  <w:num w:numId="31" w16cid:durableId="90730759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365"/>
    <w:rsid w:val="00005633"/>
    <w:rsid w:val="000318C6"/>
    <w:rsid w:val="00034D6D"/>
    <w:rsid w:val="00041102"/>
    <w:rsid w:val="000A168D"/>
    <w:rsid w:val="000B071E"/>
    <w:rsid w:val="000C4671"/>
    <w:rsid w:val="001054B0"/>
    <w:rsid w:val="00135296"/>
    <w:rsid w:val="001404AC"/>
    <w:rsid w:val="00162D36"/>
    <w:rsid w:val="001E630D"/>
    <w:rsid w:val="002230A9"/>
    <w:rsid w:val="00240DD1"/>
    <w:rsid w:val="00251822"/>
    <w:rsid w:val="00282B30"/>
    <w:rsid w:val="00284DC9"/>
    <w:rsid w:val="002A3D6C"/>
    <w:rsid w:val="00335CB3"/>
    <w:rsid w:val="00337D0C"/>
    <w:rsid w:val="00366528"/>
    <w:rsid w:val="003A2E6D"/>
    <w:rsid w:val="003B2BB8"/>
    <w:rsid w:val="003B457A"/>
    <w:rsid w:val="003D34FF"/>
    <w:rsid w:val="00400562"/>
    <w:rsid w:val="00420406"/>
    <w:rsid w:val="004575B7"/>
    <w:rsid w:val="004609F3"/>
    <w:rsid w:val="004B54CA"/>
    <w:rsid w:val="004D12EA"/>
    <w:rsid w:val="004E5CBF"/>
    <w:rsid w:val="00506C6E"/>
    <w:rsid w:val="005440DC"/>
    <w:rsid w:val="00570083"/>
    <w:rsid w:val="00594200"/>
    <w:rsid w:val="005B6663"/>
    <w:rsid w:val="005C3AA9"/>
    <w:rsid w:val="00620ACD"/>
    <w:rsid w:val="00621FC5"/>
    <w:rsid w:val="00637B02"/>
    <w:rsid w:val="0066022B"/>
    <w:rsid w:val="0067218E"/>
    <w:rsid w:val="00683A84"/>
    <w:rsid w:val="006A4CE7"/>
    <w:rsid w:val="006B4395"/>
    <w:rsid w:val="006C1D83"/>
    <w:rsid w:val="006C2E1D"/>
    <w:rsid w:val="006D6617"/>
    <w:rsid w:val="006F0388"/>
    <w:rsid w:val="007100F3"/>
    <w:rsid w:val="00714D5D"/>
    <w:rsid w:val="0074384E"/>
    <w:rsid w:val="00757D1F"/>
    <w:rsid w:val="00785261"/>
    <w:rsid w:val="007B0256"/>
    <w:rsid w:val="007D1B28"/>
    <w:rsid w:val="007F02F9"/>
    <w:rsid w:val="00802365"/>
    <w:rsid w:val="00806F33"/>
    <w:rsid w:val="00826B03"/>
    <w:rsid w:val="0083177B"/>
    <w:rsid w:val="008538FD"/>
    <w:rsid w:val="00854C92"/>
    <w:rsid w:val="008F1C50"/>
    <w:rsid w:val="00901C50"/>
    <w:rsid w:val="0090419F"/>
    <w:rsid w:val="0091357F"/>
    <w:rsid w:val="009225F0"/>
    <w:rsid w:val="0093462C"/>
    <w:rsid w:val="00953795"/>
    <w:rsid w:val="009556F8"/>
    <w:rsid w:val="00974189"/>
    <w:rsid w:val="0099649D"/>
    <w:rsid w:val="009A796F"/>
    <w:rsid w:val="009D52CE"/>
    <w:rsid w:val="00A45C60"/>
    <w:rsid w:val="00A576D5"/>
    <w:rsid w:val="00A60080"/>
    <w:rsid w:val="00AB1B16"/>
    <w:rsid w:val="00AC51AD"/>
    <w:rsid w:val="00B04ED8"/>
    <w:rsid w:val="00B4443B"/>
    <w:rsid w:val="00B56715"/>
    <w:rsid w:val="00B91E3E"/>
    <w:rsid w:val="00B92AC1"/>
    <w:rsid w:val="00BA2DB9"/>
    <w:rsid w:val="00BE7148"/>
    <w:rsid w:val="00BE760B"/>
    <w:rsid w:val="00C10A9E"/>
    <w:rsid w:val="00C13F08"/>
    <w:rsid w:val="00C26C01"/>
    <w:rsid w:val="00C84165"/>
    <w:rsid w:val="00C84DD7"/>
    <w:rsid w:val="00CB5863"/>
    <w:rsid w:val="00D026D1"/>
    <w:rsid w:val="00D02D08"/>
    <w:rsid w:val="00D3080A"/>
    <w:rsid w:val="00D4190A"/>
    <w:rsid w:val="00D55F0A"/>
    <w:rsid w:val="00D81EF6"/>
    <w:rsid w:val="00DA243A"/>
    <w:rsid w:val="00DB380F"/>
    <w:rsid w:val="00DB433C"/>
    <w:rsid w:val="00DD2A36"/>
    <w:rsid w:val="00DD5DB5"/>
    <w:rsid w:val="00E273E4"/>
    <w:rsid w:val="00E3102B"/>
    <w:rsid w:val="00E33D10"/>
    <w:rsid w:val="00E3512F"/>
    <w:rsid w:val="00E90426"/>
    <w:rsid w:val="00E9300F"/>
    <w:rsid w:val="00EC5D6B"/>
    <w:rsid w:val="00ED37F7"/>
    <w:rsid w:val="00EE0EBF"/>
    <w:rsid w:val="00F30AFE"/>
    <w:rsid w:val="00F64174"/>
    <w:rsid w:val="00F645E4"/>
    <w:rsid w:val="00F710C1"/>
    <w:rsid w:val="00F74599"/>
    <w:rsid w:val="00FA2EDF"/>
    <w:rsid w:val="00FE00BA"/>
    <w:rsid w:val="00FE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4AED2C"/>
  <w15:chartTrackingRefBased/>
  <w15:docId w15:val="{A7857A2E-C3A5-4A69-B961-206FABC96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4C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paragraph" w:styleId="ListBullet">
    <w:name w:val="List Bullet"/>
    <w:aliases w:val="TPs Lvl 1"/>
    <w:basedOn w:val="ListParagraph"/>
    <w:uiPriority w:val="1"/>
    <w:semiHidden/>
    <w:unhideWhenUsed/>
    <w:qFormat/>
    <w:rsid w:val="00802365"/>
    <w:pPr>
      <w:tabs>
        <w:tab w:val="num" w:pos="360"/>
        <w:tab w:val="center" w:pos="4873"/>
      </w:tabs>
      <w:contextualSpacing w:val="0"/>
    </w:pPr>
    <w:rPr>
      <w:rFonts w:cs="Arial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802365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757D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7D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7D1F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D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D1F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D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D1F"/>
    <w:rPr>
      <w:rFonts w:ascii="Segoe UI" w:hAnsi="Segoe UI" w:cs="Segoe UI"/>
      <w:sz w:val="18"/>
      <w:szCs w:val="18"/>
    </w:rPr>
  </w:style>
  <w:style w:type="table" w:customStyle="1" w:styleId="BilingualTable">
    <w:name w:val="Bilingual Table"/>
    <w:basedOn w:val="PlainTable1"/>
    <w:uiPriority w:val="99"/>
    <w:rsid w:val="00620ACD"/>
    <w:rPr>
      <w:rFonts w:eastAsiaTheme="minorEastAsia"/>
      <w:kern w:val="2"/>
      <w:sz w:val="24"/>
      <w:szCs w:val="24"/>
      <w:lang w:eastAsia="zh-TW"/>
      <w14:ligatures w14:val="standardContextual"/>
    </w:rPr>
    <w:tblPr/>
    <w:trPr>
      <w:cantSplit/>
    </w:trPr>
    <w:tblStylePr w:type="firstRow">
      <w:pPr>
        <w:wordWrap/>
        <w:jc w:val="center"/>
      </w:pPr>
      <w:rPr>
        <w:rFonts w:asciiTheme="minorHAnsi" w:eastAsiaTheme="minorEastAsia" w:hAnsiTheme="minorHAnsi" w:cstheme="minorBidi"/>
        <w:b/>
        <w:bCs/>
        <w:i w:val="0"/>
        <w:iCs w:val="0"/>
        <w:color w:val="FFFFFF" w:themeColor="background1"/>
        <w:sz w:val="24"/>
        <w:szCs w:val="24"/>
      </w:rPr>
      <w:tblPr/>
      <w:trPr>
        <w:cantSplit w:val="0"/>
        <w:tblHeader/>
      </w:trPr>
      <w:tcPr>
        <w:shd w:val="clear" w:color="auto" w:fill="38004C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620AC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odyText">
    <w:name w:val="Body Text"/>
    <w:basedOn w:val="Normal"/>
    <w:link w:val="BodyTextChar"/>
    <w:uiPriority w:val="99"/>
    <w:unhideWhenUsed/>
    <w:rsid w:val="00335CB3"/>
    <w:pPr>
      <w:spacing w:after="120"/>
    </w:pPr>
    <w:rPr>
      <w:rFonts w:asciiTheme="minorHAnsi" w:eastAsiaTheme="minorEastAsia" w:hAnsiTheme="minorHAnsi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335CB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7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282</Words>
  <Characters>1935</Characters>
  <Application>Microsoft Office Word</Application>
  <DocSecurity>0</DocSecurity>
  <Lines>42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Mitch</dc:creator>
  <cp:keywords>[SEC=OFFICIAL]</cp:keywords>
  <dc:description/>
  <cp:lastModifiedBy>SMITH, Mitch</cp:lastModifiedBy>
  <cp:revision>6</cp:revision>
  <dcterms:created xsi:type="dcterms:W3CDTF">2025-10-16T22:41:00Z</dcterms:created>
  <dcterms:modified xsi:type="dcterms:W3CDTF">2025-10-16T22:52:00Z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Image_Header">
    <vt:lpwstr>C:\Program Files (x86)\Common Files\janusNET Shared\janusSEAL\Images\DocumentSlashBlue.png</vt:lpwstr>
  </property>
  <property fmtid="{D5CDD505-2E9C-101B-9397-08002B2CF9AE}" pid="3" name="PM_Caveats_Count">
    <vt:lpwstr>0</vt:lpwstr>
  </property>
  <property fmtid="{D5CDD505-2E9C-101B-9397-08002B2CF9AE}" pid="4" name="PM_DisplayValueSecClassificationWithQualifier">
    <vt:lpwstr>OFFICIAL</vt:lpwstr>
  </property>
  <property fmtid="{D5CDD505-2E9C-101B-9397-08002B2CF9AE}" pid="5" name="PM_Qualifier">
    <vt:lpwstr/>
  </property>
  <property fmtid="{D5CDD505-2E9C-101B-9397-08002B2CF9AE}" pid="6" name="PM_SecurityClassification">
    <vt:lpwstr>OFFICIAL</vt:lpwstr>
  </property>
  <property fmtid="{D5CDD505-2E9C-101B-9397-08002B2CF9AE}" pid="7" name="PM_InsertionValue">
    <vt:lpwstr>OFFICIAL</vt:lpwstr>
  </property>
  <property fmtid="{D5CDD505-2E9C-101B-9397-08002B2CF9AE}" pid="8" name="PM_Originating_FileId">
    <vt:lpwstr>462264BF2E614ED0B1A08395D7BDD379</vt:lpwstr>
  </property>
  <property fmtid="{D5CDD505-2E9C-101B-9397-08002B2CF9AE}" pid="9" name="PM_ProtectiveMarkingValue_Footer">
    <vt:lpwstr>OFFICIAL</vt:lpwstr>
  </property>
  <property fmtid="{D5CDD505-2E9C-101B-9397-08002B2CF9AE}" pid="10" name="PM_Originator_Hash_SHA1">
    <vt:lpwstr>80C74928078A758D77C788D0862C745A86846130</vt:lpwstr>
  </property>
  <property fmtid="{D5CDD505-2E9C-101B-9397-08002B2CF9AE}" pid="11" name="PM_OriginationTimeStamp">
    <vt:lpwstr>2024-02-20T22:35:34Z</vt:lpwstr>
  </property>
  <property fmtid="{D5CDD505-2E9C-101B-9397-08002B2CF9AE}" pid="12" name="PM_ProtectiveMarkingValue_Header">
    <vt:lpwstr>OFFICIAL</vt:lpwstr>
  </property>
  <property fmtid="{D5CDD505-2E9C-101B-9397-08002B2CF9AE}" pid="13" name="PM_ProtectiveMarkingImage_Footer">
    <vt:lpwstr>C:\Program Files (x86)\Common Files\janusNET Shared\janusSEAL\Images\DocumentSlashBlue.png</vt:lpwstr>
  </property>
  <property fmtid="{D5CDD505-2E9C-101B-9397-08002B2CF9AE}" pid="14" name="PM_Namespace">
    <vt:lpwstr>gov.au</vt:lpwstr>
  </property>
  <property fmtid="{D5CDD505-2E9C-101B-9397-08002B2CF9AE}" pid="15" name="PM_Version">
    <vt:lpwstr>2018.4</vt:lpwstr>
  </property>
  <property fmtid="{D5CDD505-2E9C-101B-9397-08002B2CF9AE}" pid="16" name="PM_Note">
    <vt:lpwstr/>
  </property>
  <property fmtid="{D5CDD505-2E9C-101B-9397-08002B2CF9AE}" pid="17" name="PM_Markers">
    <vt:lpwstr/>
  </property>
  <property fmtid="{D5CDD505-2E9C-101B-9397-08002B2CF9AE}" pid="18" name="PM_Display">
    <vt:lpwstr>OFFICIAL</vt:lpwstr>
  </property>
  <property fmtid="{D5CDD505-2E9C-101B-9397-08002B2CF9AE}" pid="19" name="PM_Hash_Version">
    <vt:lpwstr>2024.1</vt:lpwstr>
  </property>
  <property fmtid="{D5CDD505-2E9C-101B-9397-08002B2CF9AE}" pid="20" name="PM_Hash_Salt_Prev">
    <vt:lpwstr>8461FA1057F30673E071FB53521F7314</vt:lpwstr>
  </property>
  <property fmtid="{D5CDD505-2E9C-101B-9397-08002B2CF9AE}" pid="21" name="PM_Hash_Salt">
    <vt:lpwstr>EF85C56B3929F6BA9ACC173F910B0DB4</vt:lpwstr>
  </property>
  <property fmtid="{D5CDD505-2E9C-101B-9397-08002B2CF9AE}" pid="22" name="PM_Hash_SHA1">
    <vt:lpwstr>18CA8269BC12E1611AF075B113553C5CD086868D</vt:lpwstr>
  </property>
  <property fmtid="{D5CDD505-2E9C-101B-9397-08002B2CF9AE}" pid="23" name="PM_OriginatorUserAccountName_SHA256">
    <vt:lpwstr>41A9F2FD22514E620C6CDFE56FAAB5E2B8E5A0522436B92F910CE559C2B77A2F</vt:lpwstr>
  </property>
  <property fmtid="{D5CDD505-2E9C-101B-9397-08002B2CF9AE}" pid="24" name="PM_OriginatorDomainName_SHA256">
    <vt:lpwstr>E83A2A66C4061446A7E3732E8D44762184B6B377D962B96C83DC624302585857</vt:lpwstr>
  </property>
  <property fmtid="{D5CDD505-2E9C-101B-9397-08002B2CF9AE}" pid="25" name="PM_SecurityClassification_Prev">
    <vt:lpwstr>OFFICIAL</vt:lpwstr>
  </property>
  <property fmtid="{D5CDD505-2E9C-101B-9397-08002B2CF9AE}" pid="26" name="PM_Qualifier_Prev">
    <vt:lpwstr/>
  </property>
  <property fmtid="{D5CDD505-2E9C-101B-9397-08002B2CF9AE}" pid="27" name="PM_Expires">
    <vt:lpwstr/>
  </property>
  <property fmtid="{D5CDD505-2E9C-101B-9397-08002B2CF9AE}" pid="28" name="MSIP_Label_eb34d90b-fc41-464d-af60-f74d721d0790_SetDate">
    <vt:lpwstr>2024-02-20T22:35:34Z</vt:lpwstr>
  </property>
  <property fmtid="{D5CDD505-2E9C-101B-9397-08002B2CF9AE}" pid="29" name="PMHMAC">
    <vt:lpwstr>v=2024.1;a=SHA256;h=FEAAA8D4AB5C70A718C90AA3E4ADB4E7BE7DAF8AC4ED586E92513AE9344E154F</vt:lpwstr>
  </property>
  <property fmtid="{D5CDD505-2E9C-101B-9397-08002B2CF9AE}" pid="30" name="MSIP_Label_eb34d90b-fc41-464d-af60-f74d721d0790_Name">
    <vt:lpwstr>OFFICIAL</vt:lpwstr>
  </property>
  <property fmtid="{D5CDD505-2E9C-101B-9397-08002B2CF9AE}" pid="31" name="PM_DownTo">
    <vt:lpwstr/>
  </property>
  <property fmtid="{D5CDD505-2E9C-101B-9397-08002B2CF9AE}" pid="32" name="MSIP_Label_eb34d90b-fc41-464d-af60-f74d721d0790_SiteId">
    <vt:lpwstr>61e36dd1-ca6e-4d61-aa0a-2b4eb88317a3</vt:lpwstr>
  </property>
  <property fmtid="{D5CDD505-2E9C-101B-9397-08002B2CF9AE}" pid="33" name="MSIP_Label_eb34d90b-fc41-464d-af60-f74d721d0790_ContentBits">
    <vt:lpwstr>3</vt:lpwstr>
  </property>
  <property fmtid="{D5CDD505-2E9C-101B-9397-08002B2CF9AE}" pid="34" name="MSIP_Label_eb34d90b-fc41-464d-af60-f74d721d0790_Enabled">
    <vt:lpwstr>true</vt:lpwstr>
  </property>
  <property fmtid="{D5CDD505-2E9C-101B-9397-08002B2CF9AE}" pid="35" name="MSIP_Label_eb34d90b-fc41-464d-af60-f74d721d0790_Method">
    <vt:lpwstr>Privileged</vt:lpwstr>
  </property>
  <property fmtid="{D5CDD505-2E9C-101B-9397-08002B2CF9AE}" pid="36" name="MSIP_Label_eb34d90b-fc41-464d-af60-f74d721d0790_ActionId">
    <vt:lpwstr>c577b0d35eba428fbef6accaabe8e5d5</vt:lpwstr>
  </property>
  <property fmtid="{D5CDD505-2E9C-101B-9397-08002B2CF9AE}" pid="37" name="PMUuid">
    <vt:lpwstr>v=2022.2;d=gov.au;g=46DD6D7C-8107-577B-BC6E-F348953B2E44</vt:lpwstr>
  </property>
  <property fmtid="{D5CDD505-2E9C-101B-9397-08002B2CF9AE}" pid="38" name="PM_DowngradeTo">
    <vt:lpwstr/>
  </property>
</Properties>
</file>