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399EB" w14:textId="77777777" w:rsidR="007B0256" w:rsidRDefault="00802365" w:rsidP="00B91E3E">
      <w:r>
        <w:rPr>
          <w:rFonts w:ascii="Times New Roman"/>
          <w:noProof/>
          <w:sz w:val="20"/>
          <w:lang w:eastAsia="en-AU"/>
        </w:rPr>
        <w:drawing>
          <wp:inline distT="0" distB="0" distL="0" distR="0" wp14:anchorId="1DA895AF" wp14:editId="67832D85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48611" w14:textId="77777777" w:rsidR="00802365" w:rsidRDefault="00802365" w:rsidP="00B91E3E"/>
    <w:p w14:paraId="0CB80EC6" w14:textId="5B7B4D9D" w:rsidR="001404AC" w:rsidRPr="00802365" w:rsidRDefault="00802365" w:rsidP="00802365">
      <w:pPr>
        <w:rPr>
          <w:b/>
          <w:sz w:val="32"/>
        </w:rPr>
      </w:pPr>
      <w:r w:rsidRPr="00802365">
        <w:rPr>
          <w:b/>
          <w:sz w:val="32"/>
        </w:rPr>
        <w:t>Translated Script</w:t>
      </w:r>
      <w:r w:rsidR="00240DD1">
        <w:rPr>
          <w:b/>
          <w:sz w:val="32"/>
        </w:rPr>
        <w:t xml:space="preserve"> – </w:t>
      </w:r>
      <w:r w:rsidR="00251822">
        <w:rPr>
          <w:b/>
          <w:sz w:val="32"/>
        </w:rPr>
        <w:t>Tiwi</w:t>
      </w:r>
    </w:p>
    <w:p w14:paraId="48894E6E" w14:textId="7705A822" w:rsidR="00240DD1" w:rsidRDefault="00F52F0B" w:rsidP="00135296">
      <w:pPr>
        <w:rPr>
          <w:b/>
        </w:rPr>
      </w:pPr>
      <w:r w:rsidRPr="00F52F0B">
        <w:rPr>
          <w:rFonts w:cs="Arial"/>
          <w:b/>
          <w:bCs/>
        </w:rPr>
        <w:t xml:space="preserve">How to use the SmartCard </w:t>
      </w:r>
      <w:proofErr w:type="spellStart"/>
      <w:r w:rsidRPr="00F52F0B">
        <w:rPr>
          <w:rFonts w:cs="Arial"/>
          <w:b/>
          <w:bCs/>
        </w:rPr>
        <w:t>eIM</w:t>
      </w:r>
      <w:proofErr w:type="spellEnd"/>
      <w:r w:rsidRPr="00F52F0B">
        <w:rPr>
          <w:rFonts w:cs="Arial"/>
          <w:b/>
          <w:bCs/>
        </w:rPr>
        <w:t xml:space="preserve"> app and online account</w:t>
      </w:r>
      <w:r>
        <w:rPr>
          <w:b/>
        </w:rPr>
        <w:t xml:space="preserve"> </w:t>
      </w:r>
      <w:r w:rsidR="00240DD1">
        <w:rPr>
          <w:b/>
        </w:rPr>
        <w:t>– Animated Video</w:t>
      </w:r>
    </w:p>
    <w:p w14:paraId="1B9B9003" w14:textId="77777777" w:rsidR="00F52F0B" w:rsidRPr="00F52F0B" w:rsidRDefault="00F52F0B" w:rsidP="00F52F0B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proofErr w:type="spellStart"/>
      <w:r w:rsidRPr="00F52F0B">
        <w:rPr>
          <w:b/>
          <w:bCs/>
        </w:rPr>
        <w:t>Ngirramini</w:t>
      </w:r>
      <w:proofErr w:type="spellEnd"/>
      <w:r w:rsidRPr="00F52F0B">
        <w:rPr>
          <w:b/>
          <w:bCs/>
        </w:rPr>
        <w:t xml:space="preserve"> </w:t>
      </w:r>
      <w:proofErr w:type="spellStart"/>
      <w:r w:rsidRPr="00F52F0B">
        <w:rPr>
          <w:b/>
          <w:bCs/>
        </w:rPr>
        <w:t>ngini</w:t>
      </w:r>
      <w:proofErr w:type="spellEnd"/>
      <w:r w:rsidRPr="00F52F0B">
        <w:rPr>
          <w:b/>
          <w:bCs/>
        </w:rPr>
        <w:t xml:space="preserve"> karri </w:t>
      </w:r>
      <w:proofErr w:type="spellStart"/>
      <w:r w:rsidRPr="00F52F0B">
        <w:rPr>
          <w:b/>
          <w:bCs/>
        </w:rPr>
        <w:t>ngawuni</w:t>
      </w:r>
      <w:proofErr w:type="spellEnd"/>
      <w:r w:rsidRPr="00F52F0B">
        <w:rPr>
          <w:b/>
          <w:bCs/>
        </w:rPr>
        <w:t xml:space="preserve"> SmartCard </w:t>
      </w:r>
      <w:proofErr w:type="spellStart"/>
      <w:r w:rsidRPr="00F52F0B">
        <w:rPr>
          <w:b/>
          <w:bCs/>
        </w:rPr>
        <w:t>elM</w:t>
      </w:r>
      <w:proofErr w:type="spellEnd"/>
      <w:r w:rsidRPr="00F52F0B">
        <w:rPr>
          <w:b/>
          <w:bCs/>
        </w:rPr>
        <w:t xml:space="preserve"> app </w:t>
      </w:r>
      <w:proofErr w:type="spellStart"/>
      <w:r w:rsidRPr="00F52F0B">
        <w:rPr>
          <w:b/>
          <w:bCs/>
        </w:rPr>
        <w:t>amintiya</w:t>
      </w:r>
      <w:proofErr w:type="spellEnd"/>
      <w:r w:rsidRPr="00F52F0B">
        <w:rPr>
          <w:b/>
          <w:bCs/>
        </w:rPr>
        <w:t xml:space="preserve"> online account</w:t>
      </w:r>
    </w:p>
    <w:p w14:paraId="39F089F9" w14:textId="77777777" w:rsidR="00F52F0B" w:rsidRPr="00F52F0B" w:rsidRDefault="00F52F0B" w:rsidP="00F52F0B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F52F0B">
        <w:t>Nginja</w:t>
      </w:r>
      <w:proofErr w:type="spellEnd"/>
      <w:r w:rsidRPr="00F52F0B">
        <w:t xml:space="preserve"> </w:t>
      </w:r>
      <w:proofErr w:type="spellStart"/>
      <w:r w:rsidRPr="00F52F0B">
        <w:t>awunganji</w:t>
      </w:r>
      <w:proofErr w:type="spellEnd"/>
      <w:r w:rsidRPr="00F52F0B">
        <w:t xml:space="preserve"> </w:t>
      </w:r>
      <w:proofErr w:type="spellStart"/>
      <w:r w:rsidRPr="00F52F0B">
        <w:t>nginjila</w:t>
      </w:r>
      <w:proofErr w:type="spellEnd"/>
      <w:r w:rsidRPr="00F52F0B">
        <w:t xml:space="preserve"> SmartCard </w:t>
      </w:r>
      <w:proofErr w:type="spellStart"/>
      <w:r w:rsidRPr="00F52F0B">
        <w:t>elM</w:t>
      </w:r>
      <w:proofErr w:type="spellEnd"/>
      <w:r w:rsidRPr="00F52F0B">
        <w:t xml:space="preserve"> app </w:t>
      </w:r>
      <w:proofErr w:type="spellStart"/>
      <w:r w:rsidRPr="00F52F0B">
        <w:t>arrami</w:t>
      </w:r>
      <w:proofErr w:type="spellEnd"/>
      <w:r w:rsidRPr="00F52F0B">
        <w:t xml:space="preserve"> kuta TCU SmartCard </w:t>
      </w:r>
      <w:proofErr w:type="spellStart"/>
      <w:r w:rsidRPr="00F52F0B">
        <w:t>elM</w:t>
      </w:r>
      <w:proofErr w:type="spellEnd"/>
      <w:r w:rsidRPr="00F52F0B">
        <w:t xml:space="preserve"> app </w:t>
      </w:r>
      <w:proofErr w:type="spellStart"/>
      <w:r w:rsidRPr="00F52F0B">
        <w:t>arrami</w:t>
      </w:r>
      <w:proofErr w:type="spellEnd"/>
      <w:r w:rsidRPr="00F52F0B">
        <w:t xml:space="preserve"> online account karri </w:t>
      </w:r>
      <w:proofErr w:type="spellStart"/>
      <w:r w:rsidRPr="00F52F0B">
        <w:t>nimpakuluwunyi</w:t>
      </w:r>
      <w:proofErr w:type="spellEnd"/>
      <w:r w:rsidRPr="00F52F0B">
        <w:t xml:space="preserve"> </w:t>
      </w:r>
      <w:proofErr w:type="spellStart"/>
      <w:r w:rsidRPr="00F52F0B">
        <w:t>ngini</w:t>
      </w:r>
      <w:proofErr w:type="spellEnd"/>
      <w:r w:rsidRPr="00F52F0B">
        <w:t xml:space="preserve"> </w:t>
      </w:r>
      <w:proofErr w:type="spellStart"/>
      <w:r w:rsidRPr="00F52F0B">
        <w:t>nginjila</w:t>
      </w:r>
      <w:proofErr w:type="spellEnd"/>
      <w:r w:rsidRPr="00F52F0B">
        <w:t xml:space="preserve"> account </w:t>
      </w:r>
      <w:proofErr w:type="spellStart"/>
      <w:r w:rsidRPr="00F52F0B">
        <w:t>amintiya</w:t>
      </w:r>
      <w:proofErr w:type="spellEnd"/>
      <w:r w:rsidRPr="00F52F0B">
        <w:t xml:space="preserve"> karri </w:t>
      </w:r>
      <w:proofErr w:type="spellStart"/>
      <w:r w:rsidRPr="00F52F0B">
        <w:t>nimpamangi</w:t>
      </w:r>
      <w:proofErr w:type="spellEnd"/>
      <w:r w:rsidRPr="00F52F0B">
        <w:t xml:space="preserve"> </w:t>
      </w:r>
      <w:proofErr w:type="spellStart"/>
      <w:r w:rsidRPr="00F52F0B">
        <w:t>nginjila</w:t>
      </w:r>
      <w:proofErr w:type="spellEnd"/>
      <w:r w:rsidRPr="00F52F0B">
        <w:t xml:space="preserve"> </w:t>
      </w:r>
      <w:proofErr w:type="spellStart"/>
      <w:r w:rsidRPr="00F52F0B">
        <w:t>kunawuni</w:t>
      </w:r>
      <w:proofErr w:type="spellEnd"/>
      <w:r w:rsidRPr="00F52F0B">
        <w:t xml:space="preserve"> (payments) </w:t>
      </w:r>
      <w:proofErr w:type="spellStart"/>
      <w:r w:rsidRPr="00F52F0B">
        <w:t>amintiya</w:t>
      </w:r>
      <w:proofErr w:type="spellEnd"/>
      <w:r w:rsidRPr="00F52F0B">
        <w:t xml:space="preserve"> SmartCard.</w:t>
      </w:r>
    </w:p>
    <w:p w14:paraId="5BE9E8DA" w14:textId="77777777" w:rsidR="00F52F0B" w:rsidRPr="00F52F0B" w:rsidRDefault="00F52F0B" w:rsidP="00F52F0B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F52F0B">
        <w:t>Ngini</w:t>
      </w:r>
      <w:proofErr w:type="spellEnd"/>
      <w:r w:rsidRPr="00F52F0B">
        <w:t xml:space="preserve"> </w:t>
      </w:r>
      <w:proofErr w:type="spellStart"/>
      <w:r w:rsidRPr="00F52F0B">
        <w:t>awarra</w:t>
      </w:r>
      <w:proofErr w:type="spellEnd"/>
      <w:r w:rsidRPr="00F52F0B">
        <w:t xml:space="preserve"> apps </w:t>
      </w:r>
      <w:proofErr w:type="spellStart"/>
      <w:r w:rsidRPr="00F52F0B">
        <w:t>amintiya</w:t>
      </w:r>
      <w:proofErr w:type="spellEnd"/>
      <w:r w:rsidRPr="00F52F0B">
        <w:t xml:space="preserve"> online account </w:t>
      </w:r>
      <w:proofErr w:type="spellStart"/>
      <w:r w:rsidRPr="00F52F0B">
        <w:t>yirraparri</w:t>
      </w:r>
      <w:proofErr w:type="spellEnd"/>
      <w:r w:rsidRPr="00F52F0B">
        <w:t xml:space="preserve"> </w:t>
      </w:r>
      <w:proofErr w:type="spellStart"/>
      <w:r w:rsidRPr="00F52F0B">
        <w:t>ajirri</w:t>
      </w:r>
      <w:proofErr w:type="spellEnd"/>
      <w:r w:rsidRPr="00F52F0B">
        <w:t xml:space="preserve"> </w:t>
      </w:r>
      <w:proofErr w:type="spellStart"/>
      <w:r w:rsidRPr="00F52F0B">
        <w:t>api</w:t>
      </w:r>
      <w:proofErr w:type="spellEnd"/>
      <w:r w:rsidRPr="00F52F0B">
        <w:t xml:space="preserve"> </w:t>
      </w:r>
      <w:proofErr w:type="spellStart"/>
      <w:r w:rsidRPr="00F52F0B">
        <w:t>ngini</w:t>
      </w:r>
      <w:proofErr w:type="spellEnd"/>
      <w:r w:rsidRPr="00F52F0B">
        <w:t xml:space="preserve"> </w:t>
      </w:r>
      <w:proofErr w:type="spellStart"/>
      <w:r w:rsidRPr="00F52F0B">
        <w:t>wuta</w:t>
      </w:r>
      <w:proofErr w:type="spellEnd"/>
      <w:r w:rsidRPr="00F52F0B">
        <w:t xml:space="preserve"> </w:t>
      </w:r>
      <w:proofErr w:type="spellStart"/>
      <w:r w:rsidRPr="00F52F0B">
        <w:t>nyoni</w:t>
      </w:r>
      <w:proofErr w:type="spellEnd"/>
      <w:r w:rsidRPr="00F52F0B">
        <w:t>.</w:t>
      </w:r>
    </w:p>
    <w:p w14:paraId="3796D367" w14:textId="77777777" w:rsidR="00F52F0B" w:rsidRPr="00F52F0B" w:rsidRDefault="00F52F0B" w:rsidP="00F52F0B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F52F0B">
        <w:t xml:space="preserve">Kangi </w:t>
      </w:r>
      <w:proofErr w:type="spellStart"/>
      <w:r w:rsidRPr="00F52F0B">
        <w:t>nginanki</w:t>
      </w:r>
      <w:proofErr w:type="spellEnd"/>
      <w:r w:rsidRPr="00F52F0B">
        <w:t xml:space="preserve"> </w:t>
      </w:r>
      <w:proofErr w:type="spellStart"/>
      <w:r w:rsidRPr="00F52F0B">
        <w:t>ngirramini</w:t>
      </w:r>
      <w:proofErr w:type="spellEnd"/>
      <w:r w:rsidRPr="00F52F0B">
        <w:t xml:space="preserve"> (example) </w:t>
      </w:r>
      <w:proofErr w:type="spellStart"/>
      <w:r w:rsidRPr="00F52F0B">
        <w:t>ngawa</w:t>
      </w:r>
      <w:proofErr w:type="spellEnd"/>
      <w:r w:rsidRPr="00F52F0B">
        <w:t xml:space="preserve"> </w:t>
      </w:r>
      <w:proofErr w:type="spellStart"/>
      <w:r w:rsidRPr="00F52F0B">
        <w:t>nguntawani</w:t>
      </w:r>
      <w:proofErr w:type="spellEnd"/>
      <w:r w:rsidRPr="00F52F0B">
        <w:t xml:space="preserve"> </w:t>
      </w:r>
      <w:proofErr w:type="spellStart"/>
      <w:r w:rsidRPr="00F52F0B">
        <w:t>nginja</w:t>
      </w:r>
      <w:proofErr w:type="spellEnd"/>
      <w:r w:rsidRPr="00F52F0B">
        <w:t xml:space="preserve"> </w:t>
      </w:r>
      <w:proofErr w:type="spellStart"/>
      <w:r w:rsidRPr="00F52F0B">
        <w:t>ngini</w:t>
      </w:r>
      <w:proofErr w:type="spellEnd"/>
      <w:r w:rsidRPr="00F52F0B">
        <w:t xml:space="preserve"> </w:t>
      </w:r>
      <w:proofErr w:type="spellStart"/>
      <w:r w:rsidRPr="00F52F0B">
        <w:t>awarra</w:t>
      </w:r>
      <w:proofErr w:type="spellEnd"/>
      <w:r w:rsidRPr="00F52F0B">
        <w:t xml:space="preserve"> SmartCard </w:t>
      </w:r>
      <w:proofErr w:type="spellStart"/>
      <w:r w:rsidRPr="00F52F0B">
        <w:t>elM</w:t>
      </w:r>
      <w:proofErr w:type="spellEnd"/>
      <w:r w:rsidRPr="00F52F0B">
        <w:t xml:space="preserve"> app.</w:t>
      </w:r>
    </w:p>
    <w:p w14:paraId="3038F8F3" w14:textId="77777777" w:rsidR="00F52F0B" w:rsidRPr="00F52F0B" w:rsidRDefault="00F52F0B" w:rsidP="00F52F0B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F52F0B">
        <w:t xml:space="preserve">Karri </w:t>
      </w:r>
      <w:proofErr w:type="spellStart"/>
      <w:r w:rsidRPr="00F52F0B">
        <w:t>nginja</w:t>
      </w:r>
      <w:proofErr w:type="spellEnd"/>
      <w:r w:rsidRPr="00F52F0B">
        <w:t xml:space="preserve"> log </w:t>
      </w:r>
      <w:proofErr w:type="spellStart"/>
      <w:r w:rsidRPr="00F52F0B">
        <w:t>nimpami</w:t>
      </w:r>
      <w:proofErr w:type="spellEnd"/>
      <w:r w:rsidRPr="00F52F0B">
        <w:t xml:space="preserve"> </w:t>
      </w:r>
      <w:proofErr w:type="spellStart"/>
      <w:r w:rsidRPr="00F52F0B">
        <w:t>kangi</w:t>
      </w:r>
      <w:proofErr w:type="spellEnd"/>
      <w:r w:rsidRPr="00F52F0B">
        <w:t xml:space="preserve"> </w:t>
      </w:r>
      <w:proofErr w:type="spellStart"/>
      <w:r w:rsidRPr="00F52F0B">
        <w:t>nginjila</w:t>
      </w:r>
      <w:proofErr w:type="spellEnd"/>
      <w:r w:rsidRPr="00F52F0B">
        <w:t xml:space="preserve"> SmartCard </w:t>
      </w:r>
      <w:proofErr w:type="spellStart"/>
      <w:r w:rsidRPr="00F52F0B">
        <w:t>elM</w:t>
      </w:r>
      <w:proofErr w:type="spellEnd"/>
      <w:r w:rsidRPr="00F52F0B">
        <w:t xml:space="preserve"> app, </w:t>
      </w:r>
      <w:proofErr w:type="spellStart"/>
      <w:r w:rsidRPr="00F52F0B">
        <w:t>nginja</w:t>
      </w:r>
      <w:proofErr w:type="spellEnd"/>
      <w:r w:rsidRPr="00F52F0B">
        <w:t xml:space="preserve"> </w:t>
      </w:r>
      <w:proofErr w:type="spellStart"/>
      <w:r w:rsidRPr="00F52F0B">
        <w:t>wiyi</w:t>
      </w:r>
      <w:proofErr w:type="spellEnd"/>
      <w:r w:rsidRPr="00F52F0B">
        <w:t xml:space="preserve"> </w:t>
      </w:r>
      <w:proofErr w:type="spellStart"/>
      <w:r w:rsidRPr="00F52F0B">
        <w:t>awunganji</w:t>
      </w:r>
      <w:proofErr w:type="spellEnd"/>
      <w:r w:rsidRPr="00F52F0B">
        <w:t xml:space="preserve"> </w:t>
      </w:r>
      <w:proofErr w:type="spellStart"/>
      <w:r w:rsidRPr="00F52F0B">
        <w:t>nginjila</w:t>
      </w:r>
      <w:proofErr w:type="spellEnd"/>
      <w:r w:rsidRPr="00F52F0B">
        <w:t xml:space="preserve"> SmartCard </w:t>
      </w:r>
      <w:proofErr w:type="spellStart"/>
      <w:r w:rsidRPr="00F52F0B">
        <w:t>ngirramini</w:t>
      </w:r>
      <w:proofErr w:type="spellEnd"/>
      <w:r w:rsidRPr="00F52F0B">
        <w:t xml:space="preserve"> (details) </w:t>
      </w:r>
      <w:proofErr w:type="spellStart"/>
      <w:r w:rsidRPr="00F52F0B">
        <w:t>kangi</w:t>
      </w:r>
      <w:proofErr w:type="spellEnd"/>
      <w:r w:rsidRPr="00F52F0B">
        <w:t xml:space="preserve"> page, </w:t>
      </w:r>
      <w:proofErr w:type="spellStart"/>
      <w:r w:rsidRPr="00F52F0B">
        <w:t>awunganji</w:t>
      </w:r>
      <w:proofErr w:type="spellEnd"/>
      <w:r w:rsidRPr="00F52F0B">
        <w:t>:</w:t>
      </w:r>
    </w:p>
    <w:p w14:paraId="14B356A6" w14:textId="77777777" w:rsidR="00F52F0B" w:rsidRPr="00F52F0B" w:rsidRDefault="00F52F0B" w:rsidP="00F52F0B">
      <w:pPr>
        <w:pStyle w:val="ListParagraph"/>
        <w:numPr>
          <w:ilvl w:val="0"/>
          <w:numId w:val="30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F52F0B">
        <w:t>ngini</w:t>
      </w:r>
      <w:proofErr w:type="spellEnd"/>
      <w:r w:rsidRPr="00F52F0B">
        <w:t xml:space="preserve"> </w:t>
      </w:r>
      <w:proofErr w:type="spellStart"/>
      <w:r w:rsidRPr="00F52F0B">
        <w:t>nginjila</w:t>
      </w:r>
      <w:proofErr w:type="spellEnd"/>
      <w:r w:rsidRPr="00F52F0B">
        <w:t xml:space="preserve"> card number</w:t>
      </w:r>
    </w:p>
    <w:p w14:paraId="3F0FE603" w14:textId="77777777" w:rsidR="00F52F0B" w:rsidRPr="00F52F0B" w:rsidRDefault="00F52F0B" w:rsidP="00F52F0B">
      <w:pPr>
        <w:pStyle w:val="ListParagraph"/>
        <w:numPr>
          <w:ilvl w:val="0"/>
          <w:numId w:val="30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F52F0B">
        <w:t>nginjila</w:t>
      </w:r>
      <w:proofErr w:type="spellEnd"/>
      <w:r w:rsidRPr="00F52F0B">
        <w:t xml:space="preserve"> </w:t>
      </w:r>
      <w:proofErr w:type="spellStart"/>
      <w:r w:rsidRPr="00F52F0B">
        <w:t>yimpangini</w:t>
      </w:r>
      <w:proofErr w:type="spellEnd"/>
      <w:r w:rsidRPr="00F52F0B">
        <w:t xml:space="preserve"> balance, </w:t>
      </w:r>
      <w:proofErr w:type="spellStart"/>
      <w:r w:rsidRPr="00F52F0B">
        <w:t>ngini</w:t>
      </w:r>
      <w:proofErr w:type="spellEnd"/>
      <w:r w:rsidRPr="00F52F0B">
        <w:t xml:space="preserve"> </w:t>
      </w:r>
      <w:proofErr w:type="spellStart"/>
      <w:r w:rsidRPr="00F52F0B">
        <w:t>angunarri</w:t>
      </w:r>
      <w:proofErr w:type="spellEnd"/>
      <w:r w:rsidRPr="00F52F0B">
        <w:t xml:space="preserve"> </w:t>
      </w:r>
      <w:proofErr w:type="spellStart"/>
      <w:r w:rsidRPr="00F52F0B">
        <w:t>kunawuni</w:t>
      </w:r>
      <w:proofErr w:type="spellEnd"/>
      <w:r w:rsidRPr="00F52F0B">
        <w:t xml:space="preserve"> </w:t>
      </w:r>
      <w:proofErr w:type="spellStart"/>
      <w:r w:rsidRPr="00F52F0B">
        <w:t>arrumuwu</w:t>
      </w:r>
      <w:proofErr w:type="spellEnd"/>
      <w:r w:rsidRPr="00F52F0B">
        <w:t xml:space="preserve"> </w:t>
      </w:r>
      <w:proofErr w:type="spellStart"/>
      <w:r w:rsidRPr="00F52F0B">
        <w:t>yintayi</w:t>
      </w:r>
      <w:proofErr w:type="spellEnd"/>
      <w:r w:rsidRPr="00F52F0B">
        <w:t xml:space="preserve"> </w:t>
      </w:r>
      <w:proofErr w:type="spellStart"/>
      <w:r w:rsidRPr="00F52F0B">
        <w:t>nginja</w:t>
      </w:r>
      <w:proofErr w:type="spellEnd"/>
      <w:r w:rsidRPr="00F52F0B">
        <w:t xml:space="preserve"> </w:t>
      </w:r>
      <w:proofErr w:type="spellStart"/>
      <w:r w:rsidRPr="00F52F0B">
        <w:t>tuwu</w:t>
      </w:r>
      <w:proofErr w:type="spellEnd"/>
      <w:r w:rsidRPr="00F52F0B">
        <w:t xml:space="preserve"> </w:t>
      </w:r>
      <w:proofErr w:type="spellStart"/>
      <w:r w:rsidRPr="00F52F0B">
        <w:t>wanginta</w:t>
      </w:r>
      <w:proofErr w:type="spellEnd"/>
      <w:r w:rsidRPr="00F52F0B">
        <w:t xml:space="preserve"> </w:t>
      </w:r>
      <w:proofErr w:type="spellStart"/>
      <w:r w:rsidRPr="00F52F0B">
        <w:t>awarra</w:t>
      </w:r>
      <w:proofErr w:type="spellEnd"/>
      <w:r w:rsidRPr="00F52F0B">
        <w:t xml:space="preserve"> spend </w:t>
      </w:r>
      <w:proofErr w:type="spellStart"/>
      <w:r w:rsidRPr="00F52F0B">
        <w:t>nimpimani</w:t>
      </w:r>
      <w:proofErr w:type="spellEnd"/>
    </w:p>
    <w:p w14:paraId="5FF7D469" w14:textId="77777777" w:rsidR="00F52F0B" w:rsidRPr="00F52F0B" w:rsidRDefault="00F52F0B" w:rsidP="00F52F0B">
      <w:pPr>
        <w:pStyle w:val="ListParagraph"/>
        <w:numPr>
          <w:ilvl w:val="0"/>
          <w:numId w:val="30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F52F0B">
        <w:t>nginjila</w:t>
      </w:r>
      <w:proofErr w:type="spellEnd"/>
      <w:r w:rsidRPr="00F52F0B">
        <w:t xml:space="preserve"> enhanced Income Management account number </w:t>
      </w:r>
      <w:proofErr w:type="spellStart"/>
      <w:r w:rsidRPr="00F52F0B">
        <w:t>amintiya</w:t>
      </w:r>
      <w:proofErr w:type="spellEnd"/>
      <w:r w:rsidRPr="00F52F0B">
        <w:t xml:space="preserve"> BSB</w:t>
      </w:r>
    </w:p>
    <w:p w14:paraId="419C9962" w14:textId="77777777" w:rsidR="00F52F0B" w:rsidRPr="00F52F0B" w:rsidRDefault="00F52F0B" w:rsidP="00F52F0B">
      <w:pPr>
        <w:pStyle w:val="ListParagraph"/>
        <w:numPr>
          <w:ilvl w:val="0"/>
          <w:numId w:val="30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F52F0B">
        <w:t>api</w:t>
      </w:r>
      <w:proofErr w:type="spellEnd"/>
      <w:r w:rsidRPr="00F52F0B">
        <w:t xml:space="preserve"> </w:t>
      </w:r>
      <w:proofErr w:type="spellStart"/>
      <w:r w:rsidRPr="00F52F0B">
        <w:t>ngini</w:t>
      </w:r>
      <w:proofErr w:type="spellEnd"/>
      <w:r w:rsidRPr="00F52F0B">
        <w:t xml:space="preserve"> </w:t>
      </w:r>
      <w:proofErr w:type="spellStart"/>
      <w:r w:rsidRPr="00F52F0B">
        <w:t>nginjila</w:t>
      </w:r>
      <w:proofErr w:type="spellEnd"/>
      <w:r w:rsidRPr="00F52F0B">
        <w:t xml:space="preserve"> card </w:t>
      </w:r>
      <w:proofErr w:type="spellStart"/>
      <w:r w:rsidRPr="00F52F0B">
        <w:t>wuta</w:t>
      </w:r>
      <w:proofErr w:type="spellEnd"/>
      <w:r w:rsidRPr="00F52F0B">
        <w:t xml:space="preserve"> on or off (</w:t>
      </w:r>
      <w:proofErr w:type="spellStart"/>
      <w:r w:rsidRPr="00F52F0B">
        <w:t>api</w:t>
      </w:r>
      <w:proofErr w:type="spellEnd"/>
      <w:r w:rsidRPr="00F52F0B">
        <w:t xml:space="preserve"> </w:t>
      </w:r>
      <w:proofErr w:type="spellStart"/>
      <w:r w:rsidRPr="00F52F0B">
        <w:t>nginjila</w:t>
      </w:r>
      <w:proofErr w:type="spellEnd"/>
      <w:r w:rsidRPr="00F52F0B">
        <w:t xml:space="preserve"> card </w:t>
      </w:r>
      <w:proofErr w:type="spellStart"/>
      <w:r w:rsidRPr="00F52F0B">
        <w:t>waya</w:t>
      </w:r>
      <w:proofErr w:type="spellEnd"/>
      <w:r w:rsidRPr="00F52F0B">
        <w:t xml:space="preserve"> </w:t>
      </w:r>
      <w:proofErr w:type="spellStart"/>
      <w:r w:rsidRPr="00F52F0B">
        <w:t>kunji</w:t>
      </w:r>
      <w:proofErr w:type="spellEnd"/>
      <w:r w:rsidRPr="00F52F0B">
        <w:t xml:space="preserve"> off, </w:t>
      </w:r>
      <w:proofErr w:type="spellStart"/>
      <w:r w:rsidRPr="00F52F0B">
        <w:t>arrami</w:t>
      </w:r>
      <w:proofErr w:type="spellEnd"/>
      <w:r w:rsidRPr="00F52F0B">
        <w:t xml:space="preserve"> kuta </w:t>
      </w:r>
      <w:proofErr w:type="spellStart"/>
      <w:r w:rsidRPr="00F52F0B">
        <w:t>waya</w:t>
      </w:r>
      <w:proofErr w:type="spellEnd"/>
      <w:r w:rsidRPr="00F52F0B">
        <w:t xml:space="preserve"> </w:t>
      </w:r>
      <w:proofErr w:type="spellStart"/>
      <w:r w:rsidRPr="00F52F0B">
        <w:t>karluwu</w:t>
      </w:r>
      <w:proofErr w:type="spellEnd"/>
      <w:r w:rsidRPr="00F52F0B">
        <w:t xml:space="preserve">), </w:t>
      </w:r>
      <w:proofErr w:type="spellStart"/>
      <w:r w:rsidRPr="00F52F0B">
        <w:t>amintiya</w:t>
      </w:r>
      <w:proofErr w:type="spellEnd"/>
    </w:p>
    <w:p w14:paraId="2FB52B41" w14:textId="77777777" w:rsidR="00F52F0B" w:rsidRPr="00F52F0B" w:rsidRDefault="00F52F0B" w:rsidP="00F52F0B">
      <w:pPr>
        <w:pStyle w:val="ListParagraph"/>
        <w:numPr>
          <w:ilvl w:val="0"/>
          <w:numId w:val="30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F52F0B">
        <w:t>ngirramini</w:t>
      </w:r>
      <w:proofErr w:type="spellEnd"/>
      <w:r w:rsidRPr="00F52F0B">
        <w:t xml:space="preserve"> </w:t>
      </w:r>
      <w:proofErr w:type="spellStart"/>
      <w:r w:rsidRPr="00F52F0B">
        <w:t>ngini</w:t>
      </w:r>
      <w:proofErr w:type="spellEnd"/>
      <w:r w:rsidRPr="00F52F0B">
        <w:t xml:space="preserve"> option to view </w:t>
      </w:r>
      <w:proofErr w:type="spellStart"/>
      <w:r w:rsidRPr="00F52F0B">
        <w:t>nginanki</w:t>
      </w:r>
      <w:proofErr w:type="spellEnd"/>
      <w:r w:rsidRPr="00F52F0B">
        <w:t xml:space="preserve"> 5 account transactions.</w:t>
      </w:r>
    </w:p>
    <w:p w14:paraId="5449309B" w14:textId="77777777" w:rsidR="00F52F0B" w:rsidRPr="00F52F0B" w:rsidRDefault="00F52F0B" w:rsidP="00F52F0B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F52F0B">
        <w:t>Nginja</w:t>
      </w:r>
      <w:proofErr w:type="spellEnd"/>
      <w:r w:rsidRPr="00F52F0B">
        <w:t xml:space="preserve"> </w:t>
      </w:r>
      <w:proofErr w:type="spellStart"/>
      <w:r w:rsidRPr="00F52F0B">
        <w:t>wiyi</w:t>
      </w:r>
      <w:proofErr w:type="spellEnd"/>
      <w:r w:rsidRPr="00F52F0B">
        <w:t xml:space="preserve"> select ‘View Detailed Transaction History’ </w:t>
      </w:r>
      <w:proofErr w:type="spellStart"/>
      <w:r w:rsidRPr="00F52F0B">
        <w:t>ngini</w:t>
      </w:r>
      <w:proofErr w:type="spellEnd"/>
      <w:r w:rsidRPr="00F52F0B">
        <w:t xml:space="preserve"> </w:t>
      </w:r>
      <w:proofErr w:type="spellStart"/>
      <w:r w:rsidRPr="00F52F0B">
        <w:t>nimpirtimarti</w:t>
      </w:r>
      <w:proofErr w:type="spellEnd"/>
      <w:r w:rsidRPr="00F52F0B">
        <w:t xml:space="preserve"> </w:t>
      </w:r>
      <w:proofErr w:type="spellStart"/>
      <w:r w:rsidRPr="00F52F0B">
        <w:t>wulikija</w:t>
      </w:r>
      <w:proofErr w:type="spellEnd"/>
      <w:r w:rsidRPr="00F52F0B">
        <w:t xml:space="preserve"> </w:t>
      </w:r>
      <w:proofErr w:type="spellStart"/>
      <w:r w:rsidRPr="00F52F0B">
        <w:t>ngirramini</w:t>
      </w:r>
      <w:proofErr w:type="spellEnd"/>
      <w:r w:rsidRPr="00F52F0B">
        <w:t xml:space="preserve"> </w:t>
      </w:r>
      <w:proofErr w:type="spellStart"/>
      <w:r w:rsidRPr="00F52F0B">
        <w:t>ngini</w:t>
      </w:r>
      <w:proofErr w:type="spellEnd"/>
      <w:r w:rsidRPr="00F52F0B">
        <w:t xml:space="preserve"> transactions.</w:t>
      </w:r>
    </w:p>
    <w:p w14:paraId="16DA9BE7" w14:textId="77777777" w:rsidR="00F52F0B" w:rsidRPr="00F52F0B" w:rsidRDefault="00F52F0B" w:rsidP="00F52F0B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F52F0B">
        <w:t xml:space="preserve">Karri selecting </w:t>
      </w:r>
      <w:proofErr w:type="spellStart"/>
      <w:r w:rsidRPr="00F52F0B">
        <w:t>ngini</w:t>
      </w:r>
      <w:proofErr w:type="spellEnd"/>
      <w:r w:rsidRPr="00F52F0B">
        <w:t xml:space="preserve"> ‘View Statements’ </w:t>
      </w:r>
      <w:proofErr w:type="spellStart"/>
      <w:r w:rsidRPr="00F52F0B">
        <w:t>awunganji</w:t>
      </w:r>
      <w:proofErr w:type="spellEnd"/>
      <w:r w:rsidRPr="00F52F0B">
        <w:t xml:space="preserve"> past statements </w:t>
      </w:r>
      <w:proofErr w:type="spellStart"/>
      <w:r w:rsidRPr="00F52F0B">
        <w:t>amintiya</w:t>
      </w:r>
      <w:proofErr w:type="spellEnd"/>
      <w:r w:rsidRPr="00F52F0B">
        <w:t xml:space="preserve"> karri </w:t>
      </w:r>
      <w:proofErr w:type="spellStart"/>
      <w:r w:rsidRPr="00F52F0B">
        <w:t>nginja</w:t>
      </w:r>
      <w:proofErr w:type="spellEnd"/>
      <w:r w:rsidRPr="00F52F0B">
        <w:t xml:space="preserve"> </w:t>
      </w:r>
      <w:proofErr w:type="spellStart"/>
      <w:r w:rsidRPr="00F52F0B">
        <w:t>nimpakuluwunyi</w:t>
      </w:r>
      <w:proofErr w:type="spellEnd"/>
      <w:r w:rsidRPr="00F52F0B">
        <w:t xml:space="preserve"> statements </w:t>
      </w:r>
      <w:proofErr w:type="spellStart"/>
      <w:r w:rsidRPr="00F52F0B">
        <w:t>amintiya</w:t>
      </w:r>
      <w:proofErr w:type="spellEnd"/>
      <w:r w:rsidRPr="00F52F0B">
        <w:t xml:space="preserve"> karri </w:t>
      </w:r>
      <w:proofErr w:type="spellStart"/>
      <w:r w:rsidRPr="00F52F0B">
        <w:t>anipangiji</w:t>
      </w:r>
      <w:proofErr w:type="spellEnd"/>
      <w:r w:rsidRPr="00F52F0B">
        <w:t xml:space="preserve"> </w:t>
      </w:r>
      <w:proofErr w:type="spellStart"/>
      <w:r w:rsidRPr="00F52F0B">
        <w:t>kangijila</w:t>
      </w:r>
      <w:proofErr w:type="spellEnd"/>
      <w:r w:rsidRPr="00F52F0B">
        <w:t>.</w:t>
      </w:r>
    </w:p>
    <w:p w14:paraId="5B9BAE7B" w14:textId="77777777" w:rsidR="00F52F0B" w:rsidRPr="00F52F0B" w:rsidRDefault="00F52F0B" w:rsidP="00F52F0B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F52F0B">
        <w:t>Awunganji</w:t>
      </w:r>
      <w:proofErr w:type="spellEnd"/>
      <w:r w:rsidRPr="00F52F0B">
        <w:t xml:space="preserve"> </w:t>
      </w:r>
      <w:proofErr w:type="spellStart"/>
      <w:r w:rsidRPr="00F52F0B">
        <w:t>awarra</w:t>
      </w:r>
      <w:proofErr w:type="spellEnd"/>
      <w:r w:rsidRPr="00F52F0B">
        <w:t xml:space="preserve"> ‘Settings’ link </w:t>
      </w:r>
      <w:proofErr w:type="spellStart"/>
      <w:r w:rsidRPr="00F52F0B">
        <w:t>kapi</w:t>
      </w:r>
      <w:proofErr w:type="spellEnd"/>
      <w:r w:rsidRPr="00F52F0B">
        <w:t>:</w:t>
      </w:r>
    </w:p>
    <w:p w14:paraId="7E817C0C" w14:textId="77777777" w:rsidR="00F52F0B" w:rsidRPr="00F52F0B" w:rsidRDefault="00F52F0B" w:rsidP="00F52F0B">
      <w:pPr>
        <w:pStyle w:val="ListParagraph"/>
        <w:numPr>
          <w:ilvl w:val="0"/>
          <w:numId w:val="31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F52F0B">
        <w:t>Nginja</w:t>
      </w:r>
      <w:proofErr w:type="spellEnd"/>
      <w:r w:rsidRPr="00F52F0B">
        <w:t xml:space="preserve"> </w:t>
      </w:r>
      <w:proofErr w:type="spellStart"/>
      <w:r w:rsidRPr="00F52F0B">
        <w:t>nginiwaliwa</w:t>
      </w:r>
      <w:proofErr w:type="spellEnd"/>
      <w:r w:rsidRPr="00F52F0B">
        <w:t xml:space="preserve"> </w:t>
      </w:r>
      <w:proofErr w:type="spellStart"/>
      <w:r w:rsidRPr="00F52F0B">
        <w:t>nginjatuwu</w:t>
      </w:r>
      <w:proofErr w:type="spellEnd"/>
      <w:r w:rsidRPr="00F52F0B">
        <w:t xml:space="preserve"> ‘Transaction Settings’ karri </w:t>
      </w:r>
      <w:proofErr w:type="spellStart"/>
      <w:r w:rsidRPr="00F52F0B">
        <w:t>takamina</w:t>
      </w:r>
      <w:proofErr w:type="spellEnd"/>
      <w:r w:rsidRPr="00F52F0B">
        <w:t xml:space="preserve"> tap to pay </w:t>
      </w:r>
      <w:proofErr w:type="spellStart"/>
      <w:r w:rsidRPr="00F52F0B">
        <w:t>ngini</w:t>
      </w:r>
      <w:proofErr w:type="spellEnd"/>
      <w:r w:rsidRPr="00F52F0B">
        <w:t xml:space="preserve"> on or off </w:t>
      </w:r>
      <w:proofErr w:type="spellStart"/>
      <w:r w:rsidRPr="00F52F0B">
        <w:t>ngirramini</w:t>
      </w:r>
      <w:proofErr w:type="spellEnd"/>
      <w:r w:rsidRPr="00F52F0B">
        <w:t xml:space="preserve">. Tap karri </w:t>
      </w:r>
      <w:proofErr w:type="spellStart"/>
      <w:r w:rsidRPr="00F52F0B">
        <w:t>payi</w:t>
      </w:r>
      <w:proofErr w:type="spellEnd"/>
      <w:r w:rsidRPr="00F52F0B">
        <w:t xml:space="preserve"> </w:t>
      </w:r>
      <w:proofErr w:type="spellStart"/>
      <w:r w:rsidRPr="00F52F0B">
        <w:t>awarra</w:t>
      </w:r>
      <w:proofErr w:type="spellEnd"/>
      <w:r w:rsidRPr="00F52F0B">
        <w:t xml:space="preserve"> </w:t>
      </w:r>
      <w:proofErr w:type="spellStart"/>
      <w:r w:rsidRPr="00F52F0B">
        <w:t>apangirra</w:t>
      </w:r>
      <w:proofErr w:type="spellEnd"/>
      <w:r w:rsidRPr="00F52F0B">
        <w:t xml:space="preserve"> </w:t>
      </w:r>
      <w:proofErr w:type="spellStart"/>
      <w:r w:rsidRPr="00F52F0B">
        <w:t>ngini</w:t>
      </w:r>
      <w:proofErr w:type="spellEnd"/>
      <w:r w:rsidRPr="00F52F0B">
        <w:t xml:space="preserve"> </w:t>
      </w:r>
      <w:proofErr w:type="spellStart"/>
      <w:r w:rsidRPr="00F52F0B">
        <w:t>nginja</w:t>
      </w:r>
      <w:proofErr w:type="spellEnd"/>
      <w:r w:rsidRPr="00F52F0B">
        <w:t xml:space="preserve"> tap </w:t>
      </w:r>
      <w:proofErr w:type="spellStart"/>
      <w:r w:rsidRPr="00F52F0B">
        <w:t>nimi</w:t>
      </w:r>
      <w:proofErr w:type="spellEnd"/>
      <w:r w:rsidRPr="00F52F0B">
        <w:t xml:space="preserve"> </w:t>
      </w:r>
      <w:proofErr w:type="spellStart"/>
      <w:r w:rsidRPr="00F52F0B">
        <w:t>nginjila</w:t>
      </w:r>
      <w:proofErr w:type="spellEnd"/>
      <w:r w:rsidRPr="00F52F0B">
        <w:t xml:space="preserve"> card </w:t>
      </w:r>
      <w:proofErr w:type="spellStart"/>
      <w:r w:rsidRPr="00F52F0B">
        <w:t>kangi</w:t>
      </w:r>
      <w:proofErr w:type="spellEnd"/>
      <w:r w:rsidRPr="00F52F0B">
        <w:t xml:space="preserve"> EFTPOS karri </w:t>
      </w:r>
      <w:proofErr w:type="spellStart"/>
      <w:r w:rsidRPr="00F52F0B">
        <w:t>payi</w:t>
      </w:r>
      <w:proofErr w:type="spellEnd"/>
      <w:r w:rsidRPr="00F52F0B">
        <w:t xml:space="preserve"> </w:t>
      </w:r>
      <w:proofErr w:type="spellStart"/>
      <w:r w:rsidRPr="00F52F0B">
        <w:t>nimi</w:t>
      </w:r>
      <w:proofErr w:type="spellEnd"/>
      <w:r w:rsidRPr="00F52F0B">
        <w:t xml:space="preserve"> </w:t>
      </w:r>
      <w:proofErr w:type="spellStart"/>
      <w:r w:rsidRPr="00F52F0B">
        <w:t>kapi</w:t>
      </w:r>
      <w:proofErr w:type="spellEnd"/>
      <w:r w:rsidRPr="00F52F0B">
        <w:t xml:space="preserve"> store </w:t>
      </w:r>
      <w:proofErr w:type="spellStart"/>
      <w:r w:rsidRPr="00F52F0B">
        <w:t>karluwu</w:t>
      </w:r>
      <w:proofErr w:type="spellEnd"/>
      <w:r w:rsidRPr="00F52F0B">
        <w:t xml:space="preserve"> </w:t>
      </w:r>
      <w:proofErr w:type="spellStart"/>
      <w:r w:rsidRPr="00F52F0B">
        <w:t>nimpalamiya</w:t>
      </w:r>
      <w:proofErr w:type="spellEnd"/>
      <w:r w:rsidRPr="00F52F0B">
        <w:t xml:space="preserve"> </w:t>
      </w:r>
      <w:proofErr w:type="spellStart"/>
      <w:r w:rsidRPr="00F52F0B">
        <w:t>nginjila</w:t>
      </w:r>
      <w:proofErr w:type="spellEnd"/>
      <w:r w:rsidRPr="00F52F0B">
        <w:t xml:space="preserve"> PIN karri </w:t>
      </w:r>
      <w:proofErr w:type="spellStart"/>
      <w:r w:rsidRPr="00F52F0B">
        <w:t>nuwunga</w:t>
      </w:r>
      <w:proofErr w:type="spellEnd"/>
      <w:r w:rsidRPr="00F52F0B">
        <w:t xml:space="preserve"> $100, </w:t>
      </w:r>
      <w:proofErr w:type="spellStart"/>
      <w:r w:rsidRPr="00F52F0B">
        <w:t>arrami</w:t>
      </w:r>
      <w:proofErr w:type="spellEnd"/>
      <w:r w:rsidRPr="00F52F0B">
        <w:t xml:space="preserve"> $200 </w:t>
      </w:r>
      <w:proofErr w:type="spellStart"/>
      <w:r w:rsidRPr="00F52F0B">
        <w:t>kangi</w:t>
      </w:r>
      <w:proofErr w:type="spellEnd"/>
      <w:r w:rsidRPr="00F52F0B">
        <w:t xml:space="preserve"> </w:t>
      </w:r>
      <w:proofErr w:type="spellStart"/>
      <w:r w:rsidRPr="00F52F0B">
        <w:t>yingwapa</w:t>
      </w:r>
      <w:proofErr w:type="spellEnd"/>
      <w:r w:rsidRPr="00F52F0B">
        <w:t xml:space="preserve"> stores.</w:t>
      </w:r>
    </w:p>
    <w:p w14:paraId="4880D09E" w14:textId="77777777" w:rsidR="00F52F0B" w:rsidRPr="00F52F0B" w:rsidRDefault="00F52F0B" w:rsidP="00F52F0B">
      <w:pPr>
        <w:pStyle w:val="ListParagraph"/>
        <w:numPr>
          <w:ilvl w:val="0"/>
          <w:numId w:val="31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F52F0B">
        <w:t>Nginja</w:t>
      </w:r>
      <w:proofErr w:type="spellEnd"/>
      <w:r w:rsidRPr="00F52F0B">
        <w:t xml:space="preserve"> </w:t>
      </w:r>
      <w:proofErr w:type="spellStart"/>
      <w:r w:rsidRPr="00F52F0B">
        <w:t>wiyi</w:t>
      </w:r>
      <w:proofErr w:type="spellEnd"/>
      <w:r w:rsidRPr="00F52F0B">
        <w:t xml:space="preserve"> turn off tap karri </w:t>
      </w:r>
      <w:proofErr w:type="spellStart"/>
      <w:r w:rsidRPr="00F52F0B">
        <w:t>payi</w:t>
      </w:r>
      <w:proofErr w:type="spellEnd"/>
      <w:r w:rsidRPr="00F52F0B">
        <w:t xml:space="preserve"> </w:t>
      </w:r>
      <w:proofErr w:type="spellStart"/>
      <w:r w:rsidRPr="00F52F0B">
        <w:t>nimpami</w:t>
      </w:r>
      <w:proofErr w:type="spellEnd"/>
      <w:r w:rsidRPr="00F52F0B">
        <w:t xml:space="preserve"> </w:t>
      </w:r>
      <w:proofErr w:type="spellStart"/>
      <w:r w:rsidRPr="00F52F0B">
        <w:t>api</w:t>
      </w:r>
      <w:proofErr w:type="spellEnd"/>
      <w:r w:rsidRPr="00F52F0B">
        <w:t xml:space="preserve"> </w:t>
      </w:r>
      <w:proofErr w:type="spellStart"/>
      <w:r w:rsidRPr="00F52F0B">
        <w:t>ngini</w:t>
      </w:r>
      <w:proofErr w:type="spellEnd"/>
      <w:r w:rsidRPr="00F52F0B">
        <w:t xml:space="preserve"> </w:t>
      </w:r>
      <w:proofErr w:type="spellStart"/>
      <w:r w:rsidRPr="00F52F0B">
        <w:t>karluwu</w:t>
      </w:r>
      <w:proofErr w:type="spellEnd"/>
      <w:r w:rsidRPr="00F52F0B">
        <w:t xml:space="preserve"> </w:t>
      </w:r>
      <w:proofErr w:type="spellStart"/>
      <w:r w:rsidRPr="00F52F0B">
        <w:t>nimpirtimarti</w:t>
      </w:r>
      <w:proofErr w:type="spellEnd"/>
      <w:r w:rsidRPr="00F52F0B">
        <w:t xml:space="preserve"> </w:t>
      </w:r>
      <w:proofErr w:type="spellStart"/>
      <w:r w:rsidRPr="00F52F0B">
        <w:t>awarra</w:t>
      </w:r>
      <w:proofErr w:type="spellEnd"/>
      <w:r w:rsidRPr="00F52F0B">
        <w:t xml:space="preserve"> </w:t>
      </w:r>
      <w:proofErr w:type="spellStart"/>
      <w:r w:rsidRPr="00F52F0B">
        <w:t>arrami</w:t>
      </w:r>
      <w:proofErr w:type="spellEnd"/>
      <w:r w:rsidRPr="00F52F0B">
        <w:t xml:space="preserve"> </w:t>
      </w:r>
      <w:proofErr w:type="spellStart"/>
      <w:r w:rsidRPr="00F52F0B">
        <w:t>nginja</w:t>
      </w:r>
      <w:proofErr w:type="spellEnd"/>
      <w:r w:rsidRPr="00F52F0B">
        <w:t xml:space="preserve"> </w:t>
      </w:r>
      <w:proofErr w:type="spellStart"/>
      <w:r w:rsidRPr="00F52F0B">
        <w:t>puranji</w:t>
      </w:r>
      <w:proofErr w:type="spellEnd"/>
      <w:r w:rsidRPr="00F52F0B">
        <w:t xml:space="preserve"> </w:t>
      </w:r>
      <w:proofErr w:type="spellStart"/>
      <w:r w:rsidRPr="00F52F0B">
        <w:t>ngini</w:t>
      </w:r>
      <w:proofErr w:type="spellEnd"/>
      <w:r w:rsidRPr="00F52F0B">
        <w:t xml:space="preserve"> insert </w:t>
      </w:r>
      <w:proofErr w:type="spellStart"/>
      <w:r w:rsidRPr="00F52F0B">
        <w:t>arrami</w:t>
      </w:r>
      <w:proofErr w:type="spellEnd"/>
      <w:r w:rsidRPr="00F52F0B">
        <w:t xml:space="preserve"> swipe </w:t>
      </w:r>
      <w:proofErr w:type="spellStart"/>
      <w:r w:rsidRPr="00F52F0B">
        <w:t>nimi</w:t>
      </w:r>
      <w:proofErr w:type="spellEnd"/>
      <w:r w:rsidRPr="00F52F0B">
        <w:t xml:space="preserve"> </w:t>
      </w:r>
      <w:proofErr w:type="spellStart"/>
      <w:r w:rsidRPr="00F52F0B">
        <w:t>nginjila</w:t>
      </w:r>
      <w:proofErr w:type="spellEnd"/>
      <w:r w:rsidRPr="00F52F0B">
        <w:t xml:space="preserve"> card </w:t>
      </w:r>
      <w:proofErr w:type="spellStart"/>
      <w:r w:rsidRPr="00F52F0B">
        <w:t>kapi</w:t>
      </w:r>
      <w:proofErr w:type="spellEnd"/>
      <w:r w:rsidRPr="00F52F0B">
        <w:t xml:space="preserve"> shops.</w:t>
      </w:r>
    </w:p>
    <w:p w14:paraId="10D02BC5" w14:textId="77777777" w:rsidR="00F52F0B" w:rsidRPr="00F52F0B" w:rsidRDefault="00F52F0B" w:rsidP="00F52F0B">
      <w:pPr>
        <w:pStyle w:val="ListParagraph"/>
        <w:numPr>
          <w:ilvl w:val="0"/>
          <w:numId w:val="31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F52F0B">
        <w:t>Nginja</w:t>
      </w:r>
      <w:proofErr w:type="spellEnd"/>
      <w:r w:rsidRPr="00F52F0B">
        <w:t xml:space="preserve"> </w:t>
      </w:r>
      <w:proofErr w:type="spellStart"/>
      <w:r w:rsidRPr="00F52F0B">
        <w:t>wiyi</w:t>
      </w:r>
      <w:proofErr w:type="spellEnd"/>
      <w:r w:rsidRPr="00F52F0B">
        <w:t xml:space="preserve"> </w:t>
      </w:r>
      <w:proofErr w:type="spellStart"/>
      <w:r w:rsidRPr="00F52F0B">
        <w:t>kunji</w:t>
      </w:r>
      <w:proofErr w:type="spellEnd"/>
      <w:r w:rsidRPr="00F52F0B">
        <w:t xml:space="preserve"> (block) </w:t>
      </w:r>
      <w:proofErr w:type="spellStart"/>
      <w:r w:rsidRPr="00F52F0B">
        <w:t>ngini</w:t>
      </w:r>
      <w:proofErr w:type="spellEnd"/>
      <w:r w:rsidRPr="00F52F0B">
        <w:t xml:space="preserve"> </w:t>
      </w:r>
      <w:proofErr w:type="spellStart"/>
      <w:r w:rsidRPr="00F52F0B">
        <w:t>yipakuturrupa</w:t>
      </w:r>
      <w:proofErr w:type="spellEnd"/>
      <w:r w:rsidRPr="00F52F0B">
        <w:t xml:space="preserve"> </w:t>
      </w:r>
      <w:proofErr w:type="spellStart"/>
      <w:r w:rsidRPr="00F52F0B">
        <w:t>arrami</w:t>
      </w:r>
      <w:proofErr w:type="spellEnd"/>
      <w:r w:rsidRPr="00F52F0B">
        <w:t xml:space="preserve"> </w:t>
      </w:r>
      <w:proofErr w:type="spellStart"/>
      <w:r w:rsidRPr="00F52F0B">
        <w:t>mintaya</w:t>
      </w:r>
      <w:proofErr w:type="spellEnd"/>
      <w:r w:rsidRPr="00F52F0B">
        <w:t xml:space="preserve"> </w:t>
      </w:r>
      <w:proofErr w:type="spellStart"/>
      <w:r w:rsidRPr="00F52F0B">
        <w:t>pirimi</w:t>
      </w:r>
      <w:proofErr w:type="spellEnd"/>
      <w:r w:rsidRPr="00F52F0B">
        <w:t xml:space="preserve"> </w:t>
      </w:r>
      <w:proofErr w:type="spellStart"/>
      <w:r w:rsidRPr="00F52F0B">
        <w:t>nginjila</w:t>
      </w:r>
      <w:proofErr w:type="spellEnd"/>
      <w:r w:rsidRPr="00F52F0B">
        <w:t xml:space="preserve"> card. </w:t>
      </w:r>
      <w:proofErr w:type="spellStart"/>
      <w:r w:rsidRPr="00F52F0B">
        <w:t>Awarra</w:t>
      </w:r>
      <w:proofErr w:type="spellEnd"/>
      <w:r w:rsidRPr="00F52F0B">
        <w:t xml:space="preserve"> </w:t>
      </w:r>
      <w:proofErr w:type="spellStart"/>
      <w:r w:rsidRPr="00F52F0B">
        <w:t>nanki</w:t>
      </w:r>
      <w:proofErr w:type="spellEnd"/>
      <w:r w:rsidRPr="00F52F0B">
        <w:t xml:space="preserve"> </w:t>
      </w:r>
      <w:proofErr w:type="spellStart"/>
      <w:r w:rsidRPr="00F52F0B">
        <w:t>ngirramini</w:t>
      </w:r>
      <w:proofErr w:type="spellEnd"/>
      <w:r w:rsidRPr="00F52F0B">
        <w:t xml:space="preserve"> </w:t>
      </w:r>
      <w:proofErr w:type="spellStart"/>
      <w:r w:rsidRPr="00F52F0B">
        <w:t>arikirimi</w:t>
      </w:r>
      <w:proofErr w:type="spellEnd"/>
      <w:r w:rsidRPr="00F52F0B">
        <w:t xml:space="preserve"> </w:t>
      </w:r>
      <w:proofErr w:type="spellStart"/>
      <w:r w:rsidRPr="00F52F0B">
        <w:t>ngini</w:t>
      </w:r>
      <w:proofErr w:type="spellEnd"/>
      <w:r w:rsidRPr="00F52F0B">
        <w:t xml:space="preserve"> </w:t>
      </w:r>
      <w:proofErr w:type="spellStart"/>
      <w:r w:rsidRPr="00F52F0B">
        <w:t>wuta</w:t>
      </w:r>
      <w:proofErr w:type="spellEnd"/>
      <w:r w:rsidRPr="00F52F0B">
        <w:t xml:space="preserve"> </w:t>
      </w:r>
      <w:proofErr w:type="spellStart"/>
      <w:r w:rsidRPr="00F52F0B">
        <w:t>anapa</w:t>
      </w:r>
      <w:proofErr w:type="spellEnd"/>
      <w:r w:rsidRPr="00F52F0B">
        <w:t xml:space="preserve"> </w:t>
      </w:r>
      <w:proofErr w:type="spellStart"/>
      <w:r w:rsidRPr="00F52F0B">
        <w:t>wiyi</w:t>
      </w:r>
      <w:proofErr w:type="spellEnd"/>
      <w:r w:rsidRPr="00F52F0B">
        <w:t xml:space="preserve"> pili </w:t>
      </w:r>
      <w:proofErr w:type="spellStart"/>
      <w:r w:rsidRPr="00F52F0B">
        <w:t>waya</w:t>
      </w:r>
      <w:proofErr w:type="spellEnd"/>
      <w:r w:rsidRPr="00F52F0B">
        <w:t xml:space="preserve"> </w:t>
      </w:r>
      <w:proofErr w:type="spellStart"/>
      <w:r w:rsidRPr="00F52F0B">
        <w:t>kunji</w:t>
      </w:r>
      <w:proofErr w:type="spellEnd"/>
      <w:r w:rsidRPr="00F52F0B">
        <w:t xml:space="preserve"> </w:t>
      </w:r>
      <w:proofErr w:type="spellStart"/>
      <w:r w:rsidRPr="00F52F0B">
        <w:t>nginjila</w:t>
      </w:r>
      <w:proofErr w:type="spellEnd"/>
      <w:r w:rsidRPr="00F52F0B">
        <w:t xml:space="preserve"> SmartCard karri </w:t>
      </w:r>
      <w:proofErr w:type="spellStart"/>
      <w:r w:rsidRPr="00F52F0B">
        <w:t>yipakuturrupa</w:t>
      </w:r>
      <w:proofErr w:type="spellEnd"/>
      <w:r w:rsidRPr="00F52F0B">
        <w:t xml:space="preserve"> </w:t>
      </w:r>
      <w:proofErr w:type="spellStart"/>
      <w:r w:rsidRPr="00F52F0B">
        <w:t>amintiya</w:t>
      </w:r>
      <w:proofErr w:type="spellEnd"/>
      <w:r w:rsidRPr="00F52F0B">
        <w:t xml:space="preserve"> karri </w:t>
      </w:r>
      <w:proofErr w:type="spellStart"/>
      <w:r w:rsidRPr="00F52F0B">
        <w:t>mintaya</w:t>
      </w:r>
      <w:proofErr w:type="spellEnd"/>
      <w:r w:rsidRPr="00F52F0B">
        <w:t xml:space="preserve"> </w:t>
      </w:r>
      <w:proofErr w:type="spellStart"/>
      <w:r w:rsidRPr="00F52F0B">
        <w:t>pirimani</w:t>
      </w:r>
      <w:proofErr w:type="spellEnd"/>
      <w:r w:rsidRPr="00F52F0B">
        <w:t>.</w:t>
      </w:r>
    </w:p>
    <w:p w14:paraId="1D2BED66" w14:textId="77777777" w:rsidR="00F52F0B" w:rsidRPr="00F52F0B" w:rsidRDefault="00F52F0B" w:rsidP="00F52F0B">
      <w:pPr>
        <w:pStyle w:val="ListParagraph"/>
        <w:numPr>
          <w:ilvl w:val="0"/>
          <w:numId w:val="31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F52F0B">
        <w:lastRenderedPageBreak/>
        <w:t>Nginja</w:t>
      </w:r>
      <w:proofErr w:type="spellEnd"/>
      <w:r w:rsidRPr="00F52F0B">
        <w:t xml:space="preserve"> </w:t>
      </w:r>
      <w:proofErr w:type="spellStart"/>
      <w:r w:rsidRPr="00F52F0B">
        <w:t>wayarri</w:t>
      </w:r>
      <w:proofErr w:type="spellEnd"/>
      <w:r w:rsidRPr="00F52F0B">
        <w:t xml:space="preserve"> </w:t>
      </w:r>
      <w:proofErr w:type="spellStart"/>
      <w:r w:rsidRPr="00F52F0B">
        <w:t>nanginta</w:t>
      </w:r>
      <w:proofErr w:type="spellEnd"/>
      <w:r w:rsidRPr="00F52F0B">
        <w:t xml:space="preserve"> </w:t>
      </w:r>
      <w:proofErr w:type="spellStart"/>
      <w:r w:rsidRPr="00F52F0B">
        <w:t>nyoni</w:t>
      </w:r>
      <w:proofErr w:type="spellEnd"/>
      <w:r w:rsidRPr="00F52F0B">
        <w:t xml:space="preserve"> </w:t>
      </w:r>
      <w:proofErr w:type="spellStart"/>
      <w:r w:rsidRPr="00F52F0B">
        <w:t>ngini</w:t>
      </w:r>
      <w:proofErr w:type="spellEnd"/>
      <w:r w:rsidRPr="00F52F0B">
        <w:t xml:space="preserve"> </w:t>
      </w:r>
      <w:proofErr w:type="spellStart"/>
      <w:r w:rsidRPr="00F52F0B">
        <w:rPr>
          <w:rFonts w:eastAsia="Batang" w:hint="eastAsia"/>
          <w:lang w:eastAsia="ko-KR"/>
        </w:rPr>
        <w:t>w</w:t>
      </w:r>
      <w:r w:rsidRPr="00F52F0B">
        <w:t>aya</w:t>
      </w:r>
      <w:proofErr w:type="spellEnd"/>
      <w:r w:rsidRPr="00F52F0B">
        <w:t xml:space="preserve"> </w:t>
      </w:r>
      <w:proofErr w:type="spellStart"/>
      <w:r w:rsidRPr="00F52F0B">
        <w:t>jirringa</w:t>
      </w:r>
      <w:proofErr w:type="spellEnd"/>
      <w:r w:rsidRPr="00F52F0B">
        <w:t xml:space="preserve"> card. </w:t>
      </w:r>
      <w:proofErr w:type="spellStart"/>
      <w:r w:rsidRPr="00F52F0B">
        <w:t>Awarra</w:t>
      </w:r>
      <w:proofErr w:type="spellEnd"/>
      <w:r w:rsidRPr="00F52F0B">
        <w:t xml:space="preserve"> </w:t>
      </w:r>
      <w:proofErr w:type="spellStart"/>
      <w:r w:rsidRPr="00F52F0B">
        <w:t>nanki</w:t>
      </w:r>
      <w:proofErr w:type="spellEnd"/>
      <w:r w:rsidRPr="00F52F0B">
        <w:t xml:space="preserve"> </w:t>
      </w:r>
      <w:proofErr w:type="spellStart"/>
      <w:r w:rsidRPr="00F52F0B">
        <w:t>apakirayi</w:t>
      </w:r>
      <w:proofErr w:type="spellEnd"/>
      <w:r w:rsidRPr="00F52F0B">
        <w:t xml:space="preserve"> </w:t>
      </w:r>
      <w:proofErr w:type="spellStart"/>
      <w:r w:rsidRPr="00F52F0B">
        <w:t>arrakini</w:t>
      </w:r>
      <w:proofErr w:type="spellEnd"/>
      <w:r w:rsidRPr="00F52F0B">
        <w:t xml:space="preserve"> card </w:t>
      </w:r>
      <w:proofErr w:type="spellStart"/>
      <w:r w:rsidRPr="00F52F0B">
        <w:t>ngini</w:t>
      </w:r>
      <w:proofErr w:type="spellEnd"/>
      <w:r w:rsidRPr="00F52F0B">
        <w:t xml:space="preserve"> </w:t>
      </w:r>
      <w:proofErr w:type="spellStart"/>
      <w:r w:rsidRPr="00F52F0B">
        <w:t>nginjila</w:t>
      </w:r>
      <w:proofErr w:type="spellEnd"/>
      <w:r w:rsidRPr="00F52F0B">
        <w:t xml:space="preserve"> SmartCard </w:t>
      </w:r>
      <w:proofErr w:type="spellStart"/>
      <w:r w:rsidRPr="00F52F0B">
        <w:t>jirringa</w:t>
      </w:r>
      <w:proofErr w:type="spellEnd"/>
      <w:r w:rsidRPr="00F52F0B">
        <w:t>.</w:t>
      </w:r>
    </w:p>
    <w:p w14:paraId="393F2AD0" w14:textId="77777777" w:rsidR="00F52F0B" w:rsidRPr="00F52F0B" w:rsidRDefault="00F52F0B" w:rsidP="00F52F0B">
      <w:pPr>
        <w:pStyle w:val="ListParagraph"/>
        <w:numPr>
          <w:ilvl w:val="0"/>
          <w:numId w:val="31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F52F0B">
        <w:t>Nginja</w:t>
      </w:r>
      <w:proofErr w:type="spellEnd"/>
      <w:r w:rsidRPr="00F52F0B">
        <w:t xml:space="preserve"> </w:t>
      </w:r>
      <w:proofErr w:type="spellStart"/>
      <w:r w:rsidRPr="00F52F0B">
        <w:t>wayarri</w:t>
      </w:r>
      <w:proofErr w:type="spellEnd"/>
      <w:r w:rsidRPr="00F52F0B">
        <w:t xml:space="preserve"> </w:t>
      </w:r>
      <w:proofErr w:type="spellStart"/>
      <w:r w:rsidRPr="00F52F0B">
        <w:t>nyoni</w:t>
      </w:r>
      <w:proofErr w:type="spellEnd"/>
      <w:r w:rsidRPr="00F52F0B">
        <w:t xml:space="preserve"> </w:t>
      </w:r>
      <w:proofErr w:type="spellStart"/>
      <w:r w:rsidRPr="00F52F0B">
        <w:t>nimpakirimi</w:t>
      </w:r>
      <w:proofErr w:type="spellEnd"/>
      <w:r w:rsidRPr="00F52F0B">
        <w:t xml:space="preserve"> </w:t>
      </w:r>
      <w:proofErr w:type="spellStart"/>
      <w:r w:rsidRPr="00F52F0B">
        <w:t>kangi</w:t>
      </w:r>
      <w:proofErr w:type="spellEnd"/>
      <w:r w:rsidRPr="00F52F0B">
        <w:t xml:space="preserve"> </w:t>
      </w:r>
      <w:proofErr w:type="spellStart"/>
      <w:r w:rsidRPr="00F52F0B">
        <w:t>nginjila</w:t>
      </w:r>
      <w:proofErr w:type="spellEnd"/>
      <w:r w:rsidRPr="00F52F0B">
        <w:t xml:space="preserve"> SmartCard PIN.</w:t>
      </w:r>
    </w:p>
    <w:p w14:paraId="475A2F59" w14:textId="77777777" w:rsidR="00F52F0B" w:rsidRPr="00F52F0B" w:rsidRDefault="00F52F0B" w:rsidP="00F52F0B">
      <w:pPr>
        <w:pStyle w:val="ListParagraph"/>
        <w:numPr>
          <w:ilvl w:val="0"/>
          <w:numId w:val="31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F52F0B">
        <w:t>Nginja</w:t>
      </w:r>
      <w:proofErr w:type="spellEnd"/>
      <w:r w:rsidRPr="00F52F0B">
        <w:t xml:space="preserve"> </w:t>
      </w:r>
      <w:proofErr w:type="spellStart"/>
      <w:r w:rsidRPr="00F52F0B">
        <w:t>wayarri</w:t>
      </w:r>
      <w:proofErr w:type="spellEnd"/>
      <w:r w:rsidRPr="00F52F0B">
        <w:t xml:space="preserve"> </w:t>
      </w:r>
      <w:proofErr w:type="spellStart"/>
      <w:r w:rsidRPr="00F52F0B">
        <w:t>nyoni</w:t>
      </w:r>
      <w:proofErr w:type="spellEnd"/>
      <w:r w:rsidRPr="00F52F0B">
        <w:t xml:space="preserve"> </w:t>
      </w:r>
      <w:proofErr w:type="spellStart"/>
      <w:r w:rsidRPr="00F52F0B">
        <w:t>nimpakirimi</w:t>
      </w:r>
      <w:proofErr w:type="spellEnd"/>
      <w:r w:rsidRPr="00F52F0B">
        <w:t xml:space="preserve"> daily card limit. </w:t>
      </w:r>
      <w:proofErr w:type="spellStart"/>
      <w:r w:rsidRPr="00F52F0B">
        <w:t>Awarra</w:t>
      </w:r>
      <w:proofErr w:type="spellEnd"/>
      <w:r w:rsidRPr="00F52F0B">
        <w:t xml:space="preserve"> </w:t>
      </w:r>
      <w:proofErr w:type="spellStart"/>
      <w:r w:rsidRPr="00F52F0B">
        <w:t>nanki</w:t>
      </w:r>
      <w:proofErr w:type="spellEnd"/>
      <w:r w:rsidRPr="00F52F0B">
        <w:t xml:space="preserve"> </w:t>
      </w:r>
      <w:proofErr w:type="spellStart"/>
      <w:r w:rsidRPr="00F52F0B">
        <w:t>ngini</w:t>
      </w:r>
      <w:proofErr w:type="spellEnd"/>
      <w:r w:rsidRPr="00F52F0B">
        <w:t xml:space="preserve"> </w:t>
      </w:r>
      <w:proofErr w:type="spellStart"/>
      <w:r w:rsidRPr="00F52F0B">
        <w:t>nginja</w:t>
      </w:r>
      <w:proofErr w:type="spellEnd"/>
      <w:r w:rsidRPr="00F52F0B">
        <w:t xml:space="preserve"> </w:t>
      </w:r>
      <w:proofErr w:type="spellStart"/>
      <w:r w:rsidRPr="00F52F0B">
        <w:t>waya</w:t>
      </w:r>
      <w:proofErr w:type="spellEnd"/>
      <w:r w:rsidRPr="00F52F0B">
        <w:t xml:space="preserve"> </w:t>
      </w:r>
      <w:proofErr w:type="spellStart"/>
      <w:r w:rsidRPr="00F52F0B">
        <w:t>yimpaja</w:t>
      </w:r>
      <w:proofErr w:type="spellEnd"/>
      <w:r w:rsidRPr="00F52F0B">
        <w:t xml:space="preserve"> spend </w:t>
      </w:r>
      <w:proofErr w:type="spellStart"/>
      <w:r w:rsidRPr="00F52F0B">
        <w:t>nimi</w:t>
      </w:r>
      <w:proofErr w:type="spellEnd"/>
      <w:r w:rsidRPr="00F52F0B">
        <w:t xml:space="preserve"> </w:t>
      </w:r>
      <w:proofErr w:type="spellStart"/>
      <w:r w:rsidRPr="00F52F0B">
        <w:t>kangi</w:t>
      </w:r>
      <w:proofErr w:type="spellEnd"/>
      <w:r w:rsidRPr="00F52F0B">
        <w:t xml:space="preserve"> </w:t>
      </w:r>
      <w:proofErr w:type="spellStart"/>
      <w:r w:rsidRPr="00F52F0B">
        <w:t>nginjila</w:t>
      </w:r>
      <w:proofErr w:type="spellEnd"/>
      <w:r w:rsidRPr="00F52F0B">
        <w:t xml:space="preserve"> card </w:t>
      </w:r>
      <w:proofErr w:type="spellStart"/>
      <w:r w:rsidRPr="00F52F0B">
        <w:t>parlanginari</w:t>
      </w:r>
      <w:proofErr w:type="spellEnd"/>
      <w:r w:rsidRPr="00F52F0B">
        <w:t>.</w:t>
      </w:r>
    </w:p>
    <w:p w14:paraId="69D7559A" w14:textId="77777777" w:rsidR="00F52F0B" w:rsidRPr="00F52F0B" w:rsidRDefault="00F52F0B" w:rsidP="00F52F0B">
      <w:pPr>
        <w:pStyle w:val="ListParagraph"/>
        <w:numPr>
          <w:ilvl w:val="0"/>
          <w:numId w:val="31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F52F0B">
        <w:t>Nginja</w:t>
      </w:r>
      <w:proofErr w:type="spellEnd"/>
      <w:r w:rsidRPr="00F52F0B">
        <w:t xml:space="preserve"> </w:t>
      </w:r>
      <w:proofErr w:type="spellStart"/>
      <w:r w:rsidRPr="00F52F0B">
        <w:t>lamiya</w:t>
      </w:r>
      <w:proofErr w:type="spellEnd"/>
      <w:r w:rsidRPr="00F52F0B">
        <w:t xml:space="preserve"> </w:t>
      </w:r>
      <w:proofErr w:type="spellStart"/>
      <w:r w:rsidRPr="00F52F0B">
        <w:t>nimpakirimi</w:t>
      </w:r>
      <w:proofErr w:type="spellEnd"/>
      <w:r w:rsidRPr="00F52F0B">
        <w:t xml:space="preserve"> </w:t>
      </w:r>
      <w:proofErr w:type="spellStart"/>
      <w:r w:rsidRPr="00F52F0B">
        <w:t>nginjila</w:t>
      </w:r>
      <w:proofErr w:type="spellEnd"/>
      <w:r w:rsidRPr="00F52F0B">
        <w:t xml:space="preserve"> daily payment limit. </w:t>
      </w:r>
      <w:proofErr w:type="spellStart"/>
      <w:r w:rsidRPr="00F52F0B">
        <w:t>Awarra</w:t>
      </w:r>
      <w:proofErr w:type="spellEnd"/>
      <w:r w:rsidRPr="00F52F0B">
        <w:t xml:space="preserve"> </w:t>
      </w:r>
      <w:proofErr w:type="spellStart"/>
      <w:r w:rsidRPr="00F52F0B">
        <w:t>nanki</w:t>
      </w:r>
      <w:proofErr w:type="spellEnd"/>
      <w:r w:rsidRPr="00F52F0B">
        <w:t xml:space="preserve"> </w:t>
      </w:r>
      <w:proofErr w:type="spellStart"/>
      <w:r w:rsidRPr="00F52F0B">
        <w:t>nuwuni</w:t>
      </w:r>
      <w:proofErr w:type="spellEnd"/>
      <w:r w:rsidRPr="00F52F0B">
        <w:t xml:space="preserve"> karri </w:t>
      </w:r>
      <w:proofErr w:type="spellStart"/>
      <w:r w:rsidRPr="00F52F0B">
        <w:t>payi</w:t>
      </w:r>
      <w:proofErr w:type="spellEnd"/>
      <w:r w:rsidRPr="00F52F0B">
        <w:t xml:space="preserve"> </w:t>
      </w:r>
      <w:proofErr w:type="spellStart"/>
      <w:r w:rsidRPr="00F52F0B">
        <w:t>nuwunga</w:t>
      </w:r>
      <w:proofErr w:type="spellEnd"/>
      <w:r w:rsidRPr="00F52F0B">
        <w:t xml:space="preserve"> BPAY </w:t>
      </w:r>
      <w:proofErr w:type="spellStart"/>
      <w:r w:rsidRPr="00F52F0B">
        <w:t>arrami</w:t>
      </w:r>
      <w:proofErr w:type="spellEnd"/>
      <w:r w:rsidRPr="00F52F0B">
        <w:t xml:space="preserve"> transfer </w:t>
      </w:r>
      <w:proofErr w:type="spellStart"/>
      <w:r w:rsidRPr="00F52F0B">
        <w:t>kapi</w:t>
      </w:r>
      <w:proofErr w:type="spellEnd"/>
      <w:r w:rsidRPr="00F52F0B">
        <w:t xml:space="preserve"> </w:t>
      </w:r>
      <w:proofErr w:type="spellStart"/>
      <w:r w:rsidRPr="00F52F0B">
        <w:t>nyonga</w:t>
      </w:r>
      <w:proofErr w:type="spellEnd"/>
      <w:r w:rsidRPr="00F52F0B">
        <w:t xml:space="preserve"> account </w:t>
      </w:r>
      <w:proofErr w:type="spellStart"/>
      <w:r w:rsidRPr="00F52F0B">
        <w:t>parlanginari</w:t>
      </w:r>
      <w:proofErr w:type="spellEnd"/>
      <w:r w:rsidRPr="00F52F0B">
        <w:t>.</w:t>
      </w:r>
    </w:p>
    <w:p w14:paraId="04FBE0D9" w14:textId="77777777" w:rsidR="00F52F0B" w:rsidRPr="00F52F0B" w:rsidRDefault="00F52F0B" w:rsidP="00F52F0B">
      <w:pPr>
        <w:pStyle w:val="ListParagraph"/>
        <w:numPr>
          <w:ilvl w:val="0"/>
          <w:numId w:val="31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F52F0B">
        <w:t>Amintiya</w:t>
      </w:r>
      <w:proofErr w:type="spellEnd"/>
      <w:r w:rsidRPr="00F52F0B">
        <w:t xml:space="preserve"> </w:t>
      </w:r>
      <w:proofErr w:type="spellStart"/>
      <w:r w:rsidRPr="00F52F0B">
        <w:t>nginja</w:t>
      </w:r>
      <w:proofErr w:type="spellEnd"/>
      <w:r w:rsidRPr="00F52F0B">
        <w:t xml:space="preserve"> </w:t>
      </w:r>
      <w:proofErr w:type="spellStart"/>
      <w:r w:rsidRPr="00F52F0B">
        <w:t>nimpakirimi</w:t>
      </w:r>
      <w:proofErr w:type="spellEnd"/>
      <w:r w:rsidRPr="00F52F0B">
        <w:t xml:space="preserve"> alerts. </w:t>
      </w:r>
      <w:proofErr w:type="spellStart"/>
      <w:r w:rsidRPr="00F52F0B">
        <w:t>Nginja</w:t>
      </w:r>
      <w:proofErr w:type="spellEnd"/>
      <w:r w:rsidRPr="00F52F0B">
        <w:t xml:space="preserve"> </w:t>
      </w:r>
      <w:proofErr w:type="spellStart"/>
      <w:r w:rsidRPr="00F52F0B">
        <w:t>nimpakirimi</w:t>
      </w:r>
      <w:proofErr w:type="spellEnd"/>
      <w:r w:rsidRPr="00F52F0B">
        <w:t xml:space="preserve"> set up </w:t>
      </w:r>
      <w:proofErr w:type="gramStart"/>
      <w:r w:rsidRPr="00F52F0B">
        <w:t>alerts</w:t>
      </w:r>
      <w:proofErr w:type="gramEnd"/>
      <w:r w:rsidRPr="00F52F0B">
        <w:t xml:space="preserve"> pili </w:t>
      </w:r>
      <w:proofErr w:type="spellStart"/>
      <w:r w:rsidRPr="00F52F0B">
        <w:t>awurtiyarra</w:t>
      </w:r>
      <w:proofErr w:type="spellEnd"/>
      <w:r w:rsidRPr="00F52F0B">
        <w:t xml:space="preserve"> </w:t>
      </w:r>
      <w:proofErr w:type="spellStart"/>
      <w:r w:rsidRPr="00F52F0B">
        <w:t>nginja</w:t>
      </w:r>
      <w:proofErr w:type="spellEnd"/>
      <w:r w:rsidRPr="00F52F0B">
        <w:t xml:space="preserve"> </w:t>
      </w:r>
      <w:proofErr w:type="spellStart"/>
      <w:r w:rsidRPr="00F52F0B">
        <w:t>ngini</w:t>
      </w:r>
      <w:proofErr w:type="spellEnd"/>
      <w:r w:rsidRPr="00F52F0B">
        <w:t xml:space="preserve"> transaction declines </w:t>
      </w:r>
      <w:proofErr w:type="spellStart"/>
      <w:r w:rsidRPr="00F52F0B">
        <w:t>arrami</w:t>
      </w:r>
      <w:proofErr w:type="spellEnd"/>
      <w:r w:rsidRPr="00F52F0B">
        <w:t xml:space="preserve"> </w:t>
      </w:r>
      <w:proofErr w:type="spellStart"/>
      <w:r w:rsidRPr="00F52F0B">
        <w:t>ngini</w:t>
      </w:r>
      <w:proofErr w:type="spellEnd"/>
      <w:r w:rsidRPr="00F52F0B">
        <w:t xml:space="preserve"> </w:t>
      </w:r>
      <w:proofErr w:type="spellStart"/>
      <w:r w:rsidRPr="00F52F0B">
        <w:t>nginja</w:t>
      </w:r>
      <w:proofErr w:type="spellEnd"/>
      <w:r w:rsidRPr="00F52F0B">
        <w:t xml:space="preserve"> </w:t>
      </w:r>
      <w:proofErr w:type="spellStart"/>
      <w:r w:rsidRPr="00F52F0B">
        <w:t>kiyija</w:t>
      </w:r>
      <w:proofErr w:type="spellEnd"/>
      <w:r w:rsidRPr="00F52F0B">
        <w:t xml:space="preserve"> balance.</w:t>
      </w:r>
    </w:p>
    <w:p w14:paraId="4DED8786" w14:textId="77777777" w:rsidR="00F52F0B" w:rsidRPr="00F52F0B" w:rsidRDefault="00F52F0B" w:rsidP="00F52F0B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r w:rsidRPr="00F52F0B">
        <w:rPr>
          <w:b/>
          <w:bCs/>
        </w:rPr>
        <w:t xml:space="preserve">Api </w:t>
      </w:r>
      <w:proofErr w:type="spellStart"/>
      <w:r w:rsidRPr="00F52F0B">
        <w:rPr>
          <w:b/>
          <w:bCs/>
        </w:rPr>
        <w:t>ngini</w:t>
      </w:r>
      <w:proofErr w:type="spellEnd"/>
      <w:r w:rsidRPr="00F52F0B">
        <w:rPr>
          <w:b/>
          <w:bCs/>
        </w:rPr>
        <w:t xml:space="preserve"> </w:t>
      </w:r>
      <w:proofErr w:type="spellStart"/>
      <w:r w:rsidRPr="00F52F0B">
        <w:rPr>
          <w:b/>
          <w:bCs/>
        </w:rPr>
        <w:t>nginja</w:t>
      </w:r>
      <w:proofErr w:type="spellEnd"/>
      <w:r w:rsidRPr="00F52F0B">
        <w:rPr>
          <w:b/>
          <w:bCs/>
        </w:rPr>
        <w:t xml:space="preserve"> </w:t>
      </w:r>
      <w:proofErr w:type="spellStart"/>
      <w:r w:rsidRPr="00F52F0B">
        <w:rPr>
          <w:b/>
          <w:bCs/>
        </w:rPr>
        <w:t>nimpirtimarti</w:t>
      </w:r>
      <w:proofErr w:type="spellEnd"/>
      <w:r w:rsidRPr="00F52F0B">
        <w:rPr>
          <w:b/>
          <w:bCs/>
        </w:rPr>
        <w:t xml:space="preserve"> </w:t>
      </w:r>
      <w:proofErr w:type="spellStart"/>
      <w:r w:rsidRPr="00F52F0B">
        <w:rPr>
          <w:b/>
          <w:bCs/>
        </w:rPr>
        <w:t>wuntawani</w:t>
      </w:r>
      <w:proofErr w:type="spellEnd"/>
      <w:r w:rsidRPr="00F52F0B">
        <w:rPr>
          <w:b/>
          <w:bCs/>
        </w:rPr>
        <w:t xml:space="preserve"> </w:t>
      </w:r>
      <w:proofErr w:type="spellStart"/>
      <w:r w:rsidRPr="00F52F0B">
        <w:rPr>
          <w:b/>
          <w:bCs/>
        </w:rPr>
        <w:t>arrami</w:t>
      </w:r>
      <w:proofErr w:type="spellEnd"/>
      <w:r w:rsidRPr="00F52F0B">
        <w:rPr>
          <w:b/>
          <w:bCs/>
        </w:rPr>
        <w:t xml:space="preserve"> </w:t>
      </w:r>
      <w:proofErr w:type="spellStart"/>
      <w:r w:rsidRPr="00F52F0B">
        <w:rPr>
          <w:b/>
          <w:bCs/>
        </w:rPr>
        <w:t>nimpirtimarti</w:t>
      </w:r>
      <w:proofErr w:type="spellEnd"/>
      <w:r w:rsidRPr="00F52F0B">
        <w:rPr>
          <w:b/>
          <w:bCs/>
        </w:rPr>
        <w:t xml:space="preserve"> </w:t>
      </w:r>
      <w:proofErr w:type="spellStart"/>
      <w:r w:rsidRPr="00F52F0B">
        <w:rPr>
          <w:b/>
          <w:bCs/>
        </w:rPr>
        <w:t>nyoni</w:t>
      </w:r>
      <w:proofErr w:type="spellEnd"/>
      <w:r w:rsidRPr="00F52F0B">
        <w:rPr>
          <w:b/>
          <w:bCs/>
        </w:rPr>
        <w:t xml:space="preserve"> </w:t>
      </w:r>
      <w:proofErr w:type="spellStart"/>
      <w:r w:rsidRPr="00F52F0B">
        <w:rPr>
          <w:b/>
          <w:bCs/>
        </w:rPr>
        <w:t>ngirramini</w:t>
      </w:r>
      <w:proofErr w:type="spellEnd"/>
      <w:r w:rsidRPr="00F52F0B">
        <w:rPr>
          <w:b/>
          <w:bCs/>
        </w:rPr>
        <w:t xml:space="preserve"> (information):</w:t>
      </w:r>
    </w:p>
    <w:p w14:paraId="2C74FD57" w14:textId="77777777" w:rsidR="00F52F0B" w:rsidRPr="00F52F0B" w:rsidRDefault="00F52F0B" w:rsidP="00F52F0B">
      <w:pPr>
        <w:pStyle w:val="ListParagraph"/>
        <w:numPr>
          <w:ilvl w:val="0"/>
          <w:numId w:val="32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F52F0B">
        <w:t>Nuwuriyi</w:t>
      </w:r>
      <w:proofErr w:type="spellEnd"/>
      <w:r w:rsidRPr="00F52F0B">
        <w:t xml:space="preserve"> </w:t>
      </w:r>
      <w:proofErr w:type="spellStart"/>
      <w:r w:rsidRPr="00F52F0B">
        <w:t>kapi</w:t>
      </w:r>
      <w:proofErr w:type="spellEnd"/>
      <w:r w:rsidRPr="00F52F0B">
        <w:t xml:space="preserve"> servicesaustralia.gov.au/smartcard</w:t>
      </w:r>
    </w:p>
    <w:p w14:paraId="1F27CE65" w14:textId="77777777" w:rsidR="00F52F0B" w:rsidRPr="00F52F0B" w:rsidRDefault="00F52F0B" w:rsidP="00F52F0B">
      <w:pPr>
        <w:pStyle w:val="ListParagraph"/>
        <w:numPr>
          <w:ilvl w:val="0"/>
          <w:numId w:val="32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F52F0B">
        <w:t>Nimarra</w:t>
      </w:r>
      <w:proofErr w:type="spellEnd"/>
      <w:r w:rsidRPr="00F52F0B">
        <w:t xml:space="preserve"> </w:t>
      </w:r>
      <w:proofErr w:type="spellStart"/>
      <w:r w:rsidRPr="00F52F0B">
        <w:t>nimpami</w:t>
      </w:r>
      <w:proofErr w:type="spellEnd"/>
      <w:r w:rsidRPr="00F52F0B">
        <w:t xml:space="preserve"> </w:t>
      </w:r>
      <w:proofErr w:type="spellStart"/>
      <w:r w:rsidRPr="00F52F0B">
        <w:t>kangi</w:t>
      </w:r>
      <w:proofErr w:type="spellEnd"/>
      <w:r w:rsidRPr="00F52F0B">
        <w:t xml:space="preserve"> 1800 252 604 (</w:t>
      </w:r>
      <w:proofErr w:type="spellStart"/>
      <w:r w:rsidRPr="00F52F0B">
        <w:t>nginja</w:t>
      </w:r>
      <w:proofErr w:type="spellEnd"/>
      <w:r w:rsidRPr="00F52F0B">
        <w:t xml:space="preserve"> </w:t>
      </w:r>
      <w:proofErr w:type="spellStart"/>
      <w:r w:rsidRPr="00F52F0B">
        <w:t>nanginta</w:t>
      </w:r>
      <w:proofErr w:type="spellEnd"/>
      <w:r w:rsidRPr="00F52F0B">
        <w:t xml:space="preserve"> </w:t>
      </w:r>
      <w:proofErr w:type="spellStart"/>
      <w:r w:rsidRPr="00F52F0B">
        <w:t>nimi</w:t>
      </w:r>
      <w:proofErr w:type="spellEnd"/>
      <w:r w:rsidRPr="00F52F0B">
        <w:t xml:space="preserve"> interpreter </w:t>
      </w:r>
      <w:proofErr w:type="spellStart"/>
      <w:r w:rsidRPr="00F52F0B">
        <w:t>ngini</w:t>
      </w:r>
      <w:proofErr w:type="spellEnd"/>
      <w:r w:rsidRPr="00F52F0B">
        <w:t xml:space="preserve"> </w:t>
      </w:r>
      <w:proofErr w:type="spellStart"/>
      <w:r w:rsidRPr="00F52F0B">
        <w:t>nimpirtimarti</w:t>
      </w:r>
      <w:proofErr w:type="spellEnd"/>
      <w:r w:rsidRPr="00F52F0B">
        <w:t xml:space="preserve"> </w:t>
      </w:r>
      <w:proofErr w:type="spellStart"/>
      <w:r w:rsidRPr="00F52F0B">
        <w:t>nantinga</w:t>
      </w:r>
      <w:proofErr w:type="spellEnd"/>
      <w:r w:rsidRPr="00F52F0B">
        <w:t xml:space="preserve">), </w:t>
      </w:r>
      <w:proofErr w:type="spellStart"/>
      <w:r w:rsidRPr="00F52F0B">
        <w:t>arrami</w:t>
      </w:r>
      <w:proofErr w:type="spellEnd"/>
      <w:r w:rsidRPr="00F52F0B">
        <w:t xml:space="preserve"> kuta</w:t>
      </w:r>
    </w:p>
    <w:p w14:paraId="5525BFB9" w14:textId="77777777" w:rsidR="00F52F0B" w:rsidRPr="00F52F0B" w:rsidRDefault="00F52F0B" w:rsidP="00F52F0B">
      <w:pPr>
        <w:pStyle w:val="ListParagraph"/>
        <w:numPr>
          <w:ilvl w:val="0"/>
          <w:numId w:val="32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F52F0B">
        <w:t>Nuwuriyi</w:t>
      </w:r>
      <w:proofErr w:type="spellEnd"/>
      <w:r w:rsidRPr="00F52F0B">
        <w:t xml:space="preserve"> </w:t>
      </w:r>
      <w:proofErr w:type="spellStart"/>
      <w:r w:rsidRPr="00F52F0B">
        <w:t>kapi</w:t>
      </w:r>
      <w:proofErr w:type="spellEnd"/>
      <w:r w:rsidRPr="00F52F0B">
        <w:t xml:space="preserve"> service centre.</w:t>
      </w:r>
    </w:p>
    <w:p w14:paraId="2438FD8A" w14:textId="77777777" w:rsidR="00F52F0B" w:rsidRPr="00F52F0B" w:rsidRDefault="00F52F0B" w:rsidP="00F52F0B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r w:rsidRPr="00F52F0B">
        <w:rPr>
          <w:b/>
          <w:bCs/>
        </w:rPr>
        <w:t xml:space="preserve">Api </w:t>
      </w:r>
      <w:proofErr w:type="spellStart"/>
      <w:r w:rsidRPr="00F52F0B">
        <w:rPr>
          <w:b/>
          <w:bCs/>
        </w:rPr>
        <w:t>ngini</w:t>
      </w:r>
      <w:proofErr w:type="spellEnd"/>
      <w:r w:rsidRPr="00F52F0B">
        <w:rPr>
          <w:b/>
          <w:bCs/>
        </w:rPr>
        <w:t xml:space="preserve"> </w:t>
      </w:r>
      <w:proofErr w:type="spellStart"/>
      <w:r w:rsidRPr="00F52F0B">
        <w:rPr>
          <w:b/>
          <w:bCs/>
        </w:rPr>
        <w:t>nuwuni</w:t>
      </w:r>
      <w:proofErr w:type="spellEnd"/>
      <w:r w:rsidRPr="00F52F0B">
        <w:rPr>
          <w:b/>
          <w:bCs/>
        </w:rPr>
        <w:t xml:space="preserve"> TCU SmartCard:</w:t>
      </w:r>
    </w:p>
    <w:p w14:paraId="39636F19" w14:textId="77777777" w:rsidR="00F52F0B" w:rsidRPr="00F52F0B" w:rsidRDefault="00F52F0B" w:rsidP="00F52F0B">
      <w:pPr>
        <w:pStyle w:val="ListParagraph"/>
        <w:numPr>
          <w:ilvl w:val="0"/>
          <w:numId w:val="33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F52F0B">
        <w:t>Nuwuriyi</w:t>
      </w:r>
      <w:proofErr w:type="spellEnd"/>
      <w:r w:rsidRPr="00F52F0B">
        <w:t xml:space="preserve"> </w:t>
      </w:r>
      <w:proofErr w:type="spellStart"/>
      <w:r w:rsidRPr="00F52F0B">
        <w:t>kapi</w:t>
      </w:r>
      <w:proofErr w:type="spellEnd"/>
      <w:r w:rsidRPr="00F52F0B">
        <w:t xml:space="preserve"> tcu.com.au/smartcard</w:t>
      </w:r>
    </w:p>
    <w:p w14:paraId="36A9F55D" w14:textId="77777777" w:rsidR="00F52F0B" w:rsidRPr="00F52F0B" w:rsidRDefault="00F52F0B" w:rsidP="00F52F0B">
      <w:pPr>
        <w:pStyle w:val="ListParagraph"/>
        <w:numPr>
          <w:ilvl w:val="0"/>
          <w:numId w:val="33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F52F0B">
        <w:t>Nimarra</w:t>
      </w:r>
      <w:proofErr w:type="spellEnd"/>
      <w:r w:rsidRPr="00F52F0B">
        <w:t xml:space="preserve"> </w:t>
      </w:r>
      <w:proofErr w:type="spellStart"/>
      <w:r w:rsidRPr="00F52F0B">
        <w:t>nimpami</w:t>
      </w:r>
      <w:proofErr w:type="spellEnd"/>
      <w:r w:rsidRPr="00F52F0B">
        <w:t xml:space="preserve"> </w:t>
      </w:r>
      <w:proofErr w:type="spellStart"/>
      <w:r w:rsidRPr="00F52F0B">
        <w:t>kapi</w:t>
      </w:r>
      <w:proofErr w:type="spellEnd"/>
      <w:r w:rsidRPr="00F52F0B">
        <w:t xml:space="preserve"> TCU </w:t>
      </w:r>
      <w:proofErr w:type="spellStart"/>
      <w:r w:rsidRPr="00F52F0B">
        <w:t>kangi</w:t>
      </w:r>
      <w:proofErr w:type="spellEnd"/>
      <w:r w:rsidRPr="00F52F0B">
        <w:t xml:space="preserve"> 1800 828 232, </w:t>
      </w:r>
      <w:proofErr w:type="spellStart"/>
      <w:r w:rsidRPr="00F52F0B">
        <w:t>arrami</w:t>
      </w:r>
      <w:proofErr w:type="spellEnd"/>
    </w:p>
    <w:p w14:paraId="3136BE1D" w14:textId="77777777" w:rsidR="00F52F0B" w:rsidRPr="00F52F0B" w:rsidRDefault="00F52F0B" w:rsidP="00F52F0B">
      <w:pPr>
        <w:pStyle w:val="ListParagraph"/>
        <w:numPr>
          <w:ilvl w:val="0"/>
          <w:numId w:val="33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F52F0B">
        <w:t>Nuwuriyi</w:t>
      </w:r>
      <w:proofErr w:type="spellEnd"/>
      <w:r w:rsidRPr="00F52F0B">
        <w:t xml:space="preserve"> </w:t>
      </w:r>
      <w:proofErr w:type="spellStart"/>
      <w:r w:rsidRPr="00F52F0B">
        <w:t>kapi</w:t>
      </w:r>
      <w:proofErr w:type="spellEnd"/>
      <w:r w:rsidRPr="00F52F0B">
        <w:t xml:space="preserve"> TCU branch.</w:t>
      </w:r>
    </w:p>
    <w:p w14:paraId="50A3D6AB" w14:textId="6202B09A" w:rsidR="00EE0EBF" w:rsidRPr="00ED37F7" w:rsidRDefault="00EE0EBF" w:rsidP="00F52F0B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</w:p>
    <w:sectPr w:rsidR="00EE0EBF" w:rsidRPr="00ED37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DBC72" w14:textId="77777777" w:rsidR="00B6043E" w:rsidRDefault="00B6043E" w:rsidP="00B04ED8">
      <w:pPr>
        <w:spacing w:after="0" w:line="240" w:lineRule="auto"/>
      </w:pPr>
      <w:r>
        <w:separator/>
      </w:r>
    </w:p>
  </w:endnote>
  <w:endnote w:type="continuationSeparator" w:id="0">
    <w:p w14:paraId="22BF48F3" w14:textId="77777777" w:rsidR="00B6043E" w:rsidRDefault="00B6043E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F8EB2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86F82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28963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5B50F" w14:textId="77777777" w:rsidR="00B6043E" w:rsidRDefault="00B6043E" w:rsidP="00B04ED8">
      <w:pPr>
        <w:spacing w:after="0" w:line="240" w:lineRule="auto"/>
      </w:pPr>
      <w:r>
        <w:separator/>
      </w:r>
    </w:p>
  </w:footnote>
  <w:footnote w:type="continuationSeparator" w:id="0">
    <w:p w14:paraId="1E06E7CE" w14:textId="77777777" w:rsidR="00B6043E" w:rsidRDefault="00B6043E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AC77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CC5ED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964B4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3A2F"/>
    <w:multiLevelType w:val="hybridMultilevel"/>
    <w:tmpl w:val="320C6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C0A03"/>
    <w:multiLevelType w:val="hybridMultilevel"/>
    <w:tmpl w:val="02165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24E08"/>
    <w:multiLevelType w:val="hybridMultilevel"/>
    <w:tmpl w:val="C0A2AB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67411"/>
    <w:multiLevelType w:val="hybridMultilevel"/>
    <w:tmpl w:val="F86AB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000F2"/>
    <w:multiLevelType w:val="hybridMultilevel"/>
    <w:tmpl w:val="D92AAF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1232E"/>
    <w:multiLevelType w:val="hybridMultilevel"/>
    <w:tmpl w:val="A5B0C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B2B92"/>
    <w:multiLevelType w:val="hybridMultilevel"/>
    <w:tmpl w:val="C15A2E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061D5"/>
    <w:multiLevelType w:val="hybridMultilevel"/>
    <w:tmpl w:val="0A803B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E0076"/>
    <w:multiLevelType w:val="hybridMultilevel"/>
    <w:tmpl w:val="DC424F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13160B"/>
    <w:multiLevelType w:val="hybridMultilevel"/>
    <w:tmpl w:val="AE3E2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255D59"/>
    <w:multiLevelType w:val="hybridMultilevel"/>
    <w:tmpl w:val="C78CF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54447F"/>
    <w:multiLevelType w:val="hybridMultilevel"/>
    <w:tmpl w:val="A29A8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46269"/>
    <w:multiLevelType w:val="hybridMultilevel"/>
    <w:tmpl w:val="CF16F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435365"/>
    <w:multiLevelType w:val="hybridMultilevel"/>
    <w:tmpl w:val="1B20E2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480891"/>
    <w:multiLevelType w:val="hybridMultilevel"/>
    <w:tmpl w:val="1A78E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D6415C"/>
    <w:multiLevelType w:val="hybridMultilevel"/>
    <w:tmpl w:val="6DFAA6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CB402C"/>
    <w:multiLevelType w:val="hybridMultilevel"/>
    <w:tmpl w:val="B9EC19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DC4480"/>
    <w:multiLevelType w:val="hybridMultilevel"/>
    <w:tmpl w:val="E5B4BC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7A4EEB"/>
    <w:multiLevelType w:val="hybridMultilevel"/>
    <w:tmpl w:val="957C4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C61784"/>
    <w:multiLevelType w:val="hybridMultilevel"/>
    <w:tmpl w:val="BA2EE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C70A38"/>
    <w:multiLevelType w:val="hybridMultilevel"/>
    <w:tmpl w:val="7A440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0A10B3"/>
    <w:multiLevelType w:val="hybridMultilevel"/>
    <w:tmpl w:val="AFEEC8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8840C1"/>
    <w:multiLevelType w:val="hybridMultilevel"/>
    <w:tmpl w:val="F61AFA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CE2502"/>
    <w:multiLevelType w:val="hybridMultilevel"/>
    <w:tmpl w:val="0704951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B991810"/>
    <w:multiLevelType w:val="hybridMultilevel"/>
    <w:tmpl w:val="0B787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2E3839"/>
    <w:multiLevelType w:val="hybridMultilevel"/>
    <w:tmpl w:val="3F8431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5C3CE2"/>
    <w:multiLevelType w:val="hybridMultilevel"/>
    <w:tmpl w:val="87EC09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A55EBA"/>
    <w:multiLevelType w:val="hybridMultilevel"/>
    <w:tmpl w:val="DD640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B631B9"/>
    <w:multiLevelType w:val="hybridMultilevel"/>
    <w:tmpl w:val="63C4B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6E496E"/>
    <w:multiLevelType w:val="hybridMultilevel"/>
    <w:tmpl w:val="F362A5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593365"/>
    <w:multiLevelType w:val="hybridMultilevel"/>
    <w:tmpl w:val="905A3FF2"/>
    <w:lvl w:ilvl="0" w:tplc="BDDAE64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E829DF"/>
    <w:multiLevelType w:val="hybridMultilevel"/>
    <w:tmpl w:val="285C99D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710897">
    <w:abstractNumId w:val="27"/>
  </w:num>
  <w:num w:numId="2" w16cid:durableId="1465810450">
    <w:abstractNumId w:val="22"/>
  </w:num>
  <w:num w:numId="3" w16cid:durableId="649749326">
    <w:abstractNumId w:val="9"/>
  </w:num>
  <w:num w:numId="4" w16cid:durableId="954873653">
    <w:abstractNumId w:val="6"/>
  </w:num>
  <w:num w:numId="5" w16cid:durableId="235676518">
    <w:abstractNumId w:val="6"/>
  </w:num>
  <w:num w:numId="6" w16cid:durableId="2087991012">
    <w:abstractNumId w:val="2"/>
  </w:num>
  <w:num w:numId="7" w16cid:durableId="2120172916">
    <w:abstractNumId w:val="7"/>
  </w:num>
  <w:num w:numId="8" w16cid:durableId="412626009">
    <w:abstractNumId w:val="30"/>
  </w:num>
  <w:num w:numId="9" w16cid:durableId="1460608755">
    <w:abstractNumId w:val="28"/>
  </w:num>
  <w:num w:numId="10" w16cid:durableId="986665818">
    <w:abstractNumId w:val="20"/>
  </w:num>
  <w:num w:numId="11" w16cid:durableId="401371915">
    <w:abstractNumId w:val="14"/>
  </w:num>
  <w:num w:numId="12" w16cid:durableId="1093433001">
    <w:abstractNumId w:val="31"/>
  </w:num>
  <w:num w:numId="13" w16cid:durableId="1196385437">
    <w:abstractNumId w:val="4"/>
  </w:num>
  <w:num w:numId="14" w16cid:durableId="2006784552">
    <w:abstractNumId w:val="10"/>
  </w:num>
  <w:num w:numId="15" w16cid:durableId="1628928681">
    <w:abstractNumId w:val="0"/>
  </w:num>
  <w:num w:numId="16" w16cid:durableId="1809978035">
    <w:abstractNumId w:val="5"/>
  </w:num>
  <w:num w:numId="17" w16cid:durableId="1332566839">
    <w:abstractNumId w:val="1"/>
  </w:num>
  <w:num w:numId="18" w16cid:durableId="2005739898">
    <w:abstractNumId w:val="23"/>
  </w:num>
  <w:num w:numId="19" w16cid:durableId="1077895909">
    <w:abstractNumId w:val="13"/>
  </w:num>
  <w:num w:numId="20" w16cid:durableId="1604873604">
    <w:abstractNumId w:val="8"/>
  </w:num>
  <w:num w:numId="21" w16cid:durableId="398525425">
    <w:abstractNumId w:val="21"/>
  </w:num>
  <w:num w:numId="22" w16cid:durableId="466708080">
    <w:abstractNumId w:val="3"/>
  </w:num>
  <w:num w:numId="23" w16cid:durableId="1006978651">
    <w:abstractNumId w:val="18"/>
  </w:num>
  <w:num w:numId="24" w16cid:durableId="1322540261">
    <w:abstractNumId w:val="29"/>
  </w:num>
  <w:num w:numId="25" w16cid:durableId="553388690">
    <w:abstractNumId w:val="12"/>
  </w:num>
  <w:num w:numId="26" w16cid:durableId="1067461763">
    <w:abstractNumId w:val="17"/>
  </w:num>
  <w:num w:numId="27" w16cid:durableId="1088648372">
    <w:abstractNumId w:val="24"/>
  </w:num>
  <w:num w:numId="28" w16cid:durableId="520093798">
    <w:abstractNumId w:val="25"/>
  </w:num>
  <w:num w:numId="29" w16cid:durableId="1024818826">
    <w:abstractNumId w:val="11"/>
  </w:num>
  <w:num w:numId="30" w16cid:durableId="775444391">
    <w:abstractNumId w:val="19"/>
  </w:num>
  <w:num w:numId="31" w16cid:durableId="31274285">
    <w:abstractNumId w:val="15"/>
  </w:num>
  <w:num w:numId="32" w16cid:durableId="2069300707">
    <w:abstractNumId w:val="26"/>
  </w:num>
  <w:num w:numId="33" w16cid:durableId="3765899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65"/>
    <w:rsid w:val="00005633"/>
    <w:rsid w:val="000318C6"/>
    <w:rsid w:val="00034D6D"/>
    <w:rsid w:val="000A168D"/>
    <w:rsid w:val="000B071E"/>
    <w:rsid w:val="000C4671"/>
    <w:rsid w:val="001054B0"/>
    <w:rsid w:val="00135296"/>
    <w:rsid w:val="001404AC"/>
    <w:rsid w:val="00162D36"/>
    <w:rsid w:val="001E630D"/>
    <w:rsid w:val="002230A9"/>
    <w:rsid w:val="00240DD1"/>
    <w:rsid w:val="00251822"/>
    <w:rsid w:val="00282B30"/>
    <w:rsid w:val="00284DC9"/>
    <w:rsid w:val="002A3D6C"/>
    <w:rsid w:val="00335CB3"/>
    <w:rsid w:val="00366528"/>
    <w:rsid w:val="003B2BB8"/>
    <w:rsid w:val="003B457A"/>
    <w:rsid w:val="003D34FF"/>
    <w:rsid w:val="00400562"/>
    <w:rsid w:val="004B54CA"/>
    <w:rsid w:val="004D12EA"/>
    <w:rsid w:val="004E5CBF"/>
    <w:rsid w:val="005440DC"/>
    <w:rsid w:val="005B6663"/>
    <w:rsid w:val="005C3AA9"/>
    <w:rsid w:val="005D29CD"/>
    <w:rsid w:val="00620ACD"/>
    <w:rsid w:val="00621FC5"/>
    <w:rsid w:val="00637B02"/>
    <w:rsid w:val="0067218E"/>
    <w:rsid w:val="00683A84"/>
    <w:rsid w:val="006A4CE7"/>
    <w:rsid w:val="006B4395"/>
    <w:rsid w:val="006C2E1D"/>
    <w:rsid w:val="006D6617"/>
    <w:rsid w:val="0074384E"/>
    <w:rsid w:val="00757D1F"/>
    <w:rsid w:val="00785261"/>
    <w:rsid w:val="007B0256"/>
    <w:rsid w:val="007D1B28"/>
    <w:rsid w:val="007F02F9"/>
    <w:rsid w:val="00802365"/>
    <w:rsid w:val="00806F33"/>
    <w:rsid w:val="00826B03"/>
    <w:rsid w:val="0083177B"/>
    <w:rsid w:val="0090419F"/>
    <w:rsid w:val="0091357F"/>
    <w:rsid w:val="009225F0"/>
    <w:rsid w:val="0093462C"/>
    <w:rsid w:val="00953795"/>
    <w:rsid w:val="009556F8"/>
    <w:rsid w:val="00974189"/>
    <w:rsid w:val="0099649D"/>
    <w:rsid w:val="009A796F"/>
    <w:rsid w:val="009D52CE"/>
    <w:rsid w:val="00A45C60"/>
    <w:rsid w:val="00A576D5"/>
    <w:rsid w:val="00AB1B16"/>
    <w:rsid w:val="00B04ED8"/>
    <w:rsid w:val="00B4443B"/>
    <w:rsid w:val="00B56715"/>
    <w:rsid w:val="00B6043E"/>
    <w:rsid w:val="00B91E3E"/>
    <w:rsid w:val="00B92AC1"/>
    <w:rsid w:val="00BA2DB9"/>
    <w:rsid w:val="00BE7148"/>
    <w:rsid w:val="00C13F08"/>
    <w:rsid w:val="00C84DD7"/>
    <w:rsid w:val="00CB5863"/>
    <w:rsid w:val="00D55F0A"/>
    <w:rsid w:val="00DA243A"/>
    <w:rsid w:val="00DB380F"/>
    <w:rsid w:val="00DD5DB5"/>
    <w:rsid w:val="00E273E4"/>
    <w:rsid w:val="00E3102B"/>
    <w:rsid w:val="00E33D10"/>
    <w:rsid w:val="00E3512F"/>
    <w:rsid w:val="00E9300F"/>
    <w:rsid w:val="00ED37F7"/>
    <w:rsid w:val="00EE0EBF"/>
    <w:rsid w:val="00F30AFE"/>
    <w:rsid w:val="00F52F0B"/>
    <w:rsid w:val="00F64174"/>
    <w:rsid w:val="00FA2EDF"/>
    <w:rsid w:val="00FE00BA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4AED2C"/>
  <w15:chartTrackingRefBased/>
  <w15:docId w15:val="{A7857A2E-C3A5-4A69-B961-206FABC9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paragraph" w:styleId="ListBullet">
    <w:name w:val="List Bullet"/>
    <w:aliases w:val="TPs Lvl 1"/>
    <w:basedOn w:val="ListParagraph"/>
    <w:uiPriority w:val="1"/>
    <w:semiHidden/>
    <w:unhideWhenUsed/>
    <w:qFormat/>
    <w:rsid w:val="00802365"/>
    <w:pPr>
      <w:tabs>
        <w:tab w:val="num" w:pos="360"/>
        <w:tab w:val="center" w:pos="4873"/>
      </w:tabs>
      <w:contextualSpacing w:val="0"/>
    </w:pPr>
    <w:rPr>
      <w:rFonts w:cs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802365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757D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1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1F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1F"/>
    <w:rPr>
      <w:rFonts w:ascii="Segoe UI" w:hAnsi="Segoe UI" w:cs="Segoe UI"/>
      <w:sz w:val="18"/>
      <w:szCs w:val="18"/>
    </w:rPr>
  </w:style>
  <w:style w:type="table" w:customStyle="1" w:styleId="BilingualTable">
    <w:name w:val="Bilingual Table"/>
    <w:basedOn w:val="PlainTable1"/>
    <w:uiPriority w:val="99"/>
    <w:rsid w:val="00620ACD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20AC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335CB3"/>
    <w:pPr>
      <w:spacing w:after="120"/>
    </w:pPr>
    <w:rPr>
      <w:rFonts w:asciiTheme="minorHAnsi" w:eastAsiaTheme="minorEastAsia" w:hAnsiTheme="minorHAnsi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335CB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7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2739</Characters>
  <Application>Microsoft Office Word</Application>
  <DocSecurity>0</DocSecurity>
  <Lines>53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3</cp:revision>
  <dcterms:created xsi:type="dcterms:W3CDTF">2025-08-12T04:00:00Z</dcterms:created>
  <dcterms:modified xsi:type="dcterms:W3CDTF">2025-08-12T04:00:00Z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462264BF2E614ED0B1A08395D7BDD379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B96AD5EBA7341D19448B906DC3A055ED1C932D2F</vt:lpwstr>
  </property>
  <property fmtid="{D5CDD505-2E9C-101B-9397-08002B2CF9AE}" pid="11" name="PM_OriginationTimeStamp">
    <vt:lpwstr>2024-02-20T22:35:34Z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2022.1</vt:lpwstr>
  </property>
  <property fmtid="{D5CDD505-2E9C-101B-9397-08002B2CF9AE}" pid="20" name="PM_Hash_Salt_Prev">
    <vt:lpwstr>5AF1CB687D89069252764241443E2310</vt:lpwstr>
  </property>
  <property fmtid="{D5CDD505-2E9C-101B-9397-08002B2CF9AE}" pid="21" name="PM_Hash_Salt">
    <vt:lpwstr>1539AC6B5A66B8AD808D59F4BE00043E</vt:lpwstr>
  </property>
  <property fmtid="{D5CDD505-2E9C-101B-9397-08002B2CF9AE}" pid="22" name="PM_Hash_SHA1">
    <vt:lpwstr>153AFA65983124A9E787122E35CFB43FEBDB2CBA</vt:lpwstr>
  </property>
  <property fmtid="{D5CDD505-2E9C-101B-9397-08002B2CF9AE}" pid="23" name="PM_OriginatorUserAccountName_SHA256">
    <vt:lpwstr>41A9F2FD22514E620C6CDFE56FAAB5E2B8E5A0522436B92F910CE559C2B77A2F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SecurityClassification_Prev">
    <vt:lpwstr>OFFICIAL</vt:lpwstr>
  </property>
  <property fmtid="{D5CDD505-2E9C-101B-9397-08002B2CF9AE}" pid="26" name="PM_Qualifier_Prev">
    <vt:lpwstr/>
  </property>
  <property fmtid="{D5CDD505-2E9C-101B-9397-08002B2CF9AE}" pid="27" name="PM_Expires">
    <vt:lpwstr/>
  </property>
  <property fmtid="{D5CDD505-2E9C-101B-9397-08002B2CF9AE}" pid="28" name="MSIP_Label_eb34d90b-fc41-464d-af60-f74d721d0790_SetDate">
    <vt:lpwstr>2024-02-20T22:35:34Z</vt:lpwstr>
  </property>
  <property fmtid="{D5CDD505-2E9C-101B-9397-08002B2CF9AE}" pid="29" name="PMHMAC">
    <vt:lpwstr>v=2022.1;a=SHA256;h=4C0B38FEC0156DF658481CA222026D7E7B66183C32E194AF2E4508B9F2D2CE08</vt:lpwstr>
  </property>
  <property fmtid="{D5CDD505-2E9C-101B-9397-08002B2CF9AE}" pid="30" name="MSIP_Label_eb34d90b-fc41-464d-af60-f74d721d0790_Name">
    <vt:lpwstr>OFFICIAL</vt:lpwstr>
  </property>
  <property fmtid="{D5CDD505-2E9C-101B-9397-08002B2CF9AE}" pid="31" name="PM_DownTo">
    <vt:lpwstr/>
  </property>
  <property fmtid="{D5CDD505-2E9C-101B-9397-08002B2CF9AE}" pid="32" name="MSIP_Label_eb34d90b-fc41-464d-af60-f74d721d0790_SiteId">
    <vt:lpwstr>61e36dd1-ca6e-4d61-aa0a-2b4eb88317a3</vt:lpwstr>
  </property>
  <property fmtid="{D5CDD505-2E9C-101B-9397-08002B2CF9AE}" pid="33" name="MSIP_Label_eb34d90b-fc41-464d-af60-f74d721d0790_ContentBits">
    <vt:lpwstr>0</vt:lpwstr>
  </property>
  <property fmtid="{D5CDD505-2E9C-101B-9397-08002B2CF9AE}" pid="34" name="MSIP_Label_eb34d90b-fc41-464d-af60-f74d721d0790_Enabled">
    <vt:lpwstr>true</vt:lpwstr>
  </property>
  <property fmtid="{D5CDD505-2E9C-101B-9397-08002B2CF9AE}" pid="35" name="MSIP_Label_eb34d90b-fc41-464d-af60-f74d721d0790_Method">
    <vt:lpwstr>Privileged</vt:lpwstr>
  </property>
  <property fmtid="{D5CDD505-2E9C-101B-9397-08002B2CF9AE}" pid="36" name="MSIP_Label_eb34d90b-fc41-464d-af60-f74d721d0790_ActionId">
    <vt:lpwstr>6e49196a275c454da16744bf3d129a56</vt:lpwstr>
  </property>
  <property fmtid="{D5CDD505-2E9C-101B-9397-08002B2CF9AE}" pid="37" name="PMUuid">
    <vt:lpwstr>v=2022.2;d=gov.au;g=46DD6D7C-8107-577B-BC6E-F348953B2E44</vt:lpwstr>
  </property>
</Properties>
</file>