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5B7B4D9D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251822">
        <w:rPr>
          <w:b/>
          <w:sz w:val="32"/>
        </w:rPr>
        <w:t>Tiwi</w:t>
      </w:r>
    </w:p>
    <w:p w14:paraId="48894E6E" w14:textId="7769E8E7" w:rsidR="00240DD1" w:rsidRDefault="00E3512F" w:rsidP="00135296">
      <w:pPr>
        <w:rPr>
          <w:b/>
        </w:rPr>
      </w:pPr>
      <w:r>
        <w:rPr>
          <w:b/>
        </w:rPr>
        <w:t xml:space="preserve">How to set up and log into your SmartCard </w:t>
      </w:r>
      <w:proofErr w:type="spellStart"/>
      <w:r>
        <w:rPr>
          <w:b/>
        </w:rPr>
        <w:t>eIM</w:t>
      </w:r>
      <w:proofErr w:type="spellEnd"/>
      <w:r>
        <w:rPr>
          <w:b/>
        </w:rPr>
        <w:t xml:space="preserve"> app and online account</w:t>
      </w:r>
      <w:r w:rsidR="00240DD1">
        <w:rPr>
          <w:b/>
        </w:rPr>
        <w:t xml:space="preserve"> – </w:t>
      </w:r>
      <w:r>
        <w:rPr>
          <w:b/>
        </w:rPr>
        <w:br/>
      </w:r>
      <w:r w:rsidR="00240DD1">
        <w:rPr>
          <w:b/>
        </w:rPr>
        <w:t>Animated Video</w:t>
      </w:r>
    </w:p>
    <w:p w14:paraId="29926169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proofErr w:type="spellStart"/>
      <w:r w:rsidRPr="00E3512F">
        <w:rPr>
          <w:rFonts w:cs="Arial"/>
          <w:b/>
          <w:bCs/>
        </w:rPr>
        <w:t>Ngirramini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ngini</w:t>
      </w:r>
      <w:proofErr w:type="spellEnd"/>
      <w:r w:rsidRPr="00E3512F">
        <w:rPr>
          <w:rFonts w:cs="Arial"/>
          <w:b/>
          <w:bCs/>
        </w:rPr>
        <w:t xml:space="preserve"> karri </w:t>
      </w:r>
      <w:proofErr w:type="spellStart"/>
      <w:r w:rsidRPr="00E3512F">
        <w:rPr>
          <w:rFonts w:cs="Arial"/>
          <w:b/>
          <w:bCs/>
        </w:rPr>
        <w:t>nimpakirimi</w:t>
      </w:r>
      <w:proofErr w:type="spellEnd"/>
      <w:r w:rsidRPr="00E3512F">
        <w:rPr>
          <w:rFonts w:cs="Arial"/>
          <w:b/>
          <w:bCs/>
        </w:rPr>
        <w:t xml:space="preserve"> (set</w:t>
      </w:r>
      <w:r w:rsidRPr="00E3512F">
        <w:rPr>
          <w:rFonts w:eastAsia="Batang" w:cs="Arial"/>
          <w:b/>
          <w:bCs/>
          <w:lang w:eastAsia="ko-KR"/>
        </w:rPr>
        <w:t xml:space="preserve"> </w:t>
      </w:r>
      <w:r w:rsidRPr="00E3512F">
        <w:rPr>
          <w:rFonts w:cs="Arial"/>
          <w:b/>
          <w:bCs/>
        </w:rPr>
        <w:t xml:space="preserve">up) </w:t>
      </w:r>
      <w:proofErr w:type="spellStart"/>
      <w:r w:rsidRPr="00E3512F">
        <w:rPr>
          <w:rFonts w:cs="Arial"/>
          <w:b/>
          <w:bCs/>
        </w:rPr>
        <w:t>amintiya</w:t>
      </w:r>
      <w:proofErr w:type="spellEnd"/>
      <w:r w:rsidRPr="00E3512F">
        <w:rPr>
          <w:rFonts w:cs="Arial"/>
          <w:b/>
          <w:bCs/>
        </w:rPr>
        <w:t xml:space="preserve"> log </w:t>
      </w:r>
      <w:proofErr w:type="spellStart"/>
      <w:r w:rsidRPr="00E3512F">
        <w:rPr>
          <w:rFonts w:cs="Arial"/>
          <w:b/>
          <w:bCs/>
        </w:rPr>
        <w:t>nimi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ngini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nginjila</w:t>
      </w:r>
      <w:proofErr w:type="spellEnd"/>
      <w:r w:rsidRPr="00E3512F">
        <w:rPr>
          <w:rFonts w:cs="Arial"/>
          <w:b/>
          <w:bCs/>
        </w:rPr>
        <w:t xml:space="preserve"> SmartCard </w:t>
      </w:r>
      <w:proofErr w:type="spellStart"/>
      <w:r w:rsidRPr="00E3512F">
        <w:rPr>
          <w:rFonts w:cs="Arial"/>
          <w:b/>
          <w:bCs/>
        </w:rPr>
        <w:t>elM</w:t>
      </w:r>
      <w:proofErr w:type="spellEnd"/>
      <w:r w:rsidRPr="00E3512F">
        <w:rPr>
          <w:rFonts w:cs="Arial"/>
          <w:b/>
          <w:bCs/>
        </w:rPr>
        <w:t xml:space="preserve"> app </w:t>
      </w:r>
      <w:proofErr w:type="spellStart"/>
      <w:r w:rsidRPr="00E3512F">
        <w:rPr>
          <w:rFonts w:cs="Arial"/>
          <w:b/>
          <w:bCs/>
        </w:rPr>
        <w:t>amintiya</w:t>
      </w:r>
      <w:proofErr w:type="spellEnd"/>
      <w:r w:rsidRPr="00E3512F">
        <w:rPr>
          <w:rFonts w:cs="Arial"/>
          <w:b/>
          <w:bCs/>
        </w:rPr>
        <w:t xml:space="preserve"> online account</w:t>
      </w:r>
    </w:p>
    <w:p w14:paraId="6FAFBFE0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r w:rsidRPr="00E3512F">
        <w:rPr>
          <w:rFonts w:cs="Arial"/>
          <w:b/>
          <w:bCs/>
        </w:rPr>
        <w:t xml:space="preserve">Karri </w:t>
      </w:r>
      <w:proofErr w:type="spellStart"/>
      <w:r w:rsidRPr="00E3512F">
        <w:rPr>
          <w:rFonts w:cs="Arial"/>
          <w:b/>
          <w:bCs/>
        </w:rPr>
        <w:t>nimpakirimi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nginjila</w:t>
      </w:r>
      <w:proofErr w:type="spellEnd"/>
      <w:r w:rsidRPr="00E3512F">
        <w:rPr>
          <w:rFonts w:cs="Arial"/>
          <w:b/>
          <w:bCs/>
        </w:rPr>
        <w:t xml:space="preserve"> online account</w:t>
      </w:r>
    </w:p>
    <w:p w14:paraId="4460E032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Api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nuwuni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phone </w:t>
      </w:r>
      <w:proofErr w:type="spellStart"/>
      <w:r w:rsidRPr="00E3512F">
        <w:rPr>
          <w:rFonts w:cs="Arial"/>
        </w:rPr>
        <w:t>arrami</w:t>
      </w:r>
      <w:proofErr w:type="spellEnd"/>
      <w:r w:rsidRPr="00E3512F">
        <w:rPr>
          <w:rFonts w:cs="Arial"/>
        </w:rPr>
        <w:t xml:space="preserve"> kuta </w:t>
      </w:r>
      <w:proofErr w:type="spellStart"/>
      <w:r w:rsidRPr="00E3512F">
        <w:rPr>
          <w:rFonts w:cs="Arial"/>
        </w:rPr>
        <w:t>nyoni</w:t>
      </w:r>
      <w:proofErr w:type="spellEnd"/>
      <w:r w:rsidRPr="00E3512F">
        <w:rPr>
          <w:rFonts w:cs="Arial"/>
        </w:rPr>
        <w:t xml:space="preserve"> mobile device,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awunganji</w:t>
      </w:r>
      <w:proofErr w:type="spellEnd"/>
      <w:r w:rsidRPr="00E3512F">
        <w:rPr>
          <w:rFonts w:cs="Arial"/>
        </w:rPr>
        <w:t xml:space="preserve"> download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SmartCard </w:t>
      </w:r>
      <w:proofErr w:type="spellStart"/>
      <w:r w:rsidRPr="00E3512F">
        <w:rPr>
          <w:rFonts w:cs="Arial"/>
        </w:rPr>
        <w:t>elM</w:t>
      </w:r>
      <w:proofErr w:type="spellEnd"/>
      <w:r w:rsidRPr="00E3512F">
        <w:rPr>
          <w:rFonts w:cs="Arial"/>
        </w:rPr>
        <w:t xml:space="preserve"> app </w:t>
      </w:r>
      <w:proofErr w:type="spellStart"/>
      <w:r w:rsidRPr="00E3512F">
        <w:rPr>
          <w:rFonts w:cs="Arial"/>
        </w:rPr>
        <w:t>arrami</w:t>
      </w:r>
      <w:proofErr w:type="spellEnd"/>
      <w:r w:rsidRPr="00E3512F">
        <w:rPr>
          <w:rFonts w:cs="Arial"/>
        </w:rPr>
        <w:t xml:space="preserve"> kuta TCU SmartCard </w:t>
      </w:r>
      <w:proofErr w:type="spellStart"/>
      <w:r w:rsidRPr="00E3512F">
        <w:rPr>
          <w:rFonts w:cs="Arial"/>
        </w:rPr>
        <w:t>elM</w:t>
      </w:r>
      <w:proofErr w:type="spellEnd"/>
      <w:r w:rsidRPr="00E3512F">
        <w:rPr>
          <w:rFonts w:cs="Arial"/>
        </w:rPr>
        <w:t xml:space="preserve"> app.</w:t>
      </w:r>
    </w:p>
    <w:p w14:paraId="5385C6B0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Tanga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App Store </w:t>
      </w:r>
      <w:proofErr w:type="spellStart"/>
      <w:r w:rsidRPr="00E3512F">
        <w:rPr>
          <w:rFonts w:cs="Arial"/>
        </w:rPr>
        <w:t>arrami</w:t>
      </w:r>
      <w:proofErr w:type="spellEnd"/>
      <w:r w:rsidRPr="00E3512F">
        <w:rPr>
          <w:rFonts w:cs="Arial"/>
        </w:rPr>
        <w:t xml:space="preserve"> Google Play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search ‘SmartCard </w:t>
      </w:r>
      <w:proofErr w:type="spellStart"/>
      <w:r w:rsidRPr="00E3512F">
        <w:rPr>
          <w:rFonts w:cs="Arial"/>
        </w:rPr>
        <w:t>elM</w:t>
      </w:r>
      <w:proofErr w:type="spellEnd"/>
      <w:r w:rsidRPr="00E3512F">
        <w:rPr>
          <w:rFonts w:cs="Arial"/>
        </w:rPr>
        <w:t>’.</w:t>
      </w:r>
    </w:p>
    <w:p w14:paraId="4E2436B0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Nuwunga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app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SmartCard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juwunga</w:t>
      </w:r>
      <w:proofErr w:type="spellEnd"/>
      <w:r w:rsidRPr="00E3512F">
        <w:rPr>
          <w:rFonts w:cs="Arial"/>
        </w:rPr>
        <w:t>.</w:t>
      </w:r>
    </w:p>
    <w:p w14:paraId="5E52D53A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Api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nuwuni</w:t>
      </w:r>
      <w:proofErr w:type="spellEnd"/>
      <w:r w:rsidRPr="00E3512F">
        <w:rPr>
          <w:rFonts w:cs="Arial"/>
        </w:rPr>
        <w:t xml:space="preserve"> computer,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awunganji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online account.</w:t>
      </w:r>
    </w:p>
    <w:p w14:paraId="2ACB035D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lang w:eastAsia="ko-KR"/>
        </w:rPr>
      </w:pPr>
      <w:proofErr w:type="spellStart"/>
      <w:r w:rsidRPr="00E3512F">
        <w:rPr>
          <w:rFonts w:cs="Arial"/>
        </w:rPr>
        <w:t>Nimpawuriyi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awunganji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smartcard.com.au, </w:t>
      </w:r>
      <w:r w:rsidRPr="00E3512F">
        <w:rPr>
          <w:rFonts w:eastAsia="Batang" w:cs="Arial"/>
          <w:lang w:eastAsia="ko-KR"/>
        </w:rPr>
        <w:t>c</w:t>
      </w:r>
      <w:r w:rsidRPr="00E3512F">
        <w:rPr>
          <w:rFonts w:cs="Arial"/>
        </w:rPr>
        <w:t xml:space="preserve">lick </w:t>
      </w:r>
      <w:proofErr w:type="spellStart"/>
      <w:r w:rsidRPr="00E3512F">
        <w:rPr>
          <w:rFonts w:cs="Arial"/>
        </w:rPr>
        <w:t>anginanki</w:t>
      </w:r>
      <w:proofErr w:type="spellEnd"/>
      <w:r w:rsidRPr="00E3512F">
        <w:rPr>
          <w:rFonts w:cs="Arial"/>
        </w:rPr>
        <w:t xml:space="preserve"> ‘Account login’ page.</w:t>
      </w:r>
    </w:p>
    <w:p w14:paraId="494CD2D6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lang w:eastAsia="ko-KR"/>
        </w:rPr>
      </w:pPr>
      <w:r w:rsidRPr="00E3512F">
        <w:rPr>
          <w:rFonts w:eastAsia="Batang" w:cs="Arial"/>
          <w:lang w:eastAsia="ko-KR"/>
        </w:rPr>
        <w:t>A</w:t>
      </w:r>
      <w:r w:rsidRPr="00E3512F">
        <w:rPr>
          <w:rFonts w:cs="Arial"/>
        </w:rPr>
        <w:t xml:space="preserve">pi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nuwuni</w:t>
      </w:r>
      <w:proofErr w:type="spellEnd"/>
      <w:r w:rsidRPr="00E3512F">
        <w:rPr>
          <w:rFonts w:cs="Arial"/>
        </w:rPr>
        <w:t xml:space="preserve"> TCU SmartCard, </w:t>
      </w:r>
      <w:proofErr w:type="spellStart"/>
      <w:r w:rsidRPr="00E3512F">
        <w:rPr>
          <w:rFonts w:cs="Arial"/>
        </w:rPr>
        <w:t>nuwuriyi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tcu.com.au/smartcard.</w:t>
      </w:r>
    </w:p>
    <w:p w14:paraId="23414398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nimpakirimi</w:t>
      </w:r>
      <w:proofErr w:type="spellEnd"/>
      <w:r w:rsidRPr="00E3512F">
        <w:rPr>
          <w:rFonts w:cs="Arial"/>
        </w:rPr>
        <w:t xml:space="preserve"> (set</w:t>
      </w:r>
      <w:r w:rsidRPr="00E3512F">
        <w:rPr>
          <w:rFonts w:eastAsia="Batang" w:cs="Arial"/>
          <w:lang w:eastAsia="ko-KR"/>
        </w:rPr>
        <w:t xml:space="preserve"> </w:t>
      </w:r>
      <w:r w:rsidRPr="00E3512F">
        <w:rPr>
          <w:rFonts w:cs="Arial"/>
        </w:rPr>
        <w:t xml:space="preserve">up)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online account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lamiya</w:t>
      </w:r>
      <w:proofErr w:type="spellEnd"/>
      <w:r w:rsidRPr="00E3512F">
        <w:rPr>
          <w:rFonts w:cs="Arial"/>
        </w:rPr>
        <w:t xml:space="preserve"> karri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activating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SmartCard.</w:t>
      </w:r>
    </w:p>
    <w:p w14:paraId="19CAEE9F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Kangi </w:t>
      </w:r>
      <w:proofErr w:type="spellStart"/>
      <w:r w:rsidRPr="00E3512F">
        <w:rPr>
          <w:rFonts w:cs="Arial"/>
        </w:rPr>
        <w:t>nginanki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ngirramini</w:t>
      </w:r>
      <w:proofErr w:type="spellEnd"/>
      <w:r w:rsidRPr="00E3512F">
        <w:rPr>
          <w:rFonts w:cs="Arial"/>
        </w:rPr>
        <w:t xml:space="preserve"> (example) </w:t>
      </w:r>
      <w:proofErr w:type="spellStart"/>
      <w:r w:rsidRPr="00E3512F">
        <w:rPr>
          <w:rFonts w:cs="Arial"/>
        </w:rPr>
        <w:t>ngawa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ngamatakurayi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SmartCard </w:t>
      </w:r>
      <w:proofErr w:type="spellStart"/>
      <w:r w:rsidRPr="00E3512F">
        <w:rPr>
          <w:rFonts w:cs="Arial"/>
        </w:rPr>
        <w:t>elM</w:t>
      </w:r>
      <w:proofErr w:type="spellEnd"/>
      <w:r w:rsidRPr="00E3512F">
        <w:rPr>
          <w:rFonts w:cs="Arial"/>
        </w:rPr>
        <w:t xml:space="preserve"> app.</w:t>
      </w:r>
    </w:p>
    <w:p w14:paraId="1930F96B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Apunumi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SmartCard </w:t>
      </w:r>
      <w:proofErr w:type="spellStart"/>
      <w:r w:rsidRPr="00E3512F">
        <w:rPr>
          <w:rFonts w:cs="Arial"/>
        </w:rPr>
        <w:t>elM</w:t>
      </w:r>
      <w:proofErr w:type="spellEnd"/>
      <w:r w:rsidRPr="00E3512F">
        <w:rPr>
          <w:rFonts w:cs="Arial"/>
        </w:rPr>
        <w:t xml:space="preserve"> app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select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‘Menu’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kurriyuwu-arripa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screen.</w:t>
      </w:r>
    </w:p>
    <w:p w14:paraId="06DD456E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Nuwunga</w:t>
      </w:r>
      <w:proofErr w:type="spellEnd"/>
      <w:r w:rsidRPr="00E3512F">
        <w:rPr>
          <w:rFonts w:cs="Arial"/>
        </w:rPr>
        <w:t xml:space="preserve"> (choose) ‘Activate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card’.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nimpamaruwuriyi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SmartCard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activation code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juwunga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mail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card.</w:t>
      </w:r>
    </w:p>
    <w:p w14:paraId="71BD5258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Ngaparuji</w:t>
      </w:r>
      <w:proofErr w:type="spellEnd"/>
      <w:r w:rsidRPr="00E3512F">
        <w:rPr>
          <w:rFonts w:cs="Arial"/>
        </w:rPr>
        <w:t xml:space="preserve"> (enter) Card ID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pirrikirimi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SmartCard </w:t>
      </w:r>
      <w:proofErr w:type="spellStart"/>
      <w:r w:rsidRPr="00E3512F">
        <w:rPr>
          <w:rFonts w:cs="Arial"/>
        </w:rPr>
        <w:t>tukatanga</w:t>
      </w:r>
      <w:proofErr w:type="spellEnd"/>
      <w:r w:rsidRPr="00E3512F">
        <w:rPr>
          <w:rFonts w:cs="Arial"/>
        </w:rPr>
        <w:t>.</w:t>
      </w:r>
    </w:p>
    <w:p w14:paraId="070CDB74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Ngaparuji</w:t>
      </w:r>
      <w:proofErr w:type="spellEnd"/>
      <w:r w:rsidRPr="00E3512F">
        <w:rPr>
          <w:rFonts w:cs="Arial"/>
        </w:rPr>
        <w:t xml:space="preserve"> (enter)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activation code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letter.</w:t>
      </w:r>
    </w:p>
    <w:p w14:paraId="134BB0C2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Pikirrimiya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ngantaliwa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nginanki</w:t>
      </w:r>
      <w:proofErr w:type="spellEnd"/>
      <w:r w:rsidRPr="00E3512F">
        <w:rPr>
          <w:rFonts w:cs="Arial"/>
        </w:rPr>
        <w:t xml:space="preserve"> ‘Conditions of Use’ karri selecting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checkbox, </w:t>
      </w:r>
      <w:proofErr w:type="spellStart"/>
      <w:r w:rsidRPr="00E3512F">
        <w:rPr>
          <w:rFonts w:cs="Arial"/>
        </w:rPr>
        <w:t>kiyi</w:t>
      </w:r>
      <w:proofErr w:type="spellEnd"/>
      <w:r w:rsidRPr="00E3512F">
        <w:rPr>
          <w:rFonts w:cs="Arial"/>
        </w:rPr>
        <w:t xml:space="preserve"> click ‘Submit’.</w:t>
      </w:r>
    </w:p>
    <w:p w14:paraId="59C8BE1E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Kiyi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nintakirayi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ngirramini</w:t>
      </w:r>
      <w:proofErr w:type="spellEnd"/>
      <w:r w:rsidRPr="00E3512F">
        <w:rPr>
          <w:rFonts w:cs="Arial"/>
        </w:rPr>
        <w:t xml:space="preserve"> (identity).</w:t>
      </w:r>
    </w:p>
    <w:p w14:paraId="05327538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Ngaparuji</w:t>
      </w:r>
      <w:proofErr w:type="spellEnd"/>
      <w:r w:rsidRPr="00E3512F">
        <w:rPr>
          <w:rFonts w:cs="Arial"/>
        </w:rPr>
        <w:t xml:space="preserve"> (enter):</w:t>
      </w:r>
    </w:p>
    <w:p w14:paraId="7BC7A388" w14:textId="77777777" w:rsidR="00E3512F" w:rsidRPr="00E3512F" w:rsidRDefault="00E3512F" w:rsidP="00E3512F">
      <w:pPr>
        <w:pStyle w:val="ListParagraph"/>
        <w:numPr>
          <w:ilvl w:val="0"/>
          <w:numId w:val="2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Centrelink Customer Reference Number (CRN)</w:t>
      </w:r>
    </w:p>
    <w:p w14:paraId="34D98F78" w14:textId="77777777" w:rsidR="00E3512F" w:rsidRPr="00E3512F" w:rsidRDefault="00E3512F" w:rsidP="00E3512F">
      <w:pPr>
        <w:pStyle w:val="ListParagraph"/>
        <w:numPr>
          <w:ilvl w:val="0"/>
          <w:numId w:val="2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ngirramini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ngumulurrungumi</w:t>
      </w:r>
      <w:proofErr w:type="spellEnd"/>
      <w:r w:rsidRPr="00E3512F">
        <w:rPr>
          <w:rFonts w:cs="Arial"/>
        </w:rPr>
        <w:t xml:space="preserve">, </w:t>
      </w:r>
      <w:proofErr w:type="spellStart"/>
      <w:r w:rsidRPr="00E3512F">
        <w:rPr>
          <w:rFonts w:cs="Arial"/>
        </w:rPr>
        <w:t>ngininanji</w:t>
      </w:r>
      <w:proofErr w:type="spellEnd"/>
      <w:r w:rsidRPr="00E3512F">
        <w:rPr>
          <w:rFonts w:cs="Arial"/>
        </w:rPr>
        <w:t xml:space="preserve"> (example) 01/01/1980</w:t>
      </w:r>
    </w:p>
    <w:p w14:paraId="1961BA33" w14:textId="77777777" w:rsidR="00E3512F" w:rsidRPr="00E3512F" w:rsidRDefault="00E3512F" w:rsidP="00E3512F">
      <w:pPr>
        <w:pStyle w:val="ListParagraph"/>
        <w:numPr>
          <w:ilvl w:val="0"/>
          <w:numId w:val="2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lastRenderedPageBreak/>
        <w:t>awarra</w:t>
      </w:r>
      <w:proofErr w:type="spellEnd"/>
      <w:r w:rsidRPr="00E3512F">
        <w:rPr>
          <w:rFonts w:cs="Arial"/>
        </w:rPr>
        <w:t xml:space="preserve"> main </w:t>
      </w:r>
      <w:proofErr w:type="spellStart"/>
      <w:r w:rsidRPr="00E3512F">
        <w:rPr>
          <w:rFonts w:cs="Arial"/>
        </w:rPr>
        <w:t>ngirramini</w:t>
      </w:r>
      <w:proofErr w:type="spellEnd"/>
      <w:r w:rsidRPr="00E3512F">
        <w:rPr>
          <w:rFonts w:cs="Arial"/>
        </w:rPr>
        <w:t xml:space="preserve"> karri </w:t>
      </w:r>
      <w:proofErr w:type="spellStart"/>
      <w:r w:rsidRPr="00E3512F">
        <w:rPr>
          <w:rFonts w:cs="Arial"/>
        </w:rPr>
        <w:t>nuwunga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kunawuni</w:t>
      </w:r>
      <w:proofErr w:type="spellEnd"/>
      <w:r w:rsidRPr="00E3512F">
        <w:rPr>
          <w:rFonts w:cs="Arial"/>
        </w:rPr>
        <w:t xml:space="preserve"> (payment)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awungunta</w:t>
      </w:r>
      <w:proofErr w:type="spellEnd"/>
      <w:r w:rsidRPr="00E3512F">
        <w:rPr>
          <w:rFonts w:cs="Arial"/>
        </w:rPr>
        <w:t xml:space="preserve"> Centrelink</w:t>
      </w:r>
    </w:p>
    <w:p w14:paraId="5530F491" w14:textId="77777777" w:rsidR="00E3512F" w:rsidRPr="00E3512F" w:rsidRDefault="00E3512F" w:rsidP="00E3512F">
      <w:pPr>
        <w:pStyle w:val="ListParagraph"/>
        <w:numPr>
          <w:ilvl w:val="0"/>
          <w:numId w:val="2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bank account number.</w:t>
      </w:r>
    </w:p>
    <w:p w14:paraId="522347CD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Api </w:t>
      </w:r>
      <w:proofErr w:type="spellStart"/>
      <w:r w:rsidRPr="00E3512F">
        <w:rPr>
          <w:rFonts w:cs="Arial"/>
        </w:rPr>
        <w:t>awunganila</w:t>
      </w:r>
      <w:proofErr w:type="spellEnd"/>
      <w:r w:rsidRPr="00E3512F">
        <w:rPr>
          <w:rFonts w:cs="Arial"/>
        </w:rPr>
        <w:t xml:space="preserve"> check </w:t>
      </w:r>
      <w:proofErr w:type="spellStart"/>
      <w:r w:rsidRPr="00E3512F">
        <w:rPr>
          <w:rFonts w:cs="Arial"/>
        </w:rPr>
        <w:t>nimpami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ngirramini</w:t>
      </w:r>
      <w:proofErr w:type="spellEnd"/>
      <w:r w:rsidRPr="00E3512F">
        <w:rPr>
          <w:rFonts w:cs="Arial"/>
        </w:rPr>
        <w:t xml:space="preserve"> (details) karri verify </w:t>
      </w:r>
      <w:proofErr w:type="spellStart"/>
      <w:r w:rsidRPr="00E3512F">
        <w:rPr>
          <w:rFonts w:cs="Arial"/>
        </w:rPr>
        <w:t>wurrumi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kiyi</w:t>
      </w:r>
      <w:proofErr w:type="spellEnd"/>
      <w:r w:rsidRPr="00E3512F">
        <w:rPr>
          <w:rFonts w:cs="Arial"/>
        </w:rPr>
        <w:t xml:space="preserve"> ‘Submit’ pili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waya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nuwunga</w:t>
      </w:r>
      <w:proofErr w:type="spellEnd"/>
      <w:r w:rsidRPr="00E3512F">
        <w:rPr>
          <w:rFonts w:cs="Arial"/>
        </w:rPr>
        <w:t xml:space="preserve"> 3 chances karri verify </w:t>
      </w:r>
      <w:proofErr w:type="spellStart"/>
      <w:r w:rsidRPr="00E3512F">
        <w:rPr>
          <w:rFonts w:cs="Arial"/>
        </w:rPr>
        <w:t>wurrumi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ngirramini</w:t>
      </w:r>
      <w:proofErr w:type="spellEnd"/>
      <w:r w:rsidRPr="00E3512F">
        <w:rPr>
          <w:rFonts w:cs="Arial"/>
        </w:rPr>
        <w:t xml:space="preserve"> (identity)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warntarrarna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>.</w:t>
      </w:r>
    </w:p>
    <w:p w14:paraId="2E86573E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Karri </w:t>
      </w:r>
      <w:proofErr w:type="spellStart"/>
      <w:r w:rsidRPr="00E3512F">
        <w:rPr>
          <w:rFonts w:cs="Arial"/>
        </w:rPr>
        <w:t>waya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wurrumajawu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ngirramini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wuta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wupakirimi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online account.</w:t>
      </w:r>
    </w:p>
    <w:p w14:paraId="72CDC235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lamiya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nuwunga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email address </w:t>
      </w:r>
      <w:proofErr w:type="spellStart"/>
      <w:r w:rsidRPr="00E3512F">
        <w:rPr>
          <w:rFonts w:cs="Arial"/>
        </w:rPr>
        <w:t>arrami</w:t>
      </w:r>
      <w:proofErr w:type="spellEnd"/>
      <w:r w:rsidRPr="00E3512F">
        <w:rPr>
          <w:rFonts w:cs="Arial"/>
        </w:rPr>
        <w:t xml:space="preserve"> account number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yuwunga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nginjatuwu</w:t>
      </w:r>
      <w:proofErr w:type="spellEnd"/>
      <w:r w:rsidRPr="00E3512F">
        <w:rPr>
          <w:rFonts w:cs="Arial"/>
        </w:rPr>
        <w:t xml:space="preserve"> username.</w:t>
      </w:r>
    </w:p>
    <w:p w14:paraId="5AA05F8B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Api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juwunga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email address,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waya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lamiya</w:t>
      </w:r>
      <w:proofErr w:type="spellEnd"/>
      <w:r w:rsidRPr="00E3512F">
        <w:rPr>
          <w:rFonts w:cs="Arial"/>
        </w:rPr>
        <w:t xml:space="preserve"> email address.</w:t>
      </w:r>
    </w:p>
    <w:p w14:paraId="557E2DBD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Karri </w:t>
      </w:r>
      <w:proofErr w:type="spellStart"/>
      <w:r w:rsidRPr="00E3512F">
        <w:rPr>
          <w:rFonts w:cs="Arial"/>
        </w:rPr>
        <w:t>juwunga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account number, </w:t>
      </w:r>
      <w:proofErr w:type="spellStart"/>
      <w:r w:rsidRPr="00E3512F">
        <w:rPr>
          <w:rFonts w:cs="Arial"/>
        </w:rPr>
        <w:t>api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ngarralamiyami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arikirimi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ngirramini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>.</w:t>
      </w:r>
    </w:p>
    <w:p w14:paraId="64AD881F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Nimpakirimi</w:t>
      </w:r>
      <w:proofErr w:type="spellEnd"/>
      <w:r w:rsidRPr="00E3512F">
        <w:rPr>
          <w:rFonts w:cs="Arial"/>
        </w:rPr>
        <w:t xml:space="preserve"> password, security question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answer, </w:t>
      </w:r>
      <w:proofErr w:type="spellStart"/>
      <w:r w:rsidRPr="00E3512F">
        <w:rPr>
          <w:rFonts w:cs="Arial"/>
        </w:rPr>
        <w:t>kiyi</w:t>
      </w:r>
      <w:proofErr w:type="spellEnd"/>
      <w:r w:rsidRPr="00E3512F">
        <w:rPr>
          <w:rFonts w:cs="Arial"/>
        </w:rPr>
        <w:t xml:space="preserve"> click </w:t>
      </w:r>
      <w:proofErr w:type="spellStart"/>
      <w:r w:rsidRPr="00E3512F">
        <w:rPr>
          <w:rFonts w:cs="Arial"/>
        </w:rPr>
        <w:t>nimpami</w:t>
      </w:r>
      <w:proofErr w:type="spellEnd"/>
      <w:r w:rsidRPr="00E3512F">
        <w:rPr>
          <w:rFonts w:cs="Arial"/>
        </w:rPr>
        <w:t xml:space="preserve"> ‘Continue’.</w:t>
      </w:r>
    </w:p>
    <w:p w14:paraId="704BECA5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Nimpakirimi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Personal Identification Number (PIN)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SmartCard.</w:t>
      </w:r>
    </w:p>
    <w:p w14:paraId="2BC2588C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Api karri </w:t>
      </w:r>
      <w:proofErr w:type="spellStart"/>
      <w:r w:rsidRPr="00E3512F">
        <w:rPr>
          <w:rFonts w:cs="Arial"/>
        </w:rPr>
        <w:t>nimpakirimi</w:t>
      </w:r>
      <w:proofErr w:type="spellEnd"/>
      <w:r w:rsidRPr="00E3512F">
        <w:rPr>
          <w:rFonts w:cs="Arial"/>
        </w:rPr>
        <w:t xml:space="preserve"> PIN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katukuwapi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wurrumajawu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wurumi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awuta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arrukutumunuwi</w:t>
      </w:r>
      <w:proofErr w:type="spellEnd"/>
      <w:r w:rsidRPr="00E3512F">
        <w:rPr>
          <w:rFonts w:cs="Arial"/>
        </w:rPr>
        <w:t xml:space="preserve">. </w:t>
      </w:r>
    </w:p>
    <w:p w14:paraId="59CBCE32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Tanga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PIN karri </w:t>
      </w:r>
      <w:proofErr w:type="spellStart"/>
      <w:r w:rsidRPr="00E3512F">
        <w:rPr>
          <w:rFonts w:cs="Arial"/>
        </w:rPr>
        <w:t>nuparuji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tuwanga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awunganila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click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green button.</w:t>
      </w:r>
    </w:p>
    <w:p w14:paraId="7AB23E1C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waya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nginanki</w:t>
      </w:r>
      <w:proofErr w:type="spellEnd"/>
      <w:r w:rsidRPr="00E3512F">
        <w:rPr>
          <w:rFonts w:cs="Arial"/>
        </w:rPr>
        <w:t xml:space="preserve"> online account,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SmartCard </w:t>
      </w:r>
      <w:proofErr w:type="spellStart"/>
      <w:r w:rsidRPr="00E3512F">
        <w:rPr>
          <w:rFonts w:cs="Arial"/>
        </w:rPr>
        <w:t>yita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waya</w:t>
      </w:r>
      <w:proofErr w:type="spellEnd"/>
      <w:r w:rsidRPr="00E3512F">
        <w:rPr>
          <w:rFonts w:cs="Arial"/>
        </w:rPr>
        <w:t xml:space="preserve"> active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pupuni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nimpirtimarti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nanki</w:t>
      </w:r>
      <w:proofErr w:type="spellEnd"/>
      <w:r w:rsidRPr="00E3512F">
        <w:rPr>
          <w:rFonts w:cs="Arial"/>
        </w:rPr>
        <w:t>.</w:t>
      </w:r>
    </w:p>
    <w:p w14:paraId="2305B23B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proofErr w:type="spellStart"/>
      <w:r w:rsidRPr="00E3512F">
        <w:rPr>
          <w:rFonts w:cs="Arial"/>
          <w:b/>
          <w:bCs/>
        </w:rPr>
        <w:t>Nguwuriyi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yilarruwu</w:t>
      </w:r>
      <w:proofErr w:type="spellEnd"/>
      <w:r w:rsidRPr="00E3512F">
        <w:rPr>
          <w:rFonts w:cs="Arial"/>
          <w:b/>
          <w:bCs/>
        </w:rPr>
        <w:t xml:space="preserve"> (logging in)</w:t>
      </w:r>
    </w:p>
    <w:p w14:paraId="2C93573A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Awunganji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SmartCard </w:t>
      </w:r>
      <w:proofErr w:type="spellStart"/>
      <w:r w:rsidRPr="00E3512F">
        <w:rPr>
          <w:rFonts w:cs="Arial"/>
        </w:rPr>
        <w:t>elM</w:t>
      </w:r>
      <w:proofErr w:type="spellEnd"/>
      <w:r w:rsidRPr="00E3512F">
        <w:rPr>
          <w:rFonts w:cs="Arial"/>
        </w:rPr>
        <w:t xml:space="preserve"> app, tanga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select the ‘Menu’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kurriyuwu</w:t>
      </w:r>
      <w:proofErr w:type="spellEnd"/>
      <w:r w:rsidRPr="00E3512F">
        <w:rPr>
          <w:rFonts w:cs="Arial"/>
        </w:rPr>
        <w:t xml:space="preserve">- </w:t>
      </w:r>
      <w:proofErr w:type="spellStart"/>
      <w:r w:rsidRPr="00E3512F">
        <w:rPr>
          <w:rFonts w:cs="Arial"/>
        </w:rPr>
        <w:t>arripa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screen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click ‘Login’.</w:t>
      </w:r>
    </w:p>
    <w:p w14:paraId="2B862516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Nimpalamiya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username </w:t>
      </w:r>
      <w:proofErr w:type="spellStart"/>
      <w:r w:rsidRPr="00E3512F">
        <w:rPr>
          <w:rFonts w:cs="Arial"/>
        </w:rPr>
        <w:t>yintanga</w:t>
      </w:r>
      <w:proofErr w:type="spellEnd"/>
      <w:r w:rsidRPr="00E3512F">
        <w:rPr>
          <w:rFonts w:cs="Arial"/>
        </w:rPr>
        <w:t>.</w:t>
      </w:r>
    </w:p>
    <w:p w14:paraId="54498EBD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nginanki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email address </w:t>
      </w:r>
      <w:proofErr w:type="spellStart"/>
      <w:r w:rsidRPr="00E3512F">
        <w:rPr>
          <w:rFonts w:cs="Arial"/>
        </w:rPr>
        <w:t>arrami</w:t>
      </w:r>
      <w:proofErr w:type="spellEnd"/>
      <w:r w:rsidRPr="00E3512F">
        <w:rPr>
          <w:rFonts w:cs="Arial"/>
        </w:rPr>
        <w:t xml:space="preserve"> kuta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account number.</w:t>
      </w:r>
    </w:p>
    <w:p w14:paraId="24F5C905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Nimpalamiya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password.</w:t>
      </w:r>
    </w:p>
    <w:p w14:paraId="042D8EED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wiyi</w:t>
      </w:r>
      <w:proofErr w:type="spellEnd"/>
      <w:r w:rsidRPr="00E3512F">
        <w:rPr>
          <w:rFonts w:cs="Arial"/>
        </w:rPr>
        <w:t xml:space="preserve"> click </w:t>
      </w:r>
      <w:proofErr w:type="spellStart"/>
      <w:r w:rsidRPr="00E3512F">
        <w:rPr>
          <w:rFonts w:cs="Arial"/>
        </w:rPr>
        <w:t>nimpami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‘Remember me’ box pili </w:t>
      </w:r>
      <w:proofErr w:type="spellStart"/>
      <w:r w:rsidRPr="00E3512F">
        <w:rPr>
          <w:rFonts w:cs="Arial"/>
        </w:rPr>
        <w:t>yirrima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pupuni</w:t>
      </w:r>
      <w:proofErr w:type="spellEnd"/>
      <w:r w:rsidRPr="00E3512F">
        <w:rPr>
          <w:rFonts w:cs="Arial"/>
        </w:rPr>
        <w:t xml:space="preserve"> karri log in </w:t>
      </w:r>
      <w:proofErr w:type="spellStart"/>
      <w:r w:rsidRPr="00E3512F">
        <w:rPr>
          <w:rFonts w:cs="Arial"/>
        </w:rPr>
        <w:t>nimpirimi</w:t>
      </w:r>
      <w:proofErr w:type="spellEnd"/>
      <w:r w:rsidRPr="00E3512F">
        <w:rPr>
          <w:rFonts w:cs="Arial"/>
        </w:rPr>
        <w:t>.</w:t>
      </w:r>
    </w:p>
    <w:p w14:paraId="62D0BFDC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Api </w:t>
      </w:r>
      <w:proofErr w:type="spellStart"/>
      <w:r w:rsidRPr="00E3512F">
        <w:rPr>
          <w:rFonts w:cs="Arial"/>
        </w:rPr>
        <w:t>karluwu</w:t>
      </w:r>
      <w:proofErr w:type="spellEnd"/>
      <w:r w:rsidRPr="00E3512F">
        <w:rPr>
          <w:rFonts w:cs="Arial"/>
        </w:rPr>
        <w:t xml:space="preserve"> click </w:t>
      </w:r>
      <w:proofErr w:type="spellStart"/>
      <w:r w:rsidRPr="00E3512F">
        <w:rPr>
          <w:rFonts w:cs="Arial"/>
        </w:rPr>
        <w:t>nimpami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nginanki</w:t>
      </w:r>
      <w:proofErr w:type="spellEnd"/>
      <w:r w:rsidRPr="00E3512F">
        <w:rPr>
          <w:rFonts w:cs="Arial"/>
        </w:rPr>
        <w:t xml:space="preserve"> pili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share </w:t>
      </w:r>
      <w:proofErr w:type="spellStart"/>
      <w:r w:rsidRPr="00E3512F">
        <w:rPr>
          <w:rFonts w:cs="Arial"/>
        </w:rPr>
        <w:t>nimpirimi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device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yingwapa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arrukutumunuwi</w:t>
      </w:r>
      <w:proofErr w:type="spellEnd"/>
      <w:r w:rsidRPr="00E3512F">
        <w:rPr>
          <w:rFonts w:cs="Arial"/>
        </w:rPr>
        <w:t>.</w:t>
      </w:r>
    </w:p>
    <w:p w14:paraId="7D5D49BD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Aningani</w:t>
      </w:r>
      <w:proofErr w:type="spellEnd"/>
      <w:r w:rsidRPr="00E3512F">
        <w:rPr>
          <w:rFonts w:cs="Arial"/>
        </w:rPr>
        <w:t xml:space="preserve"> click ‘Login’.</w:t>
      </w:r>
    </w:p>
    <w:p w14:paraId="7EE2CA4C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proofErr w:type="spellStart"/>
      <w:r w:rsidRPr="00E3512F">
        <w:rPr>
          <w:rFonts w:cs="Arial"/>
          <w:b/>
          <w:bCs/>
        </w:rPr>
        <w:t>Karluwu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nimpirimajawu</w:t>
      </w:r>
      <w:proofErr w:type="spellEnd"/>
      <w:r w:rsidRPr="00E3512F">
        <w:rPr>
          <w:rFonts w:cs="Arial"/>
          <w:b/>
          <w:bCs/>
        </w:rPr>
        <w:t xml:space="preserve"> password</w:t>
      </w:r>
    </w:p>
    <w:p w14:paraId="5D77C283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karluwu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nimpirimajawu</w:t>
      </w:r>
      <w:proofErr w:type="spellEnd"/>
      <w:r w:rsidRPr="00E3512F">
        <w:rPr>
          <w:rFonts w:cs="Arial"/>
        </w:rPr>
        <w:t xml:space="preserve"> password,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wiyi</w:t>
      </w:r>
      <w:proofErr w:type="spellEnd"/>
      <w:r w:rsidRPr="00E3512F">
        <w:rPr>
          <w:rFonts w:cs="Arial"/>
        </w:rPr>
        <w:t xml:space="preserve"> reset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password.</w:t>
      </w:r>
    </w:p>
    <w:p w14:paraId="566E1400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Nimpalamiya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username </w:t>
      </w:r>
      <w:proofErr w:type="spellStart"/>
      <w:r w:rsidRPr="00E3512F">
        <w:rPr>
          <w:rFonts w:cs="Arial"/>
        </w:rPr>
        <w:t>yintanga</w:t>
      </w:r>
      <w:proofErr w:type="spellEnd"/>
      <w:r w:rsidRPr="00E3512F">
        <w:rPr>
          <w:rFonts w:cs="Arial"/>
        </w:rPr>
        <w:t xml:space="preserve">, </w:t>
      </w:r>
      <w:proofErr w:type="spellStart"/>
      <w:r w:rsidRPr="00E3512F">
        <w:rPr>
          <w:rFonts w:cs="Arial"/>
        </w:rPr>
        <w:t>kiyi</w:t>
      </w:r>
      <w:proofErr w:type="spellEnd"/>
      <w:r w:rsidRPr="00E3512F">
        <w:rPr>
          <w:rFonts w:cs="Arial"/>
        </w:rPr>
        <w:t xml:space="preserve"> click ‘Submit’.</w:t>
      </w:r>
    </w:p>
    <w:p w14:paraId="580219DE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Ngawa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ngimarruwuriyi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email </w:t>
      </w:r>
      <w:proofErr w:type="spellStart"/>
      <w:r w:rsidRPr="00E3512F">
        <w:rPr>
          <w:rFonts w:cs="Arial"/>
        </w:rPr>
        <w:t>awunganji</w:t>
      </w:r>
      <w:proofErr w:type="spellEnd"/>
      <w:r w:rsidRPr="00E3512F">
        <w:rPr>
          <w:rFonts w:cs="Arial"/>
        </w:rPr>
        <w:t xml:space="preserve"> link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reset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password.</w:t>
      </w:r>
    </w:p>
    <w:p w14:paraId="63A739A1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r w:rsidRPr="00E3512F">
        <w:rPr>
          <w:rFonts w:cs="Arial"/>
        </w:rPr>
        <w:t xml:space="preserve">Kangi click </w:t>
      </w:r>
      <w:proofErr w:type="spellStart"/>
      <w:r w:rsidRPr="00E3512F">
        <w:rPr>
          <w:rFonts w:cs="Arial"/>
        </w:rPr>
        <w:t>nginanki</w:t>
      </w:r>
      <w:proofErr w:type="spellEnd"/>
      <w:r w:rsidRPr="00E3512F">
        <w:rPr>
          <w:rFonts w:cs="Arial"/>
        </w:rPr>
        <w:t xml:space="preserve"> link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answer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security question 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jirtimarti</w:t>
      </w:r>
      <w:proofErr w:type="spellEnd"/>
      <w:r w:rsidRPr="00E3512F">
        <w:rPr>
          <w:rFonts w:cs="Arial"/>
        </w:rPr>
        <w:t xml:space="preserve"> karri </w:t>
      </w:r>
      <w:proofErr w:type="spellStart"/>
      <w:r w:rsidRPr="00E3512F">
        <w:rPr>
          <w:rFonts w:cs="Arial"/>
        </w:rPr>
        <w:t>jikirimi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online account.</w:t>
      </w:r>
    </w:p>
    <w:p w14:paraId="215AC97B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lastRenderedPageBreak/>
        <w:t>Nimpalamiya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arrakini</w:t>
      </w:r>
      <w:proofErr w:type="spellEnd"/>
      <w:r w:rsidRPr="00E3512F">
        <w:rPr>
          <w:rFonts w:cs="Arial"/>
        </w:rPr>
        <w:t xml:space="preserve"> password </w:t>
      </w:r>
      <w:proofErr w:type="spellStart"/>
      <w:r w:rsidRPr="00E3512F">
        <w:rPr>
          <w:rFonts w:cs="Arial"/>
        </w:rPr>
        <w:t>amintiya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nginjatuwu</w:t>
      </w:r>
      <w:proofErr w:type="spellEnd"/>
      <w:r w:rsidRPr="00E3512F">
        <w:rPr>
          <w:rFonts w:cs="Arial"/>
        </w:rPr>
        <w:t xml:space="preserve"> log </w:t>
      </w:r>
      <w:proofErr w:type="spellStart"/>
      <w:r w:rsidRPr="00E3512F">
        <w:rPr>
          <w:rFonts w:cs="Arial"/>
        </w:rPr>
        <w:t>nimpami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nginjila</w:t>
      </w:r>
      <w:proofErr w:type="spellEnd"/>
      <w:r w:rsidRPr="00E3512F">
        <w:rPr>
          <w:rFonts w:cs="Arial"/>
        </w:rPr>
        <w:t xml:space="preserve"> account.</w:t>
      </w:r>
    </w:p>
    <w:p w14:paraId="32F02E0E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E3512F">
        <w:rPr>
          <w:rFonts w:cs="Arial"/>
          <w:b/>
          <w:bCs/>
        </w:rPr>
        <w:t>Ngini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nimpirtimarti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wuntawani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nginja</w:t>
      </w:r>
      <w:proofErr w:type="spellEnd"/>
      <w:r w:rsidRPr="00E3512F">
        <w:rPr>
          <w:rFonts w:cs="Arial"/>
          <w:b/>
          <w:bCs/>
        </w:rPr>
        <w:t xml:space="preserve">, </w:t>
      </w:r>
      <w:proofErr w:type="spellStart"/>
      <w:r w:rsidRPr="00E3512F">
        <w:rPr>
          <w:rFonts w:cs="Arial"/>
          <w:b/>
          <w:bCs/>
        </w:rPr>
        <w:t>arrami</w:t>
      </w:r>
      <w:proofErr w:type="spellEnd"/>
      <w:r w:rsidRPr="00E3512F">
        <w:rPr>
          <w:rFonts w:cs="Arial"/>
          <w:b/>
          <w:bCs/>
          <w:spacing w:val="-10"/>
        </w:rPr>
        <w:t xml:space="preserve"> </w:t>
      </w:r>
      <w:proofErr w:type="spellStart"/>
      <w:r w:rsidRPr="00E3512F">
        <w:rPr>
          <w:rFonts w:cs="Arial"/>
          <w:b/>
          <w:bCs/>
        </w:rPr>
        <w:t>ngini</w:t>
      </w:r>
      <w:proofErr w:type="spellEnd"/>
      <w:r w:rsidRPr="00E3512F">
        <w:rPr>
          <w:rFonts w:cs="Arial"/>
          <w:b/>
          <w:bCs/>
          <w:spacing w:val="-10"/>
        </w:rPr>
        <w:t xml:space="preserve"> </w:t>
      </w:r>
      <w:proofErr w:type="spellStart"/>
      <w:r w:rsidRPr="00E3512F">
        <w:rPr>
          <w:rFonts w:cs="Arial"/>
          <w:b/>
          <w:bCs/>
        </w:rPr>
        <w:t>jiwujirtmarti</w:t>
      </w:r>
      <w:proofErr w:type="spellEnd"/>
      <w:r w:rsidRPr="00E3512F">
        <w:rPr>
          <w:rFonts w:cs="Arial"/>
          <w:b/>
          <w:bCs/>
          <w:spacing w:val="-6"/>
        </w:rPr>
        <w:t xml:space="preserve"> </w:t>
      </w:r>
      <w:proofErr w:type="spellStart"/>
      <w:r w:rsidRPr="00E3512F">
        <w:rPr>
          <w:rFonts w:cs="Arial"/>
          <w:b/>
          <w:bCs/>
        </w:rPr>
        <w:t>awarra</w:t>
      </w:r>
      <w:proofErr w:type="spellEnd"/>
      <w:r w:rsidRPr="00E3512F">
        <w:rPr>
          <w:rFonts w:cs="Arial"/>
          <w:b/>
          <w:bCs/>
          <w:spacing w:val="-10"/>
        </w:rPr>
        <w:t xml:space="preserve"> </w:t>
      </w:r>
      <w:proofErr w:type="spellStart"/>
      <w:r w:rsidRPr="00E3512F">
        <w:rPr>
          <w:rFonts w:cs="Arial"/>
          <w:b/>
          <w:bCs/>
        </w:rPr>
        <w:t>ngirramini</w:t>
      </w:r>
      <w:proofErr w:type="spellEnd"/>
      <w:r w:rsidRPr="00E3512F">
        <w:rPr>
          <w:rFonts w:cs="Arial"/>
          <w:b/>
          <w:bCs/>
        </w:rPr>
        <w:t xml:space="preserve"> </w:t>
      </w:r>
      <w:r w:rsidRPr="00E3512F">
        <w:rPr>
          <w:rFonts w:cs="Arial"/>
          <w:b/>
          <w:bCs/>
          <w:spacing w:val="-2"/>
        </w:rPr>
        <w:t>(information):</w:t>
      </w:r>
    </w:p>
    <w:p w14:paraId="432395AB" w14:textId="77777777" w:rsidR="00E3512F" w:rsidRPr="00E3512F" w:rsidRDefault="00E3512F" w:rsidP="00E3512F">
      <w:pPr>
        <w:pStyle w:val="ListParagraph"/>
        <w:numPr>
          <w:ilvl w:val="0"/>
          <w:numId w:val="2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Nuwuriyi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servicesaustralia.gov.au/smartcard</w:t>
      </w:r>
    </w:p>
    <w:p w14:paraId="47319F02" w14:textId="77777777" w:rsidR="00E3512F" w:rsidRPr="00E3512F" w:rsidRDefault="00E3512F" w:rsidP="00E3512F">
      <w:pPr>
        <w:pStyle w:val="ListParagraph"/>
        <w:numPr>
          <w:ilvl w:val="0"/>
          <w:numId w:val="2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Nimarra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nimpami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1800 252 604 (</w:t>
      </w:r>
      <w:proofErr w:type="spellStart"/>
      <w:r w:rsidRPr="00E3512F">
        <w:rPr>
          <w:rFonts w:cs="Arial"/>
        </w:rPr>
        <w:t>nginja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nanginta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natinga</w:t>
      </w:r>
      <w:proofErr w:type="spellEnd"/>
      <w:r w:rsidRPr="00E3512F">
        <w:rPr>
          <w:rFonts w:cs="Arial"/>
        </w:rPr>
        <w:t xml:space="preserve"> interpreter </w:t>
      </w:r>
      <w:proofErr w:type="spellStart"/>
      <w:r w:rsidRPr="00E3512F">
        <w:rPr>
          <w:rFonts w:cs="Arial"/>
        </w:rPr>
        <w:t>ngini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nimpirtimarti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nantinga</w:t>
      </w:r>
      <w:proofErr w:type="spellEnd"/>
      <w:r w:rsidRPr="00E3512F">
        <w:rPr>
          <w:rFonts w:cs="Arial"/>
        </w:rPr>
        <w:t xml:space="preserve">), </w:t>
      </w:r>
      <w:proofErr w:type="spellStart"/>
      <w:r w:rsidRPr="00E3512F">
        <w:rPr>
          <w:rFonts w:cs="Arial"/>
        </w:rPr>
        <w:t>arrami</w:t>
      </w:r>
      <w:proofErr w:type="spellEnd"/>
      <w:r w:rsidRPr="00E3512F">
        <w:rPr>
          <w:rFonts w:cs="Arial"/>
        </w:rPr>
        <w:t xml:space="preserve"> kuta</w:t>
      </w:r>
    </w:p>
    <w:p w14:paraId="55ADDA0E" w14:textId="77777777" w:rsidR="00E3512F" w:rsidRPr="00E3512F" w:rsidRDefault="00E3512F" w:rsidP="00E3512F">
      <w:pPr>
        <w:pStyle w:val="ListParagraph"/>
        <w:numPr>
          <w:ilvl w:val="0"/>
          <w:numId w:val="2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Nuwuriyi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service centre.</w:t>
      </w:r>
    </w:p>
    <w:p w14:paraId="09932C1F" w14:textId="77777777" w:rsidR="00E3512F" w:rsidRPr="00E3512F" w:rsidRDefault="00E3512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proofErr w:type="spellStart"/>
      <w:r w:rsidRPr="00E3512F">
        <w:rPr>
          <w:rFonts w:cs="Arial"/>
          <w:b/>
          <w:bCs/>
        </w:rPr>
        <w:t>Ngini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nginja</w:t>
      </w:r>
      <w:proofErr w:type="spellEnd"/>
      <w:r w:rsidRPr="00E3512F">
        <w:rPr>
          <w:rFonts w:cs="Arial"/>
          <w:b/>
          <w:bCs/>
        </w:rPr>
        <w:t xml:space="preserve"> </w:t>
      </w:r>
      <w:proofErr w:type="spellStart"/>
      <w:r w:rsidRPr="00E3512F">
        <w:rPr>
          <w:rFonts w:cs="Arial"/>
          <w:b/>
          <w:bCs/>
        </w:rPr>
        <w:t>nuwuni</w:t>
      </w:r>
      <w:proofErr w:type="spellEnd"/>
      <w:r w:rsidRPr="00E3512F">
        <w:rPr>
          <w:rFonts w:cs="Arial"/>
          <w:b/>
          <w:bCs/>
        </w:rPr>
        <w:t xml:space="preserve"> TCU SmartCard:</w:t>
      </w:r>
    </w:p>
    <w:p w14:paraId="6E105D5A" w14:textId="77777777" w:rsidR="00E3512F" w:rsidRPr="00E3512F" w:rsidRDefault="00E3512F" w:rsidP="00E3512F">
      <w:pPr>
        <w:pStyle w:val="ListParagraph"/>
        <w:numPr>
          <w:ilvl w:val="0"/>
          <w:numId w:val="2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Nuwuriyi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awunganji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tcu.com.au/smartcard</w:t>
      </w:r>
    </w:p>
    <w:p w14:paraId="04DA3977" w14:textId="77777777" w:rsidR="00E3512F" w:rsidRPr="00E3512F" w:rsidRDefault="00E3512F" w:rsidP="00E3512F">
      <w:pPr>
        <w:pStyle w:val="ListParagraph"/>
        <w:numPr>
          <w:ilvl w:val="0"/>
          <w:numId w:val="2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Nimarra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nimpami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kangi</w:t>
      </w:r>
      <w:proofErr w:type="spellEnd"/>
      <w:r w:rsidRPr="00E3512F">
        <w:rPr>
          <w:rFonts w:cs="Arial"/>
        </w:rPr>
        <w:t xml:space="preserve"> TCU 1800 828 232, </w:t>
      </w:r>
      <w:proofErr w:type="spellStart"/>
      <w:r w:rsidRPr="00E3512F">
        <w:rPr>
          <w:rFonts w:cs="Arial"/>
        </w:rPr>
        <w:t>arrami</w:t>
      </w:r>
      <w:proofErr w:type="spellEnd"/>
    </w:p>
    <w:p w14:paraId="42DB2FC5" w14:textId="77777777" w:rsidR="00E3512F" w:rsidRPr="00E3512F" w:rsidRDefault="00E3512F" w:rsidP="00E3512F">
      <w:pPr>
        <w:pStyle w:val="ListParagraph"/>
        <w:numPr>
          <w:ilvl w:val="0"/>
          <w:numId w:val="2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E3512F">
        <w:rPr>
          <w:rFonts w:cs="Arial"/>
        </w:rPr>
        <w:t>Nuwuriyi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awunganji</w:t>
      </w:r>
      <w:proofErr w:type="spellEnd"/>
      <w:r w:rsidRPr="00E3512F">
        <w:rPr>
          <w:rFonts w:cs="Arial"/>
        </w:rPr>
        <w:t xml:space="preserve"> </w:t>
      </w:r>
      <w:proofErr w:type="spellStart"/>
      <w:r w:rsidRPr="00E3512F">
        <w:rPr>
          <w:rFonts w:cs="Arial"/>
        </w:rPr>
        <w:t>kapi</w:t>
      </w:r>
      <w:proofErr w:type="spellEnd"/>
      <w:r w:rsidRPr="00E3512F">
        <w:rPr>
          <w:rFonts w:cs="Arial"/>
        </w:rPr>
        <w:t xml:space="preserve"> TCU branch.</w:t>
      </w:r>
    </w:p>
    <w:p w14:paraId="50A3D6AB" w14:textId="6202B09A" w:rsidR="00EE0EBF" w:rsidRPr="00E3512F" w:rsidRDefault="00EE0EBF" w:rsidP="00E3512F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</w:p>
    <w:sectPr w:rsidR="00EE0EBF" w:rsidRPr="00E351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F21CB" w14:textId="77777777" w:rsidR="00A67D08" w:rsidRDefault="00A67D08" w:rsidP="00B04ED8">
      <w:pPr>
        <w:spacing w:after="0" w:line="240" w:lineRule="auto"/>
      </w:pPr>
      <w:r>
        <w:separator/>
      </w:r>
    </w:p>
  </w:endnote>
  <w:endnote w:type="continuationSeparator" w:id="0">
    <w:p w14:paraId="30D337A0" w14:textId="77777777" w:rsidR="00A67D08" w:rsidRDefault="00A67D08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46196" w14:textId="77777777" w:rsidR="00A67D08" w:rsidRDefault="00A67D08" w:rsidP="00B04ED8">
      <w:pPr>
        <w:spacing w:after="0" w:line="240" w:lineRule="auto"/>
      </w:pPr>
      <w:r>
        <w:separator/>
      </w:r>
    </w:p>
  </w:footnote>
  <w:footnote w:type="continuationSeparator" w:id="0">
    <w:p w14:paraId="419E1450" w14:textId="77777777" w:rsidR="00A67D08" w:rsidRDefault="00A67D08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1"/>
  </w:num>
  <w:num w:numId="2" w16cid:durableId="1465810450">
    <w:abstractNumId w:val="18"/>
  </w:num>
  <w:num w:numId="3" w16cid:durableId="649749326">
    <w:abstractNumId w:val="9"/>
  </w:num>
  <w:num w:numId="4" w16cid:durableId="954873653">
    <w:abstractNumId w:val="6"/>
  </w:num>
  <w:num w:numId="5" w16cid:durableId="235676518">
    <w:abstractNumId w:val="6"/>
  </w:num>
  <w:num w:numId="6" w16cid:durableId="2087991012">
    <w:abstractNumId w:val="2"/>
  </w:num>
  <w:num w:numId="7" w16cid:durableId="2120172916">
    <w:abstractNumId w:val="7"/>
  </w:num>
  <w:num w:numId="8" w16cid:durableId="412626009">
    <w:abstractNumId w:val="24"/>
  </w:num>
  <w:num w:numId="9" w16cid:durableId="1460608755">
    <w:abstractNumId w:val="22"/>
  </w:num>
  <w:num w:numId="10" w16cid:durableId="986665818">
    <w:abstractNumId w:val="16"/>
  </w:num>
  <w:num w:numId="11" w16cid:durableId="401371915">
    <w:abstractNumId w:val="13"/>
  </w:num>
  <w:num w:numId="12" w16cid:durableId="1093433001">
    <w:abstractNumId w:val="25"/>
  </w:num>
  <w:num w:numId="13" w16cid:durableId="1196385437">
    <w:abstractNumId w:val="4"/>
  </w:num>
  <w:num w:numId="14" w16cid:durableId="2006784552">
    <w:abstractNumId w:val="10"/>
  </w:num>
  <w:num w:numId="15" w16cid:durableId="1628928681">
    <w:abstractNumId w:val="0"/>
  </w:num>
  <w:num w:numId="16" w16cid:durableId="1809978035">
    <w:abstractNumId w:val="5"/>
  </w:num>
  <w:num w:numId="17" w16cid:durableId="1332566839">
    <w:abstractNumId w:val="1"/>
  </w:num>
  <w:num w:numId="18" w16cid:durableId="2005739898">
    <w:abstractNumId w:val="19"/>
  </w:num>
  <w:num w:numId="19" w16cid:durableId="1077895909">
    <w:abstractNumId w:val="12"/>
  </w:num>
  <w:num w:numId="20" w16cid:durableId="1604873604">
    <w:abstractNumId w:val="8"/>
  </w:num>
  <w:num w:numId="21" w16cid:durableId="398525425">
    <w:abstractNumId w:val="17"/>
  </w:num>
  <w:num w:numId="22" w16cid:durableId="466708080">
    <w:abstractNumId w:val="3"/>
  </w:num>
  <w:num w:numId="23" w16cid:durableId="1006978651">
    <w:abstractNumId w:val="15"/>
  </w:num>
  <w:num w:numId="24" w16cid:durableId="1322540261">
    <w:abstractNumId w:val="23"/>
  </w:num>
  <w:num w:numId="25" w16cid:durableId="553388690">
    <w:abstractNumId w:val="11"/>
  </w:num>
  <w:num w:numId="26" w16cid:durableId="1067461763">
    <w:abstractNumId w:val="14"/>
  </w:num>
  <w:num w:numId="27" w16cid:durableId="10886483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7218E"/>
    <w:rsid w:val="00683A84"/>
    <w:rsid w:val="006A4CE7"/>
    <w:rsid w:val="006B4395"/>
    <w:rsid w:val="006C2E1D"/>
    <w:rsid w:val="006D6617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7D08"/>
    <w:rsid w:val="00AB1B16"/>
    <w:rsid w:val="00B04ED8"/>
    <w:rsid w:val="00B4443B"/>
    <w:rsid w:val="00B56715"/>
    <w:rsid w:val="00B91E3E"/>
    <w:rsid w:val="00B92AC1"/>
    <w:rsid w:val="00BA2DB9"/>
    <w:rsid w:val="00BE7148"/>
    <w:rsid w:val="00C13F08"/>
    <w:rsid w:val="00C84DD7"/>
    <w:rsid w:val="00CB5863"/>
    <w:rsid w:val="00D55F0A"/>
    <w:rsid w:val="00DA243A"/>
    <w:rsid w:val="00DB380F"/>
    <w:rsid w:val="00DD5DB5"/>
    <w:rsid w:val="00E273E4"/>
    <w:rsid w:val="00E33D10"/>
    <w:rsid w:val="00E3512F"/>
    <w:rsid w:val="00E9300F"/>
    <w:rsid w:val="00EE0EBF"/>
    <w:rsid w:val="00F30AFE"/>
    <w:rsid w:val="00F64174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566</Words>
  <Characters>3867</Characters>
  <Application>Microsoft Office Word</Application>
  <DocSecurity>0</DocSecurity>
  <Lines>78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2025-08-12T03:54:00Z</dcterms:created>
  <dcterms:modified xsi:type="dcterms:W3CDTF">2025-08-12T03:55:00Z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ABA41225FA5089A86063594F0C73C688</vt:lpwstr>
  </property>
  <property fmtid="{D5CDD505-2E9C-101B-9397-08002B2CF9AE}" pid="21" name="PM_Hash_Salt">
    <vt:lpwstr>8C02D7EB72069DB96721B4F6F950A3E7</vt:lpwstr>
  </property>
  <property fmtid="{D5CDD505-2E9C-101B-9397-08002B2CF9AE}" pid="22" name="PM_Hash_SHA1">
    <vt:lpwstr>8735D89423DDC0A6E5A7CB64ED7FF4BD81C96D4D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v=2022.1;a=SHA256;h=EF489588300AD8F9EA213200DEA30A4727A6D04E2AB23936D7C405D3AD6BAA8C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cbc6aaa382814870a735010e520b6629</vt:lpwstr>
  </property>
  <property fmtid="{D5CDD505-2E9C-101B-9397-08002B2CF9AE}" pid="37" name="PMUuid">
    <vt:lpwstr>v=2022.2;d=gov.au;g=46DD6D7C-8107-577B-BC6E-F348953B2E44</vt:lpwstr>
  </property>
</Properties>
</file>