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E1D3" w14:textId="77777777" w:rsidR="002D5209" w:rsidRDefault="002D5209" w:rsidP="002D5209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4532A854" wp14:editId="437087B7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F00BF" w14:textId="77777777" w:rsidR="002D5209" w:rsidRDefault="002D5209" w:rsidP="002D5209"/>
    <w:p w14:paraId="3C3C4F7E" w14:textId="0CD1B197" w:rsidR="002D5209" w:rsidRPr="00802365" w:rsidRDefault="002D5209" w:rsidP="002D5209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>
        <w:rPr>
          <w:b/>
          <w:sz w:val="32"/>
        </w:rPr>
        <w:t xml:space="preserve"> </w:t>
      </w:r>
      <w:r w:rsidR="000B1979">
        <w:rPr>
          <w:b/>
          <w:sz w:val="32"/>
        </w:rPr>
        <w:t>- Tiwi</w:t>
      </w:r>
    </w:p>
    <w:p w14:paraId="70C25FC6" w14:textId="084F1310" w:rsidR="002D5209" w:rsidRDefault="000B1979" w:rsidP="002D5209">
      <w:pPr>
        <w:rPr>
          <w:b/>
        </w:rPr>
      </w:pPr>
      <w:r>
        <w:rPr>
          <w:b/>
        </w:rPr>
        <w:t>Enhanced Income Management – How to protect yourself from scams</w:t>
      </w:r>
    </w:p>
    <w:p w14:paraId="48823048" w14:textId="77777777" w:rsidR="000B1979" w:rsidRPr="00691EB1" w:rsidRDefault="000B1979" w:rsidP="000B197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 w:rsidRPr="00691EB1">
        <w:rPr>
          <w:rFonts w:cs="Arial"/>
          <w:b/>
          <w:bCs/>
          <w:color w:val="000000" w:themeColor="text1"/>
        </w:rPr>
        <w:t>Ngirramini</w:t>
      </w:r>
      <w:proofErr w:type="spellEnd"/>
      <w:r w:rsidRPr="00691EB1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691EB1">
        <w:rPr>
          <w:rFonts w:cs="Arial"/>
          <w:b/>
          <w:bCs/>
          <w:color w:val="000000" w:themeColor="text1"/>
        </w:rPr>
        <w:t>ngini</w:t>
      </w:r>
      <w:proofErr w:type="spellEnd"/>
      <w:r w:rsidRPr="00691EB1">
        <w:rPr>
          <w:rFonts w:cs="Arial"/>
          <w:b/>
          <w:bCs/>
          <w:color w:val="000000" w:themeColor="text1"/>
        </w:rPr>
        <w:t xml:space="preserve"> karri </w:t>
      </w:r>
      <w:proofErr w:type="spellStart"/>
      <w:r w:rsidRPr="00691EB1">
        <w:rPr>
          <w:rFonts w:cs="Arial"/>
          <w:b/>
          <w:bCs/>
          <w:color w:val="000000" w:themeColor="text1"/>
        </w:rPr>
        <w:t>nimatayamangi</w:t>
      </w:r>
      <w:proofErr w:type="spellEnd"/>
      <w:r w:rsidRPr="00691EB1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691EB1">
        <w:rPr>
          <w:rFonts w:cs="Arial"/>
          <w:b/>
          <w:bCs/>
          <w:color w:val="000000" w:themeColor="text1"/>
        </w:rPr>
        <w:t>nuwalamiya</w:t>
      </w:r>
      <w:proofErr w:type="spellEnd"/>
      <w:r w:rsidRPr="00691EB1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691EB1">
        <w:rPr>
          <w:rFonts w:cs="Arial"/>
          <w:b/>
          <w:bCs/>
          <w:color w:val="000000" w:themeColor="text1"/>
        </w:rPr>
        <w:t>kapi</w:t>
      </w:r>
      <w:proofErr w:type="spellEnd"/>
      <w:r w:rsidRPr="00691EB1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691EB1">
        <w:rPr>
          <w:rFonts w:cs="Arial"/>
          <w:b/>
          <w:bCs/>
          <w:color w:val="000000" w:themeColor="text1"/>
        </w:rPr>
        <w:t>awarra</w:t>
      </w:r>
      <w:proofErr w:type="spellEnd"/>
      <w:r w:rsidRPr="00691EB1">
        <w:rPr>
          <w:rFonts w:cs="Arial"/>
          <w:b/>
          <w:bCs/>
          <w:color w:val="000000" w:themeColor="text1"/>
        </w:rPr>
        <w:t xml:space="preserve"> scams</w:t>
      </w:r>
    </w:p>
    <w:p w14:paraId="458322FB" w14:textId="77777777" w:rsidR="000B1979" w:rsidRPr="009B18A2" w:rsidRDefault="000B1979" w:rsidP="000B197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4677E5">
        <w:rPr>
          <w:rFonts w:cs="Arial"/>
          <w:color w:val="000000" w:themeColor="text1"/>
        </w:rPr>
        <w:t>Nginanki</w:t>
      </w:r>
      <w:proofErr w:type="spellEnd"/>
      <w:r w:rsidRPr="004677E5">
        <w:rPr>
          <w:rFonts w:cs="Arial"/>
          <w:color w:val="000000" w:themeColor="text1"/>
        </w:rPr>
        <w:t xml:space="preserve"> scam </w:t>
      </w:r>
      <w:proofErr w:type="spellStart"/>
      <w:r>
        <w:rPr>
          <w:rFonts w:eastAsia="Batang" w:cs="Arial" w:hint="eastAsia"/>
          <w:color w:val="000000" w:themeColor="text1"/>
          <w:lang w:eastAsia="ko-KR"/>
        </w:rPr>
        <w:t>kapi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kutakuwapi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awuta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wurikirimi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jirti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ngirramini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nginanki</w:t>
      </w:r>
      <w:proofErr w:type="spellEnd"/>
      <w:r w:rsidRPr="004677E5">
        <w:rPr>
          <w:rFonts w:cs="Arial"/>
          <w:color w:val="000000" w:themeColor="text1"/>
        </w:rPr>
        <w:t xml:space="preserve"> karri tricks </w:t>
      </w:r>
      <w:proofErr w:type="spellStart"/>
      <w:r w:rsidRPr="004677E5">
        <w:rPr>
          <w:rFonts w:cs="Arial"/>
          <w:color w:val="000000" w:themeColor="text1"/>
        </w:rPr>
        <w:t>nginja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amintiya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mintaya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nginjila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kunawuni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amintiya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arrami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ngirramini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nginjila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nginanji</w:t>
      </w:r>
      <w:proofErr w:type="spellEnd"/>
      <w:r w:rsidRPr="004677E5">
        <w:rPr>
          <w:rFonts w:cs="Arial"/>
          <w:color w:val="000000" w:themeColor="text1"/>
        </w:rPr>
        <w:t xml:space="preserve"> personal information.</w:t>
      </w:r>
    </w:p>
    <w:p w14:paraId="52E1D571" w14:textId="77777777" w:rsidR="000B1979" w:rsidRPr="003C383A" w:rsidRDefault="000B1979" w:rsidP="000B197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3C383A">
        <w:rPr>
          <w:rFonts w:cs="Arial"/>
          <w:color w:val="000000" w:themeColor="text1"/>
        </w:rPr>
        <w:t xml:space="preserve">Scammers </w:t>
      </w:r>
      <w:proofErr w:type="spellStart"/>
      <w:r w:rsidRPr="003C383A">
        <w:rPr>
          <w:rFonts w:cs="Arial"/>
          <w:color w:val="000000" w:themeColor="text1"/>
        </w:rPr>
        <w:t>wuta</w:t>
      </w:r>
      <w:proofErr w:type="spellEnd"/>
      <w:r w:rsidRPr="003C383A">
        <w:rPr>
          <w:rFonts w:cs="Arial"/>
          <w:color w:val="000000" w:themeColor="text1"/>
        </w:rPr>
        <w:t xml:space="preserve"> </w:t>
      </w:r>
      <w:proofErr w:type="spellStart"/>
      <w:r w:rsidRPr="003C383A">
        <w:rPr>
          <w:rFonts w:cs="Arial"/>
          <w:color w:val="000000" w:themeColor="text1"/>
        </w:rPr>
        <w:t>wurikirimi</w:t>
      </w:r>
      <w:proofErr w:type="spellEnd"/>
      <w:r w:rsidRPr="003C383A">
        <w:rPr>
          <w:rFonts w:cs="Arial"/>
          <w:color w:val="000000" w:themeColor="text1"/>
        </w:rPr>
        <w:t xml:space="preserve"> </w:t>
      </w:r>
      <w:proofErr w:type="spellStart"/>
      <w:r w:rsidRPr="003C383A">
        <w:rPr>
          <w:rFonts w:cs="Arial"/>
          <w:color w:val="000000" w:themeColor="text1"/>
        </w:rPr>
        <w:t>nginanki</w:t>
      </w:r>
      <w:proofErr w:type="spellEnd"/>
      <w:r w:rsidRPr="003C383A">
        <w:rPr>
          <w:rFonts w:cs="Arial"/>
          <w:color w:val="000000" w:themeColor="text1"/>
        </w:rPr>
        <w:t xml:space="preserve"> </w:t>
      </w:r>
      <w:proofErr w:type="spellStart"/>
      <w:r w:rsidRPr="003C383A">
        <w:rPr>
          <w:rFonts w:cs="Arial"/>
          <w:color w:val="000000" w:themeColor="text1"/>
        </w:rPr>
        <w:t>ngirramini</w:t>
      </w:r>
      <w:proofErr w:type="spellEnd"/>
      <w:r w:rsidRPr="003C383A">
        <w:rPr>
          <w:rFonts w:cs="Arial"/>
          <w:color w:val="000000" w:themeColor="text1"/>
        </w:rPr>
        <w:t xml:space="preserve"> karri face to face, </w:t>
      </w:r>
      <w:proofErr w:type="spellStart"/>
      <w:r w:rsidRPr="003C383A">
        <w:rPr>
          <w:rFonts w:cs="Arial"/>
          <w:color w:val="000000" w:themeColor="text1"/>
        </w:rPr>
        <w:t>kangi</w:t>
      </w:r>
      <w:proofErr w:type="spellEnd"/>
      <w:r w:rsidRPr="003C383A">
        <w:rPr>
          <w:rFonts w:cs="Arial"/>
          <w:color w:val="000000" w:themeColor="text1"/>
        </w:rPr>
        <w:t xml:space="preserve"> phone, </w:t>
      </w:r>
      <w:proofErr w:type="spellStart"/>
      <w:r w:rsidRPr="003C383A">
        <w:rPr>
          <w:rFonts w:cs="Arial"/>
          <w:color w:val="000000" w:themeColor="text1"/>
        </w:rPr>
        <w:t>kiyi</w:t>
      </w:r>
      <w:proofErr w:type="spellEnd"/>
      <w:r w:rsidRPr="003C383A">
        <w:rPr>
          <w:rFonts w:cs="Arial"/>
          <w:color w:val="000000" w:themeColor="text1"/>
        </w:rPr>
        <w:t xml:space="preserve"> email </w:t>
      </w:r>
      <w:proofErr w:type="spellStart"/>
      <w:r w:rsidRPr="003C383A">
        <w:rPr>
          <w:rFonts w:cs="Arial"/>
          <w:color w:val="000000" w:themeColor="text1"/>
        </w:rPr>
        <w:t>amintiya</w:t>
      </w:r>
      <w:proofErr w:type="spellEnd"/>
      <w:r w:rsidRPr="003C383A">
        <w:rPr>
          <w:rFonts w:cs="Arial"/>
          <w:color w:val="000000" w:themeColor="text1"/>
        </w:rPr>
        <w:t xml:space="preserve"> text messages, </w:t>
      </w:r>
      <w:proofErr w:type="spellStart"/>
      <w:r w:rsidRPr="003C383A">
        <w:rPr>
          <w:rFonts w:cs="Arial"/>
          <w:color w:val="000000" w:themeColor="text1"/>
        </w:rPr>
        <w:t>arrami</w:t>
      </w:r>
      <w:proofErr w:type="spellEnd"/>
      <w:r w:rsidRPr="003C383A">
        <w:rPr>
          <w:rFonts w:cs="Arial"/>
          <w:color w:val="000000" w:themeColor="text1"/>
        </w:rPr>
        <w:t xml:space="preserve"> </w:t>
      </w:r>
      <w:proofErr w:type="spellStart"/>
      <w:r w:rsidRPr="003C383A">
        <w:rPr>
          <w:rFonts w:cs="Arial"/>
          <w:color w:val="000000" w:themeColor="text1"/>
        </w:rPr>
        <w:t>kapi</w:t>
      </w:r>
      <w:proofErr w:type="spellEnd"/>
      <w:r w:rsidRPr="003C383A">
        <w:rPr>
          <w:rFonts w:cs="Arial"/>
          <w:color w:val="000000" w:themeColor="text1"/>
        </w:rPr>
        <w:t xml:space="preserve"> social media.</w:t>
      </w:r>
      <w:r w:rsidRPr="003C383A">
        <w:t xml:space="preserve"> </w:t>
      </w:r>
      <w:proofErr w:type="spellStart"/>
      <w:r w:rsidRPr="003C383A">
        <w:rPr>
          <w:rFonts w:cs="Arial"/>
          <w:color w:val="000000" w:themeColor="text1"/>
        </w:rPr>
        <w:t>Wuta</w:t>
      </w:r>
      <w:proofErr w:type="spellEnd"/>
      <w:r w:rsidRPr="003C383A">
        <w:rPr>
          <w:rFonts w:cs="Arial"/>
          <w:color w:val="000000" w:themeColor="text1"/>
        </w:rPr>
        <w:t xml:space="preserve"> </w:t>
      </w:r>
      <w:proofErr w:type="spellStart"/>
      <w:r w:rsidRPr="003C383A">
        <w:rPr>
          <w:rFonts w:cs="Arial"/>
          <w:color w:val="000000" w:themeColor="text1"/>
        </w:rPr>
        <w:t>wurikirimi</w:t>
      </w:r>
      <w:proofErr w:type="spellEnd"/>
      <w:r w:rsidRPr="003C383A">
        <w:rPr>
          <w:rFonts w:cs="Arial"/>
          <w:color w:val="000000" w:themeColor="text1"/>
        </w:rPr>
        <w:t xml:space="preserve"> </w:t>
      </w:r>
      <w:proofErr w:type="spellStart"/>
      <w:r w:rsidRPr="003C383A">
        <w:rPr>
          <w:rFonts w:cs="Arial"/>
          <w:color w:val="000000" w:themeColor="text1"/>
        </w:rPr>
        <w:t>kunyani</w:t>
      </w:r>
      <w:proofErr w:type="spellEnd"/>
      <w:r w:rsidRPr="003C383A">
        <w:rPr>
          <w:rFonts w:cs="Arial"/>
          <w:color w:val="000000" w:themeColor="text1"/>
        </w:rPr>
        <w:t xml:space="preserve"> website </w:t>
      </w:r>
      <w:proofErr w:type="spellStart"/>
      <w:r w:rsidRPr="003C383A">
        <w:rPr>
          <w:rFonts w:cs="Arial"/>
          <w:color w:val="000000" w:themeColor="text1"/>
        </w:rPr>
        <w:t>ngini</w:t>
      </w:r>
      <w:proofErr w:type="spellEnd"/>
      <w:r w:rsidRPr="003C383A">
        <w:rPr>
          <w:rFonts w:cs="Arial"/>
          <w:color w:val="000000" w:themeColor="text1"/>
        </w:rPr>
        <w:t xml:space="preserve"> </w:t>
      </w:r>
      <w:proofErr w:type="spellStart"/>
      <w:r w:rsidRPr="003C383A">
        <w:rPr>
          <w:rFonts w:cs="Arial"/>
          <w:color w:val="000000" w:themeColor="text1"/>
        </w:rPr>
        <w:t>warntarrarna</w:t>
      </w:r>
      <w:proofErr w:type="spellEnd"/>
      <w:r w:rsidRPr="003C383A">
        <w:rPr>
          <w:rFonts w:cs="Arial"/>
          <w:color w:val="000000" w:themeColor="text1"/>
        </w:rPr>
        <w:t>.</w:t>
      </w:r>
    </w:p>
    <w:p w14:paraId="3CC63D39" w14:textId="77777777" w:rsidR="000B1979" w:rsidRPr="003C383A" w:rsidRDefault="000B1979" w:rsidP="000B197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3C383A">
        <w:rPr>
          <w:rFonts w:cs="Arial"/>
          <w:color w:val="000000" w:themeColor="text1"/>
        </w:rPr>
        <w:t>Wuta</w:t>
      </w:r>
      <w:proofErr w:type="spellEnd"/>
      <w:r w:rsidRPr="003C383A">
        <w:rPr>
          <w:rFonts w:cs="Arial"/>
          <w:color w:val="000000" w:themeColor="text1"/>
        </w:rPr>
        <w:t xml:space="preserve"> </w:t>
      </w:r>
      <w:proofErr w:type="spellStart"/>
      <w:r w:rsidRPr="003C383A">
        <w:rPr>
          <w:rFonts w:cs="Arial"/>
          <w:color w:val="000000" w:themeColor="text1"/>
        </w:rPr>
        <w:t>awuta</w:t>
      </w:r>
      <w:proofErr w:type="spellEnd"/>
      <w:r w:rsidRPr="003C383A">
        <w:rPr>
          <w:rFonts w:cs="Arial"/>
          <w:color w:val="000000" w:themeColor="text1"/>
        </w:rPr>
        <w:t xml:space="preserve"> </w:t>
      </w:r>
      <w:proofErr w:type="spellStart"/>
      <w:r w:rsidRPr="003C383A">
        <w:rPr>
          <w:rFonts w:cs="Arial"/>
          <w:color w:val="000000" w:themeColor="text1"/>
        </w:rPr>
        <w:t>kunyani</w:t>
      </w:r>
      <w:proofErr w:type="spellEnd"/>
      <w:r w:rsidRPr="003C383A">
        <w:rPr>
          <w:rFonts w:cs="Arial"/>
          <w:color w:val="000000" w:themeColor="text1"/>
        </w:rPr>
        <w:t xml:space="preserve"> </w:t>
      </w:r>
      <w:proofErr w:type="spellStart"/>
      <w:r w:rsidRPr="003C383A">
        <w:rPr>
          <w:rFonts w:cs="Arial"/>
          <w:color w:val="000000" w:themeColor="text1"/>
        </w:rPr>
        <w:t>wurimi</w:t>
      </w:r>
      <w:proofErr w:type="spellEnd"/>
      <w:r w:rsidRPr="003C383A">
        <w:rPr>
          <w:rFonts w:cs="Arial"/>
          <w:color w:val="000000" w:themeColor="text1"/>
        </w:rPr>
        <w:t xml:space="preserve"> </w:t>
      </w:r>
      <w:proofErr w:type="spellStart"/>
      <w:r w:rsidRPr="003C383A">
        <w:rPr>
          <w:rFonts w:cs="Arial"/>
          <w:color w:val="000000" w:themeColor="text1"/>
        </w:rPr>
        <w:t>wurramamuliya</w:t>
      </w:r>
      <w:proofErr w:type="spellEnd"/>
      <w:r w:rsidRPr="003C383A">
        <w:rPr>
          <w:rFonts w:cs="Arial"/>
          <w:color w:val="000000" w:themeColor="text1"/>
        </w:rPr>
        <w:t xml:space="preserve"> </w:t>
      </w:r>
      <w:proofErr w:type="spellStart"/>
      <w:r w:rsidRPr="003C383A">
        <w:rPr>
          <w:rFonts w:cs="Arial"/>
          <w:color w:val="000000" w:themeColor="text1"/>
        </w:rPr>
        <w:t>wutalamiya</w:t>
      </w:r>
      <w:proofErr w:type="spellEnd"/>
      <w:r w:rsidRPr="003C383A">
        <w:rPr>
          <w:rFonts w:cs="Arial"/>
          <w:color w:val="000000" w:themeColor="text1"/>
        </w:rPr>
        <w:t xml:space="preserve"> Services Australia, </w:t>
      </w:r>
      <w:proofErr w:type="spellStart"/>
      <w:r w:rsidRPr="003C383A">
        <w:rPr>
          <w:rFonts w:cs="Arial"/>
          <w:color w:val="000000" w:themeColor="text1"/>
        </w:rPr>
        <w:t>kiyi</w:t>
      </w:r>
      <w:proofErr w:type="spellEnd"/>
      <w:r w:rsidRPr="003C383A">
        <w:rPr>
          <w:rFonts w:cs="Arial"/>
          <w:color w:val="000000" w:themeColor="text1"/>
        </w:rPr>
        <w:t xml:space="preserve"> Traditional Credit Union (TCU), </w:t>
      </w:r>
      <w:proofErr w:type="spellStart"/>
      <w:r w:rsidRPr="003C383A">
        <w:rPr>
          <w:rFonts w:cs="Arial"/>
          <w:color w:val="000000" w:themeColor="text1"/>
        </w:rPr>
        <w:t>arrami</w:t>
      </w:r>
      <w:proofErr w:type="spellEnd"/>
      <w:r w:rsidRPr="003C383A">
        <w:rPr>
          <w:rFonts w:cs="Arial"/>
          <w:color w:val="000000" w:themeColor="text1"/>
        </w:rPr>
        <w:t xml:space="preserve"> Indue.</w:t>
      </w:r>
    </w:p>
    <w:p w14:paraId="1C278023" w14:textId="77777777" w:rsidR="000B1979" w:rsidRPr="009B18A2" w:rsidRDefault="000B1979" w:rsidP="000B197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4677E5">
        <w:rPr>
          <w:rFonts w:cs="Arial"/>
          <w:color w:val="000000" w:themeColor="text1"/>
        </w:rPr>
        <w:t>Wuta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wiyi</w:t>
      </w:r>
      <w:proofErr w:type="spellEnd"/>
      <w:r w:rsidRPr="004677E5">
        <w:rPr>
          <w:rFonts w:cs="Arial"/>
          <w:color w:val="000000" w:themeColor="text1"/>
        </w:rPr>
        <w:t xml:space="preserve"> trick </w:t>
      </w:r>
      <w:proofErr w:type="spellStart"/>
      <w:r w:rsidRPr="004677E5">
        <w:rPr>
          <w:rFonts w:cs="Arial"/>
          <w:color w:val="000000" w:themeColor="text1"/>
        </w:rPr>
        <w:t>wurrumi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nginja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nanginta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nginjila</w:t>
      </w:r>
      <w:proofErr w:type="spellEnd"/>
      <w:r w:rsidRPr="004677E5">
        <w:rPr>
          <w:rFonts w:cs="Arial"/>
          <w:color w:val="000000" w:themeColor="text1"/>
        </w:rPr>
        <w:t xml:space="preserve"> enhanced Income Management account </w:t>
      </w:r>
      <w:proofErr w:type="spellStart"/>
      <w:r w:rsidRPr="004677E5">
        <w:rPr>
          <w:rFonts w:cs="Arial"/>
          <w:color w:val="000000" w:themeColor="text1"/>
        </w:rPr>
        <w:t>arrami</w:t>
      </w:r>
      <w:proofErr w:type="spellEnd"/>
      <w:r w:rsidRPr="004677E5">
        <w:rPr>
          <w:rFonts w:cs="Arial"/>
          <w:color w:val="000000" w:themeColor="text1"/>
        </w:rPr>
        <w:t xml:space="preserve"> SmartCard </w:t>
      </w:r>
      <w:proofErr w:type="spellStart"/>
      <w:r w:rsidRPr="004677E5">
        <w:rPr>
          <w:rFonts w:cs="Arial"/>
          <w:color w:val="000000" w:themeColor="text1"/>
        </w:rPr>
        <w:t>ngirramini</w:t>
      </w:r>
      <w:proofErr w:type="spellEnd"/>
      <w:r w:rsidRPr="004677E5">
        <w:rPr>
          <w:rFonts w:cs="Arial"/>
          <w:color w:val="000000" w:themeColor="text1"/>
        </w:rPr>
        <w:t xml:space="preserve"> (details).</w:t>
      </w:r>
    </w:p>
    <w:p w14:paraId="326B7CAF" w14:textId="77777777" w:rsidR="000B1979" w:rsidRPr="009B18A2" w:rsidRDefault="000B1979" w:rsidP="000B197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4677E5">
        <w:rPr>
          <w:rFonts w:cs="Arial"/>
          <w:color w:val="000000" w:themeColor="text1"/>
        </w:rPr>
        <w:t xml:space="preserve">Api </w:t>
      </w:r>
      <w:proofErr w:type="spellStart"/>
      <w:r w:rsidRPr="004677E5">
        <w:rPr>
          <w:rFonts w:cs="Arial"/>
          <w:color w:val="000000" w:themeColor="text1"/>
        </w:rPr>
        <w:t>awunganji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nuwunga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ngirramini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wuntawani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nginja</w:t>
      </w:r>
      <w:proofErr w:type="spellEnd"/>
      <w:r w:rsidRPr="004677E5">
        <w:rPr>
          <w:rFonts w:cs="Arial"/>
          <w:color w:val="000000" w:themeColor="text1"/>
        </w:rPr>
        <w:t xml:space="preserve"> karri </w:t>
      </w:r>
      <w:proofErr w:type="spellStart"/>
      <w:r w:rsidRPr="004677E5">
        <w:rPr>
          <w:rFonts w:cs="Arial"/>
          <w:color w:val="000000" w:themeColor="text1"/>
        </w:rPr>
        <w:t>waya</w:t>
      </w:r>
      <w:proofErr w:type="spellEnd"/>
      <w:r w:rsidRPr="004677E5">
        <w:rPr>
          <w:rFonts w:cs="Arial"/>
          <w:color w:val="000000" w:themeColor="text1"/>
        </w:rPr>
        <w:t xml:space="preserve"> scammed.</w:t>
      </w:r>
    </w:p>
    <w:p w14:paraId="609B015E" w14:textId="77777777" w:rsidR="000B1979" w:rsidRPr="00691EB1" w:rsidRDefault="000B1979" w:rsidP="000B197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 w:rsidRPr="00691EB1">
        <w:rPr>
          <w:rFonts w:cs="Arial"/>
          <w:b/>
          <w:bCs/>
          <w:color w:val="000000" w:themeColor="text1"/>
        </w:rPr>
        <w:t>Nimpakuluwunyi</w:t>
      </w:r>
      <w:proofErr w:type="spellEnd"/>
      <w:r w:rsidRPr="00691EB1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691EB1">
        <w:rPr>
          <w:rFonts w:cs="Arial"/>
          <w:b/>
          <w:bCs/>
          <w:color w:val="000000" w:themeColor="text1"/>
        </w:rPr>
        <w:t>nginjila</w:t>
      </w:r>
      <w:proofErr w:type="spellEnd"/>
      <w:r w:rsidRPr="00691EB1">
        <w:rPr>
          <w:rFonts w:cs="Arial"/>
          <w:b/>
          <w:bCs/>
          <w:color w:val="000000" w:themeColor="text1"/>
        </w:rPr>
        <w:t xml:space="preserve"> emails</w:t>
      </w:r>
    </w:p>
    <w:p w14:paraId="35904B0A" w14:textId="77777777" w:rsidR="000B1979" w:rsidRPr="009B18A2" w:rsidRDefault="000B1979" w:rsidP="000B197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4677E5">
        <w:rPr>
          <w:rFonts w:cs="Arial"/>
          <w:color w:val="000000" w:themeColor="text1"/>
        </w:rPr>
        <w:t xml:space="preserve">Emails </w:t>
      </w:r>
      <w:proofErr w:type="spellStart"/>
      <w:r w:rsidRPr="004677E5">
        <w:rPr>
          <w:rFonts w:cs="Arial"/>
          <w:color w:val="000000" w:themeColor="text1"/>
        </w:rPr>
        <w:t>kapi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wuta</w:t>
      </w:r>
      <w:proofErr w:type="spellEnd"/>
      <w:r w:rsidRPr="004677E5">
        <w:rPr>
          <w:rFonts w:cs="Arial"/>
          <w:color w:val="000000" w:themeColor="text1"/>
        </w:rPr>
        <w:t xml:space="preserve"> Services Australia, TCU </w:t>
      </w:r>
      <w:proofErr w:type="spellStart"/>
      <w:r w:rsidRPr="004677E5">
        <w:rPr>
          <w:rFonts w:cs="Arial"/>
          <w:color w:val="000000" w:themeColor="text1"/>
        </w:rPr>
        <w:t>amintiya</w:t>
      </w:r>
      <w:proofErr w:type="spellEnd"/>
      <w:r w:rsidRPr="004677E5">
        <w:rPr>
          <w:rFonts w:cs="Arial"/>
          <w:color w:val="000000" w:themeColor="text1"/>
        </w:rPr>
        <w:t xml:space="preserve"> Indue </w:t>
      </w:r>
      <w:proofErr w:type="spellStart"/>
      <w:r w:rsidRPr="004677E5">
        <w:rPr>
          <w:rFonts w:cs="Arial"/>
          <w:color w:val="000000" w:themeColor="text1"/>
        </w:rPr>
        <w:t>wayajuwa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wutawa</w:t>
      </w:r>
      <w:proofErr w:type="spellEnd"/>
      <w:r w:rsidRPr="004677E5">
        <w:rPr>
          <w:rFonts w:cs="Arial"/>
          <w:color w:val="000000" w:themeColor="text1"/>
        </w:rPr>
        <w:t xml:space="preserve"> official email addresses. </w:t>
      </w:r>
      <w:proofErr w:type="spellStart"/>
      <w:r w:rsidRPr="004677E5">
        <w:rPr>
          <w:rFonts w:cs="Arial"/>
          <w:color w:val="000000" w:themeColor="text1"/>
        </w:rPr>
        <w:t>Ngawa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karluwu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ngawunga</w:t>
      </w:r>
      <w:proofErr w:type="spellEnd"/>
      <w:r w:rsidRPr="004677E5">
        <w:rPr>
          <w:rFonts w:cs="Arial"/>
          <w:color w:val="000000" w:themeColor="text1"/>
        </w:rPr>
        <w:t xml:space="preserve"> email addresses </w:t>
      </w:r>
      <w:proofErr w:type="spellStart"/>
      <w:r w:rsidRPr="004677E5">
        <w:rPr>
          <w:rFonts w:cs="Arial"/>
          <w:color w:val="000000" w:themeColor="text1"/>
        </w:rPr>
        <w:t>kangi</w:t>
      </w:r>
      <w:proofErr w:type="spellEnd"/>
      <w:r w:rsidRPr="004677E5">
        <w:rPr>
          <w:rFonts w:cs="Arial"/>
          <w:color w:val="000000" w:themeColor="text1"/>
        </w:rPr>
        <w:t xml:space="preserve"> Outlook, Hotmail </w:t>
      </w:r>
      <w:proofErr w:type="spellStart"/>
      <w:r w:rsidRPr="004677E5">
        <w:rPr>
          <w:rFonts w:cs="Arial"/>
          <w:color w:val="000000" w:themeColor="text1"/>
        </w:rPr>
        <w:t>amintiya</w:t>
      </w:r>
      <w:proofErr w:type="spellEnd"/>
      <w:r w:rsidRPr="004677E5">
        <w:rPr>
          <w:rFonts w:cs="Arial"/>
          <w:color w:val="000000" w:themeColor="text1"/>
        </w:rPr>
        <w:t xml:space="preserve"> Gmail.</w:t>
      </w:r>
    </w:p>
    <w:p w14:paraId="7B9B9AF1" w14:textId="77777777" w:rsidR="000B1979" w:rsidRPr="00691EB1" w:rsidRDefault="000B1979" w:rsidP="000B197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 w:rsidRPr="00691EB1">
        <w:rPr>
          <w:rFonts w:cs="Arial"/>
          <w:b/>
          <w:bCs/>
          <w:color w:val="000000" w:themeColor="text1"/>
        </w:rPr>
        <w:t>Arrana</w:t>
      </w:r>
      <w:proofErr w:type="spellEnd"/>
      <w:r w:rsidRPr="00691EB1">
        <w:rPr>
          <w:rFonts w:cs="Arial"/>
          <w:b/>
          <w:bCs/>
          <w:color w:val="000000" w:themeColor="text1"/>
        </w:rPr>
        <w:t xml:space="preserve"> karri </w:t>
      </w:r>
      <w:proofErr w:type="spellStart"/>
      <w:r w:rsidRPr="00691EB1">
        <w:rPr>
          <w:rFonts w:cs="Arial"/>
          <w:b/>
          <w:bCs/>
          <w:color w:val="000000" w:themeColor="text1"/>
        </w:rPr>
        <w:t>nimatajara</w:t>
      </w:r>
      <w:proofErr w:type="spellEnd"/>
      <w:r w:rsidRPr="00691EB1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691EB1">
        <w:rPr>
          <w:rFonts w:cs="Arial"/>
          <w:b/>
          <w:bCs/>
          <w:color w:val="000000" w:themeColor="text1"/>
        </w:rPr>
        <w:t>nginjila</w:t>
      </w:r>
      <w:proofErr w:type="spellEnd"/>
      <w:r w:rsidRPr="00691EB1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691EB1">
        <w:rPr>
          <w:rFonts w:cs="Arial"/>
          <w:b/>
          <w:bCs/>
          <w:color w:val="000000" w:themeColor="text1"/>
        </w:rPr>
        <w:t>ngirramini</w:t>
      </w:r>
      <w:proofErr w:type="spellEnd"/>
      <w:r w:rsidRPr="00691EB1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691EB1">
        <w:rPr>
          <w:rFonts w:cs="Arial"/>
          <w:b/>
          <w:bCs/>
          <w:color w:val="000000" w:themeColor="text1"/>
        </w:rPr>
        <w:t>ngini</w:t>
      </w:r>
      <w:proofErr w:type="spellEnd"/>
      <w:r w:rsidRPr="00691EB1">
        <w:rPr>
          <w:rFonts w:cs="Arial"/>
          <w:b/>
          <w:bCs/>
          <w:color w:val="000000" w:themeColor="text1"/>
        </w:rPr>
        <w:t xml:space="preserve"> personal information</w:t>
      </w:r>
    </w:p>
    <w:p w14:paraId="1B94075D" w14:textId="77777777" w:rsidR="000B1979" w:rsidRPr="009B18A2" w:rsidRDefault="000B1979" w:rsidP="000B197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4677E5">
        <w:rPr>
          <w:rFonts w:cs="Arial"/>
          <w:color w:val="000000" w:themeColor="text1"/>
        </w:rPr>
        <w:t xml:space="preserve">Karri </w:t>
      </w:r>
      <w:proofErr w:type="spellStart"/>
      <w:r w:rsidRPr="004677E5">
        <w:rPr>
          <w:rFonts w:cs="Arial"/>
          <w:color w:val="000000" w:themeColor="text1"/>
        </w:rPr>
        <w:t>ngawa</w:t>
      </w:r>
      <w:proofErr w:type="spellEnd"/>
      <w:r w:rsidRPr="004677E5">
        <w:rPr>
          <w:rFonts w:cs="Arial"/>
          <w:color w:val="000000" w:themeColor="text1"/>
        </w:rPr>
        <w:t xml:space="preserve"> call </w:t>
      </w:r>
      <w:proofErr w:type="spellStart"/>
      <w:r w:rsidRPr="004677E5">
        <w:rPr>
          <w:rFonts w:cs="Arial"/>
          <w:color w:val="000000" w:themeColor="text1"/>
        </w:rPr>
        <w:t>ngimi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nginja</w:t>
      </w:r>
      <w:proofErr w:type="spellEnd"/>
      <w:r w:rsidRPr="004677E5">
        <w:rPr>
          <w:rFonts w:cs="Arial"/>
          <w:color w:val="000000" w:themeColor="text1"/>
        </w:rPr>
        <w:t xml:space="preserve">, </w:t>
      </w:r>
      <w:proofErr w:type="spellStart"/>
      <w:r w:rsidRPr="004677E5">
        <w:rPr>
          <w:rFonts w:cs="Arial"/>
          <w:color w:val="000000" w:themeColor="text1"/>
        </w:rPr>
        <w:t>api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ngawa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wiyi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nanginta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nginja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ngirramini</w:t>
      </w:r>
      <w:proofErr w:type="spellEnd"/>
      <w:r w:rsidRPr="004677E5">
        <w:rPr>
          <w:rFonts w:cs="Arial"/>
          <w:color w:val="000000" w:themeColor="text1"/>
        </w:rPr>
        <w:t xml:space="preserve"> (questions) pili </w:t>
      </w:r>
      <w:proofErr w:type="spellStart"/>
      <w:r w:rsidRPr="004677E5">
        <w:rPr>
          <w:rFonts w:cs="Arial"/>
          <w:color w:val="000000" w:themeColor="text1"/>
        </w:rPr>
        <w:t>ngini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nginja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awarra</w:t>
      </w:r>
      <w:proofErr w:type="spellEnd"/>
      <w:r w:rsidRPr="004677E5">
        <w:rPr>
          <w:rFonts w:cs="Arial"/>
          <w:color w:val="000000" w:themeColor="text1"/>
        </w:rPr>
        <w:t xml:space="preserve"> (right person).</w:t>
      </w:r>
    </w:p>
    <w:p w14:paraId="18EB3F59" w14:textId="77777777" w:rsidR="000B1979" w:rsidRPr="005D3EC3" w:rsidRDefault="000B1979" w:rsidP="000B197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proofErr w:type="spellStart"/>
      <w:r w:rsidRPr="004677E5">
        <w:rPr>
          <w:rFonts w:cs="Arial"/>
          <w:color w:val="000000" w:themeColor="text1"/>
        </w:rPr>
        <w:t>Ngawa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karluwu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palapi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kangi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nginja</w:t>
      </w:r>
      <w:proofErr w:type="spellEnd"/>
      <w:r w:rsidRPr="004677E5">
        <w:rPr>
          <w:rFonts w:cs="Arial"/>
          <w:color w:val="000000" w:themeColor="text1"/>
        </w:rPr>
        <w:t xml:space="preserve"> karri </w:t>
      </w:r>
      <w:proofErr w:type="spellStart"/>
      <w:r w:rsidRPr="004677E5">
        <w:rPr>
          <w:rFonts w:cs="Arial"/>
          <w:color w:val="000000" w:themeColor="text1"/>
        </w:rPr>
        <w:t>nimatakirayi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ngawa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nginjila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ngirramini</w:t>
      </w:r>
      <w:proofErr w:type="spellEnd"/>
      <w:r w:rsidRPr="004677E5">
        <w:rPr>
          <w:rFonts w:cs="Arial"/>
          <w:color w:val="000000" w:themeColor="text1"/>
        </w:rPr>
        <w:t xml:space="preserve"> (personal information)</w:t>
      </w:r>
      <w:r>
        <w:rPr>
          <w:rFonts w:eastAsia="Batang" w:cs="Arial" w:hint="eastAsia"/>
          <w:color w:val="000000" w:themeColor="text1"/>
          <w:lang w:eastAsia="ko-KR"/>
        </w:rPr>
        <w:t>.</w:t>
      </w:r>
    </w:p>
    <w:p w14:paraId="13E9F487" w14:textId="77777777" w:rsidR="000B1979" w:rsidRPr="00691EB1" w:rsidRDefault="000B1979" w:rsidP="000B197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 w:rsidRPr="00691EB1">
        <w:rPr>
          <w:rFonts w:cs="Arial"/>
          <w:b/>
          <w:bCs/>
          <w:color w:val="000000" w:themeColor="text1"/>
        </w:rPr>
        <w:t>Karluwu</w:t>
      </w:r>
      <w:proofErr w:type="spellEnd"/>
      <w:r w:rsidRPr="00691EB1">
        <w:rPr>
          <w:rFonts w:cs="Arial"/>
          <w:b/>
          <w:bCs/>
          <w:color w:val="000000" w:themeColor="text1"/>
        </w:rPr>
        <w:t xml:space="preserve"> click </w:t>
      </w:r>
      <w:proofErr w:type="spellStart"/>
      <w:r w:rsidRPr="00691EB1">
        <w:rPr>
          <w:rFonts w:cs="Arial"/>
          <w:b/>
          <w:bCs/>
          <w:color w:val="000000" w:themeColor="text1"/>
        </w:rPr>
        <w:t>nimpami</w:t>
      </w:r>
      <w:proofErr w:type="spellEnd"/>
      <w:r w:rsidRPr="00691EB1">
        <w:rPr>
          <w:rFonts w:cs="Arial"/>
          <w:b/>
          <w:bCs/>
          <w:color w:val="000000" w:themeColor="text1"/>
        </w:rPr>
        <w:t xml:space="preserve"> links </w:t>
      </w:r>
      <w:proofErr w:type="spellStart"/>
      <w:r w:rsidRPr="00691EB1">
        <w:rPr>
          <w:rFonts w:cs="Arial"/>
          <w:b/>
          <w:bCs/>
          <w:color w:val="000000" w:themeColor="text1"/>
        </w:rPr>
        <w:t>kangi</w:t>
      </w:r>
      <w:proofErr w:type="spellEnd"/>
      <w:r w:rsidRPr="00691EB1">
        <w:rPr>
          <w:rFonts w:cs="Arial"/>
          <w:b/>
          <w:bCs/>
          <w:color w:val="000000" w:themeColor="text1"/>
        </w:rPr>
        <w:t xml:space="preserve"> emails</w:t>
      </w:r>
    </w:p>
    <w:p w14:paraId="1156A58E" w14:textId="77777777" w:rsidR="000B1979" w:rsidRPr="009B18A2" w:rsidRDefault="000B1979" w:rsidP="000B197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4677E5">
        <w:rPr>
          <w:rFonts w:cs="Arial"/>
          <w:color w:val="000000" w:themeColor="text1"/>
        </w:rPr>
        <w:t>Ngawa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karluwu</w:t>
      </w:r>
      <w:proofErr w:type="spellEnd"/>
      <w:r w:rsidRPr="004677E5">
        <w:rPr>
          <w:rFonts w:cs="Arial"/>
          <w:color w:val="000000" w:themeColor="text1"/>
        </w:rPr>
        <w:t xml:space="preserve"> send </w:t>
      </w:r>
      <w:proofErr w:type="spellStart"/>
      <w:r w:rsidRPr="004677E5">
        <w:rPr>
          <w:rFonts w:cs="Arial"/>
          <w:color w:val="000000" w:themeColor="text1"/>
        </w:rPr>
        <w:t>ngimi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nginja</w:t>
      </w:r>
      <w:proofErr w:type="spellEnd"/>
      <w:r w:rsidRPr="004677E5">
        <w:rPr>
          <w:rFonts w:cs="Arial"/>
          <w:color w:val="000000" w:themeColor="text1"/>
        </w:rPr>
        <w:t xml:space="preserve"> texts </w:t>
      </w:r>
      <w:proofErr w:type="spellStart"/>
      <w:r w:rsidRPr="004677E5">
        <w:rPr>
          <w:rFonts w:cs="Arial"/>
          <w:color w:val="000000" w:themeColor="text1"/>
        </w:rPr>
        <w:t>amintiya</w:t>
      </w:r>
      <w:proofErr w:type="spellEnd"/>
      <w:r w:rsidRPr="004677E5">
        <w:rPr>
          <w:rFonts w:cs="Arial"/>
          <w:color w:val="000000" w:themeColor="text1"/>
        </w:rPr>
        <w:t xml:space="preserve"> emails </w:t>
      </w:r>
      <w:proofErr w:type="spellStart"/>
      <w:r w:rsidRPr="004677E5">
        <w:rPr>
          <w:rFonts w:cs="Arial"/>
          <w:color w:val="000000" w:themeColor="text1"/>
        </w:rPr>
        <w:t>kiyi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nanginta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nginja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ngini</w:t>
      </w:r>
      <w:proofErr w:type="spellEnd"/>
      <w:r w:rsidRPr="004677E5">
        <w:rPr>
          <w:rFonts w:cs="Arial"/>
          <w:color w:val="000000" w:themeColor="text1"/>
        </w:rPr>
        <w:t xml:space="preserve"> log </w:t>
      </w:r>
      <w:proofErr w:type="spellStart"/>
      <w:r w:rsidRPr="004677E5">
        <w:rPr>
          <w:rFonts w:cs="Arial"/>
          <w:color w:val="000000" w:themeColor="text1"/>
        </w:rPr>
        <w:t>nimpami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kangi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nginjila</w:t>
      </w:r>
      <w:proofErr w:type="spellEnd"/>
      <w:r w:rsidRPr="004677E5">
        <w:rPr>
          <w:rFonts w:cs="Arial"/>
          <w:color w:val="000000" w:themeColor="text1"/>
        </w:rPr>
        <w:t xml:space="preserve"> enhanced Income Management account </w:t>
      </w:r>
      <w:proofErr w:type="spellStart"/>
      <w:r w:rsidRPr="004677E5">
        <w:rPr>
          <w:rFonts w:cs="Arial"/>
          <w:color w:val="000000" w:themeColor="text1"/>
        </w:rPr>
        <w:t>kapi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awarra</w:t>
      </w:r>
      <w:proofErr w:type="spellEnd"/>
      <w:r w:rsidRPr="004677E5">
        <w:rPr>
          <w:rFonts w:cs="Arial"/>
          <w:color w:val="000000" w:themeColor="text1"/>
        </w:rPr>
        <w:t xml:space="preserve"> link.</w:t>
      </w:r>
    </w:p>
    <w:p w14:paraId="4419E924" w14:textId="77777777" w:rsidR="000B1979" w:rsidRPr="009B18A2" w:rsidRDefault="000B1979" w:rsidP="000B197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4677E5">
        <w:rPr>
          <w:rFonts w:cs="Arial"/>
          <w:color w:val="000000" w:themeColor="text1"/>
        </w:rPr>
        <w:t xml:space="preserve">Api </w:t>
      </w:r>
      <w:proofErr w:type="spellStart"/>
      <w:r w:rsidRPr="004677E5">
        <w:rPr>
          <w:rFonts w:cs="Arial"/>
          <w:color w:val="000000" w:themeColor="text1"/>
        </w:rPr>
        <w:t>ngini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nginja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juwunga</w:t>
      </w:r>
      <w:proofErr w:type="spellEnd"/>
      <w:r w:rsidRPr="004677E5">
        <w:rPr>
          <w:rFonts w:cs="Arial"/>
          <w:color w:val="000000" w:themeColor="text1"/>
        </w:rPr>
        <w:t xml:space="preserve"> message </w:t>
      </w:r>
      <w:proofErr w:type="spellStart"/>
      <w:r w:rsidRPr="004677E5">
        <w:rPr>
          <w:rFonts w:cs="Arial"/>
          <w:color w:val="000000" w:themeColor="text1"/>
        </w:rPr>
        <w:t>ngini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awarra</w:t>
      </w:r>
      <w:proofErr w:type="spellEnd"/>
      <w:r w:rsidRPr="004677E5">
        <w:rPr>
          <w:rFonts w:cs="Arial"/>
          <w:color w:val="000000" w:themeColor="text1"/>
        </w:rPr>
        <w:t xml:space="preserve"> link </w:t>
      </w:r>
      <w:proofErr w:type="spellStart"/>
      <w:r w:rsidRPr="004677E5">
        <w:rPr>
          <w:rFonts w:cs="Arial"/>
          <w:color w:val="000000" w:themeColor="text1"/>
        </w:rPr>
        <w:t>api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nginja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karluwu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nimpirimajawu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awarra</w:t>
      </w:r>
      <w:proofErr w:type="spellEnd"/>
      <w:r w:rsidRPr="004677E5">
        <w:rPr>
          <w:rFonts w:cs="Arial"/>
          <w:color w:val="000000" w:themeColor="text1"/>
        </w:rPr>
        <w:t xml:space="preserve">, </w:t>
      </w:r>
      <w:proofErr w:type="spellStart"/>
      <w:r w:rsidRPr="004677E5">
        <w:rPr>
          <w:rFonts w:cs="Arial"/>
          <w:color w:val="000000" w:themeColor="text1"/>
        </w:rPr>
        <w:t>karluwu</w:t>
      </w:r>
      <w:proofErr w:type="spellEnd"/>
      <w:r w:rsidRPr="004677E5">
        <w:rPr>
          <w:rFonts w:cs="Arial"/>
          <w:color w:val="000000" w:themeColor="text1"/>
        </w:rPr>
        <w:t xml:space="preserve"> click </w:t>
      </w:r>
      <w:proofErr w:type="spellStart"/>
      <w:r w:rsidRPr="004677E5">
        <w:rPr>
          <w:rFonts w:cs="Arial"/>
          <w:color w:val="000000" w:themeColor="text1"/>
        </w:rPr>
        <w:t>nimpami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kangi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awarra</w:t>
      </w:r>
      <w:proofErr w:type="spellEnd"/>
      <w:r w:rsidRPr="004677E5">
        <w:rPr>
          <w:rFonts w:cs="Arial"/>
          <w:color w:val="000000" w:themeColor="text1"/>
        </w:rPr>
        <w:t xml:space="preserve">, </w:t>
      </w:r>
      <w:proofErr w:type="spellStart"/>
      <w:r w:rsidRPr="004677E5">
        <w:rPr>
          <w:rFonts w:cs="Arial"/>
          <w:color w:val="000000" w:themeColor="text1"/>
        </w:rPr>
        <w:t>amintiya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nuwunyawu</w:t>
      </w:r>
      <w:proofErr w:type="spellEnd"/>
      <w:r w:rsidRPr="004677E5">
        <w:rPr>
          <w:rFonts w:cs="Arial"/>
          <w:color w:val="000000" w:themeColor="text1"/>
        </w:rPr>
        <w:t xml:space="preserve"> (delete) </w:t>
      </w:r>
      <w:proofErr w:type="spellStart"/>
      <w:r w:rsidRPr="004677E5">
        <w:rPr>
          <w:rFonts w:cs="Arial"/>
          <w:color w:val="000000" w:themeColor="text1"/>
        </w:rPr>
        <w:t>awarra</w:t>
      </w:r>
      <w:proofErr w:type="spellEnd"/>
      <w:r w:rsidRPr="004677E5">
        <w:rPr>
          <w:rFonts w:cs="Arial"/>
          <w:color w:val="000000" w:themeColor="text1"/>
        </w:rPr>
        <w:t xml:space="preserve"> message.</w:t>
      </w:r>
    </w:p>
    <w:p w14:paraId="3111D887" w14:textId="77777777" w:rsidR="000B1979" w:rsidRPr="00691EB1" w:rsidRDefault="000B1979" w:rsidP="000B197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691EB1">
        <w:rPr>
          <w:rFonts w:cs="Arial"/>
          <w:b/>
          <w:bCs/>
          <w:color w:val="000000" w:themeColor="text1"/>
        </w:rPr>
        <w:t xml:space="preserve">Anapa, </w:t>
      </w:r>
      <w:proofErr w:type="spellStart"/>
      <w:r w:rsidRPr="00691EB1">
        <w:rPr>
          <w:rFonts w:cs="Arial"/>
          <w:b/>
          <w:bCs/>
          <w:color w:val="000000" w:themeColor="text1"/>
        </w:rPr>
        <w:t>nimpakuluwunyi</w:t>
      </w:r>
      <w:proofErr w:type="spellEnd"/>
      <w:r w:rsidRPr="00691EB1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691EB1">
        <w:rPr>
          <w:rFonts w:cs="Arial"/>
          <w:b/>
          <w:bCs/>
          <w:color w:val="000000" w:themeColor="text1"/>
        </w:rPr>
        <w:t>amintiya</w:t>
      </w:r>
      <w:proofErr w:type="spellEnd"/>
      <w:r w:rsidRPr="00691EB1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691EB1">
        <w:rPr>
          <w:rFonts w:cs="Arial"/>
          <w:b/>
          <w:bCs/>
          <w:color w:val="000000" w:themeColor="text1"/>
        </w:rPr>
        <w:t>nimpamangi</w:t>
      </w:r>
      <w:proofErr w:type="spellEnd"/>
      <w:r w:rsidRPr="00691EB1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691EB1">
        <w:rPr>
          <w:rFonts w:cs="Arial"/>
          <w:b/>
          <w:bCs/>
          <w:color w:val="000000" w:themeColor="text1"/>
        </w:rPr>
        <w:t>nginja</w:t>
      </w:r>
      <w:proofErr w:type="spellEnd"/>
      <w:r w:rsidRPr="00691EB1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691EB1">
        <w:rPr>
          <w:rFonts w:cs="Arial"/>
          <w:b/>
          <w:bCs/>
          <w:color w:val="000000" w:themeColor="text1"/>
        </w:rPr>
        <w:t>lamiya</w:t>
      </w:r>
      <w:proofErr w:type="spellEnd"/>
    </w:p>
    <w:p w14:paraId="14AC93B4" w14:textId="77777777" w:rsidR="000B1979" w:rsidRPr="007B2D0F" w:rsidRDefault="000B1979" w:rsidP="000B197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proofErr w:type="spellStart"/>
      <w:r w:rsidRPr="004677E5">
        <w:rPr>
          <w:rFonts w:cs="Arial"/>
          <w:color w:val="000000" w:themeColor="text1"/>
        </w:rPr>
        <w:t>Ngini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pirimungurumi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amintiya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piripungintayi</w:t>
      </w:r>
      <w:proofErr w:type="spellEnd"/>
      <w:r w:rsidRPr="004677E5">
        <w:rPr>
          <w:rFonts w:cs="Arial"/>
          <w:color w:val="000000" w:themeColor="text1"/>
        </w:rPr>
        <w:t xml:space="preserve"> karri </w:t>
      </w:r>
      <w:proofErr w:type="spellStart"/>
      <w:r w:rsidRPr="004677E5">
        <w:rPr>
          <w:rFonts w:cs="Arial"/>
          <w:color w:val="000000" w:themeColor="text1"/>
        </w:rPr>
        <w:t>nginja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nimpakirayi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nginjila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kunawuni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amintiya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ngirramini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ngini</w:t>
      </w:r>
      <w:proofErr w:type="spellEnd"/>
      <w:r w:rsidRPr="004677E5">
        <w:rPr>
          <w:rFonts w:cs="Arial"/>
          <w:color w:val="000000" w:themeColor="text1"/>
        </w:rPr>
        <w:t xml:space="preserve"> personal information</w:t>
      </w:r>
      <w:r>
        <w:rPr>
          <w:rFonts w:eastAsia="Batang" w:cs="Arial" w:hint="eastAsia"/>
          <w:color w:val="000000" w:themeColor="text1"/>
          <w:lang w:eastAsia="ko-KR"/>
        </w:rPr>
        <w:t>.</w:t>
      </w:r>
    </w:p>
    <w:p w14:paraId="3BAB2001" w14:textId="77777777" w:rsidR="000B1979" w:rsidRPr="00AA1D3C" w:rsidRDefault="000B1979" w:rsidP="000B197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proofErr w:type="spellStart"/>
      <w:r w:rsidRPr="004677E5">
        <w:rPr>
          <w:rFonts w:cs="Arial"/>
          <w:color w:val="000000" w:themeColor="text1"/>
        </w:rPr>
        <w:lastRenderedPageBreak/>
        <w:t>Nimpakuluwunyi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nyoni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ngirramini</w:t>
      </w:r>
      <w:proofErr w:type="spellEnd"/>
      <w:r w:rsidRPr="004677E5">
        <w:rPr>
          <w:rFonts w:cs="Arial"/>
          <w:color w:val="000000" w:themeColor="text1"/>
        </w:rPr>
        <w:t xml:space="preserve"> (signs) </w:t>
      </w:r>
      <w:proofErr w:type="spellStart"/>
      <w:r w:rsidRPr="004677E5">
        <w:rPr>
          <w:rFonts w:cs="Arial"/>
          <w:color w:val="000000" w:themeColor="text1"/>
        </w:rPr>
        <w:t>ngini</w:t>
      </w:r>
      <w:proofErr w:type="spellEnd"/>
      <w:r w:rsidRPr="004677E5">
        <w:rPr>
          <w:rFonts w:cs="Arial"/>
          <w:color w:val="000000" w:themeColor="text1"/>
        </w:rPr>
        <w:t xml:space="preserve"> scammer </w:t>
      </w:r>
      <w:proofErr w:type="spellStart"/>
      <w:r w:rsidRPr="004677E5">
        <w:rPr>
          <w:rFonts w:cs="Arial"/>
          <w:color w:val="000000" w:themeColor="text1"/>
        </w:rPr>
        <w:t>wuta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nimarra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kapi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nginja</w:t>
      </w:r>
      <w:proofErr w:type="spellEnd"/>
      <w:r w:rsidRPr="004677E5">
        <w:rPr>
          <w:rFonts w:cs="Arial"/>
          <w:color w:val="000000" w:themeColor="text1"/>
        </w:rPr>
        <w:t xml:space="preserve">. Api </w:t>
      </w:r>
      <w:proofErr w:type="spellStart"/>
      <w:r w:rsidRPr="004677E5">
        <w:rPr>
          <w:rFonts w:cs="Arial"/>
          <w:color w:val="000000" w:themeColor="text1"/>
        </w:rPr>
        <w:t>ngini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nginja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karluwu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nimpirimajawu</w:t>
      </w:r>
      <w:proofErr w:type="spellEnd"/>
      <w:r w:rsidRPr="004677E5">
        <w:rPr>
          <w:rFonts w:cs="Arial"/>
          <w:color w:val="000000" w:themeColor="text1"/>
        </w:rPr>
        <w:t xml:space="preserve">, say </w:t>
      </w:r>
      <w:r w:rsidRPr="00FF0687">
        <w:rPr>
          <w:rFonts w:cs="Arial"/>
          <w:b/>
          <w:bCs/>
          <w:color w:val="000000" w:themeColor="text1"/>
        </w:rPr>
        <w:t>no</w:t>
      </w:r>
      <w:r w:rsidRPr="004677E5">
        <w:rPr>
          <w:rFonts w:cs="Arial"/>
          <w:color w:val="000000" w:themeColor="text1"/>
        </w:rPr>
        <w:t xml:space="preserve">, </w:t>
      </w:r>
      <w:proofErr w:type="spellStart"/>
      <w:r w:rsidRPr="004677E5">
        <w:rPr>
          <w:rFonts w:cs="Arial"/>
          <w:color w:val="000000" w:themeColor="text1"/>
        </w:rPr>
        <w:t>kiyi</w:t>
      </w:r>
      <w:proofErr w:type="spellEnd"/>
      <w:r w:rsidRPr="004677E5">
        <w:rPr>
          <w:rFonts w:cs="Arial"/>
          <w:color w:val="000000" w:themeColor="text1"/>
        </w:rPr>
        <w:t xml:space="preserve"> hang up, </w:t>
      </w:r>
      <w:proofErr w:type="spellStart"/>
      <w:r w:rsidRPr="004677E5">
        <w:rPr>
          <w:rFonts w:cs="Arial"/>
          <w:color w:val="000000" w:themeColor="text1"/>
        </w:rPr>
        <w:t>arrami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jakumayi</w:t>
      </w:r>
      <w:proofErr w:type="spellEnd"/>
      <w:r w:rsidRPr="004677E5">
        <w:rPr>
          <w:rFonts w:cs="Arial"/>
          <w:color w:val="000000" w:themeColor="text1"/>
        </w:rPr>
        <w:t xml:space="preserve"> (delete) </w:t>
      </w:r>
      <w:proofErr w:type="spellStart"/>
      <w:r w:rsidRPr="004677E5">
        <w:rPr>
          <w:rFonts w:cs="Arial"/>
          <w:color w:val="000000" w:themeColor="text1"/>
        </w:rPr>
        <w:t>awarra</w:t>
      </w:r>
      <w:proofErr w:type="spellEnd"/>
      <w:r w:rsidRPr="004677E5">
        <w:rPr>
          <w:rFonts w:cs="Arial"/>
          <w:color w:val="000000" w:themeColor="text1"/>
        </w:rPr>
        <w:t xml:space="preserve"> message </w:t>
      </w:r>
      <w:proofErr w:type="spellStart"/>
      <w:r w:rsidRPr="004677E5">
        <w:rPr>
          <w:rFonts w:cs="Arial"/>
          <w:color w:val="000000" w:themeColor="text1"/>
        </w:rPr>
        <w:t>amintiya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nimarra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nimpami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kapi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ngawa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kangi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nginanki</w:t>
      </w:r>
      <w:proofErr w:type="spellEnd"/>
      <w:r w:rsidRPr="004677E5">
        <w:rPr>
          <w:rFonts w:cs="Arial"/>
          <w:color w:val="000000" w:themeColor="text1"/>
        </w:rPr>
        <w:t xml:space="preserve"> official website </w:t>
      </w:r>
      <w:proofErr w:type="spellStart"/>
      <w:r w:rsidRPr="004677E5">
        <w:rPr>
          <w:rFonts w:cs="Arial"/>
          <w:color w:val="000000" w:themeColor="text1"/>
        </w:rPr>
        <w:t>arrami</w:t>
      </w:r>
      <w:proofErr w:type="spellEnd"/>
      <w:r w:rsidRPr="004677E5">
        <w:rPr>
          <w:rFonts w:cs="Arial"/>
          <w:color w:val="000000" w:themeColor="text1"/>
        </w:rPr>
        <w:t xml:space="preserve"> phone number</w:t>
      </w:r>
      <w:r>
        <w:rPr>
          <w:rFonts w:eastAsia="Batang" w:cs="Arial" w:hint="eastAsia"/>
          <w:color w:val="000000" w:themeColor="text1"/>
          <w:lang w:eastAsia="ko-KR"/>
        </w:rPr>
        <w:t>.</w:t>
      </w:r>
    </w:p>
    <w:p w14:paraId="2EF7A85F" w14:textId="77777777" w:rsidR="000B1979" w:rsidRPr="009B18A2" w:rsidRDefault="000B1979" w:rsidP="000B197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bookmarkStart w:id="0" w:name="_Hlk203478203"/>
      <w:r w:rsidRPr="003C383A">
        <w:rPr>
          <w:rFonts w:cs="Arial"/>
          <w:color w:val="000000" w:themeColor="text1"/>
        </w:rPr>
        <w:t xml:space="preserve">Api </w:t>
      </w:r>
      <w:proofErr w:type="spellStart"/>
      <w:r w:rsidRPr="003C383A">
        <w:rPr>
          <w:rFonts w:cs="Arial"/>
          <w:color w:val="000000" w:themeColor="text1"/>
        </w:rPr>
        <w:t>wanikawu</w:t>
      </w:r>
      <w:proofErr w:type="spellEnd"/>
      <w:r w:rsidRPr="003C383A">
        <w:rPr>
          <w:rFonts w:cs="Arial"/>
          <w:color w:val="000000" w:themeColor="text1"/>
        </w:rPr>
        <w:t xml:space="preserve"> </w:t>
      </w:r>
      <w:proofErr w:type="spellStart"/>
      <w:r w:rsidRPr="003C383A">
        <w:rPr>
          <w:rFonts w:cs="Arial"/>
          <w:color w:val="000000" w:themeColor="text1"/>
        </w:rPr>
        <w:t>tayamangi</w:t>
      </w:r>
      <w:proofErr w:type="spellEnd"/>
      <w:r w:rsidRPr="003C383A">
        <w:rPr>
          <w:rFonts w:cs="Arial"/>
          <w:color w:val="000000" w:themeColor="text1"/>
        </w:rPr>
        <w:t xml:space="preserve"> </w:t>
      </w:r>
      <w:proofErr w:type="spellStart"/>
      <w:r w:rsidRPr="003C383A">
        <w:rPr>
          <w:rFonts w:cs="Arial"/>
          <w:color w:val="000000" w:themeColor="text1"/>
        </w:rPr>
        <w:t>jalamiya</w:t>
      </w:r>
      <w:proofErr w:type="spellEnd"/>
      <w:r w:rsidRPr="003C383A">
        <w:rPr>
          <w:rFonts w:cs="Arial"/>
          <w:color w:val="000000" w:themeColor="text1"/>
        </w:rPr>
        <w:t xml:space="preserve"> </w:t>
      </w:r>
      <w:proofErr w:type="spellStart"/>
      <w:r w:rsidRPr="003C383A">
        <w:rPr>
          <w:rFonts w:cs="Arial"/>
          <w:color w:val="000000" w:themeColor="text1"/>
        </w:rPr>
        <w:t>ngini</w:t>
      </w:r>
      <w:proofErr w:type="spellEnd"/>
      <w:r w:rsidRPr="003C383A">
        <w:rPr>
          <w:rFonts w:cs="Arial"/>
          <w:color w:val="000000" w:themeColor="text1"/>
        </w:rPr>
        <w:t xml:space="preserve"> </w:t>
      </w:r>
      <w:proofErr w:type="spellStart"/>
      <w:r w:rsidRPr="003C383A">
        <w:rPr>
          <w:rFonts w:cs="Arial"/>
          <w:color w:val="000000" w:themeColor="text1"/>
        </w:rPr>
        <w:t>jirti</w:t>
      </w:r>
      <w:proofErr w:type="spellEnd"/>
      <w:r w:rsidRPr="003C383A">
        <w:rPr>
          <w:rFonts w:cs="Arial"/>
          <w:color w:val="000000" w:themeColor="text1"/>
        </w:rPr>
        <w:t xml:space="preserve"> </w:t>
      </w:r>
      <w:proofErr w:type="spellStart"/>
      <w:r w:rsidRPr="003C383A">
        <w:rPr>
          <w:rFonts w:cs="Arial"/>
          <w:color w:val="000000" w:themeColor="text1"/>
        </w:rPr>
        <w:t>ngirramini</w:t>
      </w:r>
      <w:proofErr w:type="spellEnd"/>
      <w:r w:rsidRPr="003C383A">
        <w:rPr>
          <w:rFonts w:cs="Arial"/>
          <w:color w:val="000000" w:themeColor="text1"/>
        </w:rPr>
        <w:t xml:space="preserve"> </w:t>
      </w:r>
      <w:proofErr w:type="spellStart"/>
      <w:r w:rsidRPr="003C383A">
        <w:rPr>
          <w:rFonts w:cs="Arial"/>
          <w:color w:val="000000" w:themeColor="text1"/>
        </w:rPr>
        <w:t>arrami</w:t>
      </w:r>
      <w:proofErr w:type="spellEnd"/>
      <w:r w:rsidRPr="003C383A">
        <w:rPr>
          <w:rFonts w:cs="Arial"/>
          <w:color w:val="000000" w:themeColor="text1"/>
        </w:rPr>
        <w:t xml:space="preserve"> scammer </w:t>
      </w:r>
      <w:proofErr w:type="spellStart"/>
      <w:r w:rsidRPr="003C383A">
        <w:rPr>
          <w:rFonts w:cs="Arial"/>
          <w:color w:val="000000" w:themeColor="text1"/>
        </w:rPr>
        <w:t>arramajawu</w:t>
      </w:r>
      <w:proofErr w:type="spellEnd"/>
      <w:r w:rsidRPr="003C383A">
        <w:rPr>
          <w:rFonts w:cs="Arial"/>
          <w:color w:val="000000" w:themeColor="text1"/>
        </w:rPr>
        <w:t xml:space="preserve"> </w:t>
      </w:r>
      <w:proofErr w:type="spellStart"/>
      <w:r w:rsidRPr="003C383A">
        <w:rPr>
          <w:rFonts w:cs="Arial"/>
          <w:color w:val="000000" w:themeColor="text1"/>
        </w:rPr>
        <w:t>ngini</w:t>
      </w:r>
      <w:proofErr w:type="spellEnd"/>
      <w:r w:rsidRPr="003C383A">
        <w:rPr>
          <w:rFonts w:cs="Arial"/>
          <w:color w:val="000000" w:themeColor="text1"/>
        </w:rPr>
        <w:t xml:space="preserve"> </w:t>
      </w:r>
      <w:proofErr w:type="spellStart"/>
      <w:r w:rsidRPr="003C383A">
        <w:rPr>
          <w:rFonts w:cs="Arial"/>
          <w:color w:val="000000" w:themeColor="text1"/>
        </w:rPr>
        <w:t>nginjila</w:t>
      </w:r>
      <w:proofErr w:type="spellEnd"/>
      <w:r w:rsidRPr="003C383A">
        <w:rPr>
          <w:rFonts w:cs="Arial"/>
          <w:color w:val="000000" w:themeColor="text1"/>
        </w:rPr>
        <w:t xml:space="preserve"> </w:t>
      </w:r>
      <w:proofErr w:type="spellStart"/>
      <w:r w:rsidRPr="003C383A">
        <w:rPr>
          <w:rFonts w:cs="Arial"/>
          <w:color w:val="000000" w:themeColor="text1"/>
        </w:rPr>
        <w:t>ngirramini</w:t>
      </w:r>
      <w:proofErr w:type="spellEnd"/>
      <w:r w:rsidRPr="003C383A">
        <w:rPr>
          <w:rFonts w:cs="Arial"/>
          <w:color w:val="000000" w:themeColor="text1"/>
        </w:rPr>
        <w:t xml:space="preserve"> (information).</w:t>
      </w:r>
    </w:p>
    <w:bookmarkEnd w:id="0"/>
    <w:p w14:paraId="6E030E77" w14:textId="77777777" w:rsidR="000B1979" w:rsidRPr="009B18A2" w:rsidRDefault="000B1979" w:rsidP="000B197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4677E5">
        <w:rPr>
          <w:rFonts w:cs="Arial"/>
          <w:color w:val="000000" w:themeColor="text1"/>
        </w:rPr>
        <w:t xml:space="preserve">Api </w:t>
      </w:r>
      <w:proofErr w:type="spellStart"/>
      <w:r w:rsidRPr="004677E5">
        <w:rPr>
          <w:rFonts w:cs="Arial"/>
          <w:color w:val="000000" w:themeColor="text1"/>
        </w:rPr>
        <w:t>ngini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nginja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ngu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piripungintayi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arrami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wuta</w:t>
      </w:r>
      <w:proofErr w:type="spellEnd"/>
      <w:r w:rsidRPr="004677E5">
        <w:rPr>
          <w:rFonts w:cs="Arial"/>
          <w:color w:val="000000" w:themeColor="text1"/>
        </w:rPr>
        <w:t xml:space="preserve"> scammer </w:t>
      </w:r>
      <w:proofErr w:type="spellStart"/>
      <w:r w:rsidRPr="004677E5">
        <w:rPr>
          <w:rFonts w:cs="Arial"/>
          <w:color w:val="000000" w:themeColor="text1"/>
        </w:rPr>
        <w:t>kunyani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wurramamuliya</w:t>
      </w:r>
      <w:proofErr w:type="spellEnd"/>
      <w:r w:rsidRPr="004677E5">
        <w:rPr>
          <w:rFonts w:cs="Arial"/>
          <w:color w:val="000000" w:themeColor="text1"/>
        </w:rPr>
        <w:t xml:space="preserve"> Services Australia </w:t>
      </w:r>
      <w:proofErr w:type="spellStart"/>
      <w:r w:rsidRPr="004677E5">
        <w:rPr>
          <w:rFonts w:cs="Arial"/>
          <w:color w:val="000000" w:themeColor="text1"/>
        </w:rPr>
        <w:t>arrami</w:t>
      </w:r>
      <w:proofErr w:type="spellEnd"/>
      <w:r w:rsidRPr="004677E5">
        <w:rPr>
          <w:rFonts w:cs="Arial"/>
          <w:color w:val="000000" w:themeColor="text1"/>
        </w:rPr>
        <w:t xml:space="preserve"> Indue, </w:t>
      </w:r>
      <w:proofErr w:type="spellStart"/>
      <w:r w:rsidRPr="004677E5">
        <w:rPr>
          <w:rFonts w:cs="Arial"/>
          <w:color w:val="000000" w:themeColor="text1"/>
        </w:rPr>
        <w:t>api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nimarra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kangi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awuta</w:t>
      </w:r>
      <w:proofErr w:type="spellEnd"/>
      <w:r w:rsidRPr="004677E5">
        <w:rPr>
          <w:rFonts w:cs="Arial"/>
          <w:color w:val="000000" w:themeColor="text1"/>
        </w:rPr>
        <w:t xml:space="preserve"> Services Australia </w:t>
      </w:r>
      <w:proofErr w:type="spellStart"/>
      <w:r w:rsidRPr="004677E5">
        <w:rPr>
          <w:rFonts w:cs="Arial"/>
          <w:color w:val="000000" w:themeColor="text1"/>
        </w:rPr>
        <w:t>kapi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nanki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r w:rsidRPr="00691EB1">
        <w:rPr>
          <w:rFonts w:cs="Arial"/>
          <w:b/>
          <w:bCs/>
          <w:color w:val="000000" w:themeColor="text1"/>
        </w:rPr>
        <w:t>1800 252 604</w:t>
      </w:r>
      <w:r w:rsidRPr="004677E5">
        <w:rPr>
          <w:rFonts w:cs="Arial"/>
          <w:color w:val="000000" w:themeColor="text1"/>
        </w:rPr>
        <w:t>.</w:t>
      </w:r>
    </w:p>
    <w:p w14:paraId="064ECFCA" w14:textId="77777777" w:rsidR="000B1979" w:rsidRPr="009B18A2" w:rsidRDefault="000B1979" w:rsidP="000B197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4677E5">
        <w:rPr>
          <w:rFonts w:cs="Arial"/>
          <w:color w:val="000000" w:themeColor="text1"/>
        </w:rPr>
        <w:t xml:space="preserve">Api </w:t>
      </w:r>
      <w:proofErr w:type="spellStart"/>
      <w:r w:rsidRPr="004677E5">
        <w:rPr>
          <w:rFonts w:cs="Arial"/>
          <w:color w:val="000000" w:themeColor="text1"/>
        </w:rPr>
        <w:t>ngini</w:t>
      </w:r>
      <w:proofErr w:type="spellEnd"/>
      <w:r w:rsidRPr="004677E5">
        <w:rPr>
          <w:rFonts w:cs="Arial"/>
          <w:color w:val="000000" w:themeColor="text1"/>
        </w:rPr>
        <w:t xml:space="preserve"> scammer </w:t>
      </w:r>
      <w:proofErr w:type="spellStart"/>
      <w:r w:rsidRPr="004677E5">
        <w:rPr>
          <w:rFonts w:cs="Arial"/>
          <w:color w:val="000000" w:themeColor="text1"/>
        </w:rPr>
        <w:t>wuta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kunyani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wurramamuliya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wutalamiya</w:t>
      </w:r>
      <w:proofErr w:type="spellEnd"/>
      <w:r w:rsidRPr="004677E5">
        <w:rPr>
          <w:rFonts w:cs="Arial"/>
          <w:color w:val="000000" w:themeColor="text1"/>
        </w:rPr>
        <w:t xml:space="preserve"> TCU, </w:t>
      </w:r>
      <w:proofErr w:type="spellStart"/>
      <w:r w:rsidRPr="004677E5">
        <w:rPr>
          <w:rFonts w:cs="Arial"/>
          <w:color w:val="000000" w:themeColor="text1"/>
        </w:rPr>
        <w:t>nimarra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nimpami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kapi</w:t>
      </w:r>
      <w:proofErr w:type="spellEnd"/>
      <w:r w:rsidRPr="004677E5">
        <w:rPr>
          <w:rFonts w:cs="Arial"/>
          <w:color w:val="000000" w:themeColor="text1"/>
        </w:rPr>
        <w:t xml:space="preserve"> TCU </w:t>
      </w:r>
      <w:proofErr w:type="spellStart"/>
      <w:r w:rsidRPr="004677E5">
        <w:rPr>
          <w:rFonts w:cs="Arial"/>
          <w:color w:val="000000" w:themeColor="text1"/>
        </w:rPr>
        <w:t>kangi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r w:rsidRPr="00691EB1">
        <w:rPr>
          <w:rFonts w:cs="Arial"/>
          <w:b/>
          <w:bCs/>
          <w:color w:val="000000" w:themeColor="text1"/>
        </w:rPr>
        <w:t>1800 828 232</w:t>
      </w:r>
      <w:r w:rsidRPr="004677E5">
        <w:rPr>
          <w:rFonts w:cs="Arial"/>
          <w:color w:val="000000" w:themeColor="text1"/>
        </w:rPr>
        <w:t>.</w:t>
      </w:r>
    </w:p>
    <w:p w14:paraId="188622DF" w14:textId="77777777" w:rsidR="000B1979" w:rsidRPr="009B18A2" w:rsidRDefault="000B1979" w:rsidP="000B197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4677E5">
        <w:rPr>
          <w:rFonts w:cs="Arial"/>
          <w:color w:val="000000" w:themeColor="text1"/>
        </w:rPr>
        <w:t>Ngini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nimpirtimarti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nginanki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ngirramini</w:t>
      </w:r>
      <w:proofErr w:type="spellEnd"/>
      <w:r w:rsidRPr="004677E5">
        <w:rPr>
          <w:rFonts w:cs="Arial"/>
          <w:color w:val="000000" w:themeColor="text1"/>
        </w:rPr>
        <w:t xml:space="preserve"> (information) </w:t>
      </w:r>
      <w:proofErr w:type="spellStart"/>
      <w:r w:rsidRPr="004677E5">
        <w:rPr>
          <w:rFonts w:cs="Arial"/>
          <w:color w:val="000000" w:themeColor="text1"/>
        </w:rPr>
        <w:t>ngini</w:t>
      </w:r>
      <w:proofErr w:type="spellEnd"/>
      <w:r w:rsidRPr="004677E5">
        <w:rPr>
          <w:rFonts w:cs="Arial"/>
          <w:color w:val="000000" w:themeColor="text1"/>
        </w:rPr>
        <w:t xml:space="preserve"> scams, </w:t>
      </w:r>
      <w:proofErr w:type="spellStart"/>
      <w:r w:rsidRPr="004677E5">
        <w:rPr>
          <w:rFonts w:cs="Arial"/>
          <w:color w:val="000000" w:themeColor="text1"/>
        </w:rPr>
        <w:t>nuwuriyi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kapi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r w:rsidRPr="00691EB1">
        <w:rPr>
          <w:rFonts w:cs="Arial"/>
          <w:b/>
          <w:bCs/>
          <w:color w:val="000000" w:themeColor="text1"/>
        </w:rPr>
        <w:t>servicesaustralia.gov.au/scams</w:t>
      </w:r>
    </w:p>
    <w:p w14:paraId="67CF5D64" w14:textId="79B0C5BA" w:rsidR="007B0256" w:rsidRPr="00AC196E" w:rsidRDefault="000B1979" w:rsidP="000B1979">
      <w:pPr>
        <w:spacing w:before="240" w:after="160"/>
        <w:rPr>
          <w:rFonts w:cs="Arial"/>
        </w:rPr>
      </w:pPr>
      <w:r w:rsidRPr="004677E5">
        <w:rPr>
          <w:rFonts w:cs="Arial"/>
          <w:color w:val="000000" w:themeColor="text1"/>
        </w:rPr>
        <w:t xml:space="preserve">Api </w:t>
      </w:r>
      <w:proofErr w:type="spellStart"/>
      <w:r w:rsidRPr="004677E5">
        <w:rPr>
          <w:rFonts w:cs="Arial"/>
          <w:color w:val="000000" w:themeColor="text1"/>
        </w:rPr>
        <w:t>ngini</w:t>
      </w:r>
      <w:proofErr w:type="spellEnd"/>
      <w:r w:rsidRPr="004677E5">
        <w:rPr>
          <w:rFonts w:cs="Arial"/>
          <w:color w:val="000000" w:themeColor="text1"/>
        </w:rPr>
        <w:t xml:space="preserve"> nim </w:t>
      </w:r>
      <w:proofErr w:type="spellStart"/>
      <w:r w:rsidRPr="004677E5">
        <w:rPr>
          <w:rFonts w:cs="Arial"/>
          <w:color w:val="000000" w:themeColor="text1"/>
        </w:rPr>
        <w:t>pirimungurumi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nginanki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ngirramini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nginja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waya</w:t>
      </w:r>
      <w:proofErr w:type="spellEnd"/>
      <w:r w:rsidRPr="004677E5">
        <w:rPr>
          <w:rFonts w:cs="Arial"/>
          <w:color w:val="000000" w:themeColor="text1"/>
        </w:rPr>
        <w:t xml:space="preserve"> scammed, </w:t>
      </w:r>
      <w:proofErr w:type="spellStart"/>
      <w:r w:rsidRPr="004677E5">
        <w:rPr>
          <w:rFonts w:cs="Arial"/>
          <w:color w:val="000000" w:themeColor="text1"/>
        </w:rPr>
        <w:t>nikiyi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nuwuriyi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proofErr w:type="spellStart"/>
      <w:r w:rsidRPr="004677E5">
        <w:rPr>
          <w:rFonts w:cs="Arial"/>
          <w:color w:val="000000" w:themeColor="text1"/>
        </w:rPr>
        <w:t>kapi</w:t>
      </w:r>
      <w:proofErr w:type="spellEnd"/>
      <w:r w:rsidRPr="004677E5">
        <w:rPr>
          <w:rFonts w:cs="Arial"/>
          <w:color w:val="000000" w:themeColor="text1"/>
        </w:rPr>
        <w:t xml:space="preserve"> </w:t>
      </w:r>
      <w:r w:rsidRPr="00691EB1">
        <w:rPr>
          <w:rFonts w:cs="Arial"/>
          <w:b/>
          <w:bCs/>
          <w:color w:val="000000" w:themeColor="text1"/>
        </w:rPr>
        <w:t>scamwatch.gov.au</w:t>
      </w:r>
    </w:p>
    <w:sectPr w:rsidR="007B0256" w:rsidRPr="00AC19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6729A" w14:textId="77777777" w:rsidR="007F1896" w:rsidRDefault="007F1896" w:rsidP="00B04ED8">
      <w:pPr>
        <w:spacing w:after="0" w:line="240" w:lineRule="auto"/>
      </w:pPr>
      <w:r>
        <w:separator/>
      </w:r>
    </w:p>
  </w:endnote>
  <w:endnote w:type="continuationSeparator" w:id="0">
    <w:p w14:paraId="087E632D" w14:textId="77777777" w:rsidR="007F1896" w:rsidRDefault="007F1896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E0F06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97EB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E5A5F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47096" w14:textId="77777777" w:rsidR="007F1896" w:rsidRDefault="007F1896" w:rsidP="00B04ED8">
      <w:pPr>
        <w:spacing w:after="0" w:line="240" w:lineRule="auto"/>
      </w:pPr>
      <w:r>
        <w:separator/>
      </w:r>
    </w:p>
  </w:footnote>
  <w:footnote w:type="continuationSeparator" w:id="0">
    <w:p w14:paraId="0E63A45E" w14:textId="77777777" w:rsidR="007F1896" w:rsidRDefault="007F1896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3B2B0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CEB52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8016D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1276D"/>
    <w:multiLevelType w:val="hybridMultilevel"/>
    <w:tmpl w:val="875C6B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7A4EEB"/>
    <w:multiLevelType w:val="hybridMultilevel"/>
    <w:tmpl w:val="B39033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56C09"/>
    <w:multiLevelType w:val="hybridMultilevel"/>
    <w:tmpl w:val="DE7CE4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E496E"/>
    <w:multiLevelType w:val="hybridMultilevel"/>
    <w:tmpl w:val="938CE3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875925">
    <w:abstractNumId w:val="2"/>
  </w:num>
  <w:num w:numId="2" w16cid:durableId="468977801">
    <w:abstractNumId w:val="0"/>
  </w:num>
  <w:num w:numId="3" w16cid:durableId="1006978651">
    <w:abstractNumId w:val="1"/>
  </w:num>
  <w:num w:numId="4" w16cid:durableId="132254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209"/>
    <w:rsid w:val="00005633"/>
    <w:rsid w:val="000163F9"/>
    <w:rsid w:val="000B1979"/>
    <w:rsid w:val="001E630D"/>
    <w:rsid w:val="00284DC9"/>
    <w:rsid w:val="002D5209"/>
    <w:rsid w:val="00316118"/>
    <w:rsid w:val="003B2BB8"/>
    <w:rsid w:val="003D34FF"/>
    <w:rsid w:val="003E232A"/>
    <w:rsid w:val="00402B5A"/>
    <w:rsid w:val="00434261"/>
    <w:rsid w:val="00462814"/>
    <w:rsid w:val="00471AD4"/>
    <w:rsid w:val="00493404"/>
    <w:rsid w:val="004B54CA"/>
    <w:rsid w:val="004E5CBF"/>
    <w:rsid w:val="005C3AA9"/>
    <w:rsid w:val="00621FC5"/>
    <w:rsid w:val="00637B02"/>
    <w:rsid w:val="00683A84"/>
    <w:rsid w:val="00693906"/>
    <w:rsid w:val="006959C9"/>
    <w:rsid w:val="006A4CE7"/>
    <w:rsid w:val="007057D7"/>
    <w:rsid w:val="00785261"/>
    <w:rsid w:val="007B0256"/>
    <w:rsid w:val="007B6193"/>
    <w:rsid w:val="007E36EF"/>
    <w:rsid w:val="007F1896"/>
    <w:rsid w:val="0083177B"/>
    <w:rsid w:val="008973BE"/>
    <w:rsid w:val="009225F0"/>
    <w:rsid w:val="0093462C"/>
    <w:rsid w:val="00953795"/>
    <w:rsid w:val="00974189"/>
    <w:rsid w:val="00A85D2A"/>
    <w:rsid w:val="00AC196E"/>
    <w:rsid w:val="00B04ED8"/>
    <w:rsid w:val="00B91E3E"/>
    <w:rsid w:val="00BA2DB9"/>
    <w:rsid w:val="00BD3162"/>
    <w:rsid w:val="00BE54E5"/>
    <w:rsid w:val="00BE7148"/>
    <w:rsid w:val="00C517E8"/>
    <w:rsid w:val="00C84DD7"/>
    <w:rsid w:val="00CA2850"/>
    <w:rsid w:val="00CB5863"/>
    <w:rsid w:val="00CD581D"/>
    <w:rsid w:val="00D92589"/>
    <w:rsid w:val="00DA243A"/>
    <w:rsid w:val="00E273E4"/>
    <w:rsid w:val="00F3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AD1E97"/>
  <w15:chartTrackingRefBased/>
  <w15:docId w15:val="{A82D31B4-BE9C-4D2F-B52B-72AA4345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209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2D5209"/>
    <w:rPr>
      <w:rFonts w:ascii="Arial" w:hAnsi="Arial"/>
    </w:rPr>
  </w:style>
  <w:style w:type="table" w:customStyle="1" w:styleId="BilingualTable">
    <w:name w:val="Bilingual Table"/>
    <w:basedOn w:val="PlainTable1"/>
    <w:uiPriority w:val="99"/>
    <w:rsid w:val="00471AD4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471AD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2495</Characters>
  <Application>Microsoft Office Word</Application>
  <DocSecurity>0</DocSecurity>
  <Lines>48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4</cp:revision>
  <dcterms:created xsi:type="dcterms:W3CDTF">2025-07-25T02:17:00Z</dcterms:created>
  <dcterms:modified xsi:type="dcterms:W3CDTF">2025-08-04T03:04:00Z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MSIP_Label_eb34d90b-fc41-464d-af60-f74d721d0790_Name">
    <vt:lpwstr>OFFICIAL</vt:lpwstr>
  </property>
  <property fmtid="{D5CDD505-2E9C-101B-9397-08002B2CF9AE}" pid="6" name="PM_Note">
    <vt:lpwstr/>
  </property>
  <property fmtid="{D5CDD505-2E9C-101B-9397-08002B2CF9AE}" pid="7" name="PMHMAC">
    <vt:lpwstr>v=2022.1;a=SHA256;h=EAB7844BEC40B244C7A2B81D841199965A5622E0D3CAA2219723AF35044AEDA0</vt:lpwstr>
  </property>
  <property fmtid="{D5CDD505-2E9C-101B-9397-08002B2CF9AE}" pid="8" name="PM_Qualifier">
    <vt:lpwstr/>
  </property>
  <property fmtid="{D5CDD505-2E9C-101B-9397-08002B2CF9AE}" pid="9" name="PM_SecurityClassification">
    <vt:lpwstr>OFFICIAL</vt:lpwstr>
  </property>
  <property fmtid="{D5CDD505-2E9C-101B-9397-08002B2CF9AE}" pid="10" name="PM_ProtectiveMarkingValue_Header">
    <vt:lpwstr>OFFICIAL</vt:lpwstr>
  </property>
  <property fmtid="{D5CDD505-2E9C-101B-9397-08002B2CF9AE}" pid="11" name="PM_OriginationTimeStamp">
    <vt:lpwstr>2025-07-24T04:42:04Z</vt:lpwstr>
  </property>
  <property fmtid="{D5CDD505-2E9C-101B-9397-08002B2CF9AE}" pid="12" name="PM_DownTo">
    <vt:lpwstr/>
  </property>
  <property fmtid="{D5CDD505-2E9C-101B-9397-08002B2CF9AE}" pid="13" name="PM_Markers">
    <vt:lpwstr/>
  </property>
  <property fmtid="{D5CDD505-2E9C-101B-9397-08002B2CF9AE}" pid="14" name="PM_DisplayValueSecClassificationWithQualifier">
    <vt:lpwstr>OFFICIAL</vt:lpwstr>
  </property>
  <property fmtid="{D5CDD505-2E9C-101B-9397-08002B2CF9AE}" pid="15" name="PM_Expires">
    <vt:lpwstr/>
  </property>
  <property fmtid="{D5CDD505-2E9C-101B-9397-08002B2CF9AE}" pid="16" name="MSIP_Label_eb34d90b-fc41-464d-af60-f74d721d0790_SiteId">
    <vt:lpwstr>61e36dd1-ca6e-4d61-aa0a-2b4eb88317a3</vt:lpwstr>
  </property>
  <property fmtid="{D5CDD505-2E9C-101B-9397-08002B2CF9AE}" pid="17" name="MSIP_Label_eb34d90b-fc41-464d-af60-f74d721d0790_ContentBits">
    <vt:lpwstr>0</vt:lpwstr>
  </property>
  <property fmtid="{D5CDD505-2E9C-101B-9397-08002B2CF9AE}" pid="18" name="MSIP_Label_eb34d90b-fc41-464d-af60-f74d721d0790_Enabled">
    <vt:lpwstr>true</vt:lpwstr>
  </property>
  <property fmtid="{D5CDD505-2E9C-101B-9397-08002B2CF9AE}" pid="19" name="MSIP_Label_eb34d90b-fc41-464d-af60-f74d721d0790_SetDate">
    <vt:lpwstr>2025-07-24T04:42:04Z</vt:lpwstr>
  </property>
  <property fmtid="{D5CDD505-2E9C-101B-9397-08002B2CF9AE}" pid="20" name="MSIP_Label_eb34d90b-fc41-464d-af60-f74d721d0790_Method">
    <vt:lpwstr>Privileged</vt:lpwstr>
  </property>
  <property fmtid="{D5CDD505-2E9C-101B-9397-08002B2CF9AE}" pid="21" name="MSIP_Label_eb34d90b-fc41-464d-af60-f74d721d0790_ActionId">
    <vt:lpwstr>0cbfa407202a45de8fd631bd10168263</vt:lpwstr>
  </property>
  <property fmtid="{D5CDD505-2E9C-101B-9397-08002B2CF9AE}" pid="22" name="PM_InsertionValue">
    <vt:lpwstr>OFFICIAL</vt:lpwstr>
  </property>
  <property fmtid="{D5CDD505-2E9C-101B-9397-08002B2CF9AE}" pid="23" name="PM_Originator_Hash_SHA1">
    <vt:lpwstr>B96AD5EBA7341D19448B906DC3A055ED1C932D2F</vt:lpwstr>
  </property>
  <property fmtid="{D5CDD505-2E9C-101B-9397-08002B2CF9AE}" pid="24" name="PM_Originating_FileId">
    <vt:lpwstr>C98742477E5A476A871CB17F3F043D21</vt:lpwstr>
  </property>
  <property fmtid="{D5CDD505-2E9C-101B-9397-08002B2CF9AE}" pid="25" name="PM_ProtectiveMarkingValue_Footer">
    <vt:lpwstr>OFFICIAL</vt:lpwstr>
  </property>
  <property fmtid="{D5CDD505-2E9C-101B-9397-08002B2CF9AE}" pid="26" name="PM_Display">
    <vt:lpwstr>OFFICIAL</vt:lpwstr>
  </property>
  <property fmtid="{D5CDD505-2E9C-101B-9397-08002B2CF9AE}" pid="27" name="PM_OriginatorUserAccountName_SHA256">
    <vt:lpwstr>41A9F2FD22514E620C6CDFE56FAAB5E2B8E5A0522436B92F910CE559C2B77A2F</vt:lpwstr>
  </property>
  <property fmtid="{D5CDD505-2E9C-101B-9397-08002B2CF9AE}" pid="28" name="PM_OriginatorDomainName_SHA256">
    <vt:lpwstr>E83A2A66C4061446A7E3732E8D44762184B6B377D962B96C83DC624302585857</vt:lpwstr>
  </property>
  <property fmtid="{D5CDD505-2E9C-101B-9397-08002B2CF9AE}" pid="29" name="PMUuid">
    <vt:lpwstr>v=2022.2;d=gov.au;g=46DD6D7C-8107-577B-BC6E-F348953B2E44</vt:lpwstr>
  </property>
  <property fmtid="{D5CDD505-2E9C-101B-9397-08002B2CF9AE}" pid="30" name="PM_Hash_Version">
    <vt:lpwstr>2022.1</vt:lpwstr>
  </property>
  <property fmtid="{D5CDD505-2E9C-101B-9397-08002B2CF9AE}" pid="31" name="PM_Hash_Salt_Prev">
    <vt:lpwstr>FA0E5DCA8479FDF16A5E5CCE91FD2967</vt:lpwstr>
  </property>
  <property fmtid="{D5CDD505-2E9C-101B-9397-08002B2CF9AE}" pid="32" name="PM_Hash_Salt">
    <vt:lpwstr>4BD4D80BCADD8D5932F0711DECAD3081</vt:lpwstr>
  </property>
  <property fmtid="{D5CDD505-2E9C-101B-9397-08002B2CF9AE}" pid="33" name="PM_Hash_SHA1">
    <vt:lpwstr>D4513289888A1942F1BB3A46476CDFD3CA0F5945</vt:lpwstr>
  </property>
  <property fmtid="{D5CDD505-2E9C-101B-9397-08002B2CF9AE}" pid="34" name="PM_SecurityClassification_Prev">
    <vt:lpwstr>OFFICIAL</vt:lpwstr>
  </property>
  <property fmtid="{D5CDD505-2E9C-101B-9397-08002B2CF9AE}" pid="35" name="PM_Qualifier_Prev">
    <vt:lpwstr/>
  </property>
</Properties>
</file>