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5B7B4D9D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251822">
        <w:rPr>
          <w:b/>
          <w:sz w:val="32"/>
        </w:rPr>
        <w:t>Tiwi</w:t>
      </w:r>
    </w:p>
    <w:p w14:paraId="48894E6E" w14:textId="00418680" w:rsidR="00240DD1" w:rsidRDefault="008F0D7A" w:rsidP="00135296">
      <w:pPr>
        <w:rPr>
          <w:b/>
        </w:rPr>
      </w:pPr>
      <w:r w:rsidRPr="008F0D7A">
        <w:rPr>
          <w:rFonts w:cs="Arial"/>
          <w:b/>
          <w:bCs/>
        </w:rPr>
        <w:t>How to make payments using BPAY, transfer funds and direct debit</w:t>
      </w:r>
      <w:r w:rsidRPr="008F0D7A">
        <w:rPr>
          <w:b/>
          <w:bCs/>
        </w:rPr>
        <w:t xml:space="preserve"> </w:t>
      </w:r>
      <w:r w:rsidR="00240DD1" w:rsidRPr="008F0D7A">
        <w:rPr>
          <w:b/>
          <w:bCs/>
        </w:rPr>
        <w:t>–</w:t>
      </w:r>
      <w:r w:rsidR="00240DD1">
        <w:rPr>
          <w:b/>
        </w:rPr>
        <w:t xml:space="preserve"> Animated Video</w:t>
      </w:r>
    </w:p>
    <w:p w14:paraId="7B5A70C7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8F0D7A">
        <w:rPr>
          <w:b/>
          <w:bCs/>
        </w:rPr>
        <w:t>Ngirramini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ngini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ngapakirimi</w:t>
      </w:r>
      <w:proofErr w:type="spellEnd"/>
      <w:r w:rsidRPr="008F0D7A">
        <w:rPr>
          <w:b/>
          <w:bCs/>
        </w:rPr>
        <w:t xml:space="preserve"> payments </w:t>
      </w:r>
      <w:proofErr w:type="spellStart"/>
      <w:r w:rsidRPr="008F0D7A">
        <w:rPr>
          <w:b/>
          <w:bCs/>
        </w:rPr>
        <w:t>ngini</w:t>
      </w:r>
      <w:proofErr w:type="spellEnd"/>
      <w:r w:rsidRPr="008F0D7A">
        <w:rPr>
          <w:b/>
          <w:bCs/>
        </w:rPr>
        <w:t xml:space="preserve"> BPAY, transfer funds </w:t>
      </w:r>
      <w:proofErr w:type="spellStart"/>
      <w:r w:rsidRPr="008F0D7A">
        <w:rPr>
          <w:b/>
          <w:bCs/>
        </w:rPr>
        <w:t>amintiya</w:t>
      </w:r>
      <w:proofErr w:type="spellEnd"/>
      <w:r w:rsidRPr="008F0D7A">
        <w:rPr>
          <w:b/>
          <w:bCs/>
        </w:rPr>
        <w:t xml:space="preserve"> direct debit</w:t>
      </w:r>
    </w:p>
    <w:p w14:paraId="57A5698B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F0D7A">
        <w:t xml:space="preserve">Kangi enhanced Income Management,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nuwuni</w:t>
      </w:r>
      <w:proofErr w:type="spellEnd"/>
      <w:r w:rsidRPr="008F0D7A">
        <w:t xml:space="preserve"> apps </w:t>
      </w:r>
      <w:proofErr w:type="spellStart"/>
      <w:r w:rsidRPr="008F0D7A">
        <w:t>kangi</w:t>
      </w:r>
      <w:proofErr w:type="spellEnd"/>
      <w:r w:rsidRPr="008F0D7A">
        <w:t xml:space="preserve"> online account </w:t>
      </w:r>
      <w:proofErr w:type="spellStart"/>
      <w:r w:rsidRPr="008F0D7A">
        <w:t>ngini</w:t>
      </w:r>
      <w:proofErr w:type="spellEnd"/>
      <w:r w:rsidRPr="008F0D7A">
        <w:t xml:space="preserve"> BPAY, transfer funds, </w:t>
      </w:r>
      <w:proofErr w:type="spellStart"/>
      <w:r w:rsidRPr="008F0D7A">
        <w:t>amintiya</w:t>
      </w:r>
      <w:proofErr w:type="spellEnd"/>
      <w:r w:rsidRPr="008F0D7A">
        <w:t xml:space="preserve"> set up </w:t>
      </w:r>
      <w:proofErr w:type="spellStart"/>
      <w:r w:rsidRPr="008F0D7A">
        <w:t>nimi</w:t>
      </w:r>
      <w:proofErr w:type="spellEnd"/>
      <w:r w:rsidRPr="008F0D7A">
        <w:t xml:space="preserve"> direct debits.</w:t>
      </w:r>
    </w:p>
    <w:p w14:paraId="7FCEDF05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F0D7A">
        <w:t xml:space="preserve">Api </w:t>
      </w: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waya</w:t>
      </w:r>
      <w:proofErr w:type="spellEnd"/>
      <w:r w:rsidRPr="008F0D7A">
        <w:t xml:space="preserve">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awunganji</w:t>
      </w:r>
      <w:proofErr w:type="spellEnd"/>
      <w:r w:rsidRPr="008F0D7A">
        <w:t xml:space="preserve"> </w:t>
      </w:r>
      <w:proofErr w:type="spellStart"/>
      <w:r w:rsidRPr="008F0D7A">
        <w:t>yimpangini</w:t>
      </w:r>
      <w:proofErr w:type="spellEnd"/>
      <w:r w:rsidRPr="008F0D7A">
        <w:t xml:space="preserve"> </w:t>
      </w:r>
      <w:proofErr w:type="spellStart"/>
      <w:r w:rsidRPr="008F0D7A">
        <w:t>kunawuni</w:t>
      </w:r>
      <w:proofErr w:type="spellEnd"/>
      <w:r w:rsidRPr="008F0D7A">
        <w:t xml:space="preserve"> </w:t>
      </w:r>
      <w:proofErr w:type="spellStart"/>
      <w:r w:rsidRPr="008F0D7A">
        <w:t>kangi</w:t>
      </w:r>
      <w:proofErr w:type="spellEnd"/>
      <w:r w:rsidRPr="008F0D7A">
        <w:t xml:space="preserve"> </w:t>
      </w:r>
      <w:proofErr w:type="spellStart"/>
      <w:r w:rsidRPr="008F0D7A">
        <w:t>nginjila</w:t>
      </w:r>
      <w:proofErr w:type="spellEnd"/>
      <w:r w:rsidRPr="008F0D7A">
        <w:t xml:space="preserve"> account.</w:t>
      </w:r>
    </w:p>
    <w:p w14:paraId="3E4EC7BD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Yini</w:t>
      </w:r>
      <w:proofErr w:type="spellEnd"/>
      <w:r w:rsidRPr="008F0D7A">
        <w:t xml:space="preserve"> </w:t>
      </w:r>
      <w:proofErr w:type="spellStart"/>
      <w:r w:rsidRPr="008F0D7A">
        <w:t>karluwu</w:t>
      </w:r>
      <w:proofErr w:type="spellEnd"/>
      <w:r w:rsidRPr="008F0D7A">
        <w:t xml:space="preserve"> </w:t>
      </w:r>
      <w:proofErr w:type="spellStart"/>
      <w:r w:rsidRPr="008F0D7A">
        <w:t>yimpangini</w:t>
      </w:r>
      <w:proofErr w:type="spellEnd"/>
      <w:r w:rsidRPr="008F0D7A">
        <w:t xml:space="preserve"> </w:t>
      </w:r>
      <w:proofErr w:type="spellStart"/>
      <w:r w:rsidRPr="008F0D7A">
        <w:t>kunawuni</w:t>
      </w:r>
      <w:proofErr w:type="spellEnd"/>
      <w:r w:rsidRPr="008F0D7A">
        <w:t xml:space="preserve">, </w:t>
      </w:r>
      <w:proofErr w:type="spellStart"/>
      <w:r w:rsidRPr="008F0D7A">
        <w:t>awarra</w:t>
      </w:r>
      <w:proofErr w:type="spellEnd"/>
      <w:r w:rsidRPr="008F0D7A">
        <w:t xml:space="preserve"> payments </w:t>
      </w:r>
      <w:proofErr w:type="spellStart"/>
      <w:r w:rsidRPr="008F0D7A">
        <w:t>waya</w:t>
      </w:r>
      <w:proofErr w:type="spellEnd"/>
      <w:r w:rsidRPr="008F0D7A">
        <w:t xml:space="preserve"> </w:t>
      </w:r>
      <w:proofErr w:type="spellStart"/>
      <w:r w:rsidRPr="008F0D7A">
        <w:t>karluwu</w:t>
      </w:r>
      <w:proofErr w:type="spellEnd"/>
      <w:r w:rsidRPr="008F0D7A">
        <w:t xml:space="preserve"> </w:t>
      </w:r>
      <w:proofErr w:type="spellStart"/>
      <w:r w:rsidRPr="008F0D7A">
        <w:t>yinipangiji</w:t>
      </w:r>
      <w:proofErr w:type="spellEnd"/>
      <w:r w:rsidRPr="008F0D7A">
        <w:t>.</w:t>
      </w:r>
    </w:p>
    <w:p w14:paraId="6F51807D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Awuta</w:t>
      </w:r>
      <w:proofErr w:type="spellEnd"/>
      <w:r w:rsidRPr="008F0D7A">
        <w:t xml:space="preserve"> TCU SmartCard </w:t>
      </w:r>
      <w:proofErr w:type="spellStart"/>
      <w:r w:rsidRPr="008F0D7A">
        <w:t>elM</w:t>
      </w:r>
      <w:proofErr w:type="spellEnd"/>
      <w:r w:rsidRPr="008F0D7A">
        <w:t xml:space="preserve"> app </w:t>
      </w:r>
      <w:proofErr w:type="spellStart"/>
      <w:r w:rsidRPr="008F0D7A">
        <w:t>arrami</w:t>
      </w:r>
      <w:proofErr w:type="spellEnd"/>
      <w:r w:rsidRPr="008F0D7A">
        <w:t xml:space="preserve"> online account </w:t>
      </w:r>
      <w:proofErr w:type="spellStart"/>
      <w:r w:rsidRPr="008F0D7A">
        <w:t>yirraparri</w:t>
      </w:r>
      <w:proofErr w:type="spellEnd"/>
      <w:r w:rsidRPr="008F0D7A">
        <w:t xml:space="preserve"> </w:t>
      </w:r>
      <w:proofErr w:type="spellStart"/>
      <w:r w:rsidRPr="008F0D7A">
        <w:t>api</w:t>
      </w:r>
      <w:proofErr w:type="spellEnd"/>
      <w:r w:rsidRPr="008F0D7A">
        <w:t xml:space="preserve"> </w:t>
      </w:r>
      <w:proofErr w:type="spellStart"/>
      <w:r w:rsidRPr="008F0D7A">
        <w:t>kiyijanarra</w:t>
      </w:r>
      <w:proofErr w:type="spellEnd"/>
      <w:r w:rsidRPr="008F0D7A">
        <w:t xml:space="preserve"> </w:t>
      </w:r>
      <w:proofErr w:type="spellStart"/>
      <w:r w:rsidRPr="008F0D7A">
        <w:t>nyoni</w:t>
      </w:r>
      <w:proofErr w:type="spellEnd"/>
      <w:r w:rsidRPr="008F0D7A">
        <w:t>.</w:t>
      </w:r>
    </w:p>
    <w:p w14:paraId="24BB2BA8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F0D7A">
        <w:t xml:space="preserve">Kangi </w:t>
      </w:r>
      <w:proofErr w:type="spellStart"/>
      <w:r w:rsidRPr="008F0D7A">
        <w:t>nginanki</w:t>
      </w:r>
      <w:proofErr w:type="spellEnd"/>
      <w:r w:rsidRPr="008F0D7A">
        <w:t xml:space="preserve"> </w:t>
      </w:r>
      <w:proofErr w:type="spellStart"/>
      <w:r w:rsidRPr="008F0D7A">
        <w:t>ngirramini</w:t>
      </w:r>
      <w:proofErr w:type="spellEnd"/>
      <w:r w:rsidRPr="008F0D7A">
        <w:t xml:space="preserve"> (example), </w:t>
      </w:r>
      <w:proofErr w:type="spellStart"/>
      <w:r w:rsidRPr="008F0D7A">
        <w:t>ngawa</w:t>
      </w:r>
      <w:proofErr w:type="spellEnd"/>
      <w:r w:rsidRPr="008F0D7A">
        <w:t xml:space="preserve"> </w:t>
      </w:r>
      <w:proofErr w:type="spellStart"/>
      <w:r w:rsidRPr="008F0D7A">
        <w:t>nuwunga</w:t>
      </w:r>
      <w:proofErr w:type="spellEnd"/>
      <w:r w:rsidRPr="008F0D7A">
        <w:t xml:space="preserve"> </w:t>
      </w:r>
      <w:proofErr w:type="spellStart"/>
      <w:r w:rsidRPr="008F0D7A">
        <w:t>nanki</w:t>
      </w:r>
      <w:proofErr w:type="spellEnd"/>
      <w:r w:rsidRPr="008F0D7A">
        <w:t xml:space="preserve"> SmartCard </w:t>
      </w:r>
      <w:proofErr w:type="spellStart"/>
      <w:r w:rsidRPr="008F0D7A">
        <w:t>elM</w:t>
      </w:r>
      <w:proofErr w:type="spellEnd"/>
      <w:r w:rsidRPr="008F0D7A">
        <w:t xml:space="preserve"> app.</w:t>
      </w:r>
    </w:p>
    <w:p w14:paraId="3B868367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8F0D7A">
        <w:rPr>
          <w:b/>
          <w:bCs/>
        </w:rPr>
        <w:t>Ngirramini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ngini</w:t>
      </w:r>
      <w:proofErr w:type="spellEnd"/>
      <w:r w:rsidRPr="008F0D7A">
        <w:rPr>
          <w:b/>
          <w:bCs/>
        </w:rPr>
        <w:t xml:space="preserve"> transfer funds </w:t>
      </w:r>
      <w:proofErr w:type="spellStart"/>
      <w:r w:rsidRPr="008F0D7A">
        <w:rPr>
          <w:b/>
          <w:bCs/>
        </w:rPr>
        <w:t>amintiya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ngikirimi</w:t>
      </w:r>
      <w:proofErr w:type="spellEnd"/>
      <w:r w:rsidRPr="008F0D7A">
        <w:rPr>
          <w:b/>
          <w:bCs/>
        </w:rPr>
        <w:t xml:space="preserve"> payments </w:t>
      </w:r>
      <w:proofErr w:type="spellStart"/>
      <w:r w:rsidRPr="008F0D7A">
        <w:rPr>
          <w:b/>
          <w:bCs/>
        </w:rPr>
        <w:t>ngini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nuwuni</w:t>
      </w:r>
      <w:proofErr w:type="spellEnd"/>
      <w:r w:rsidRPr="008F0D7A">
        <w:rPr>
          <w:b/>
          <w:bCs/>
        </w:rPr>
        <w:t xml:space="preserve"> BPAY</w:t>
      </w:r>
    </w:p>
    <w:p w14:paraId="326BE92D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F0D7A">
        <w:t xml:space="preserve">Api </w:t>
      </w:r>
      <w:proofErr w:type="spellStart"/>
      <w:r w:rsidRPr="008F0D7A">
        <w:t>nginja</w:t>
      </w:r>
      <w:proofErr w:type="spellEnd"/>
      <w:r w:rsidRPr="008F0D7A">
        <w:t xml:space="preserve"> log </w:t>
      </w:r>
      <w:proofErr w:type="spellStart"/>
      <w:r w:rsidRPr="008F0D7A">
        <w:t>kangi</w:t>
      </w:r>
      <w:proofErr w:type="spellEnd"/>
      <w:r w:rsidRPr="008F0D7A">
        <w:t xml:space="preserve"> </w:t>
      </w:r>
      <w:proofErr w:type="spellStart"/>
      <w:r w:rsidRPr="008F0D7A">
        <w:t>awarra</w:t>
      </w:r>
      <w:proofErr w:type="spellEnd"/>
      <w:r w:rsidRPr="008F0D7A">
        <w:t xml:space="preserve"> SmartCard </w:t>
      </w:r>
      <w:proofErr w:type="spellStart"/>
      <w:r w:rsidRPr="008F0D7A">
        <w:t>elM</w:t>
      </w:r>
      <w:proofErr w:type="spellEnd"/>
      <w:r w:rsidRPr="008F0D7A">
        <w:t xml:space="preserve"> app </w:t>
      </w:r>
      <w:proofErr w:type="spellStart"/>
      <w:r w:rsidRPr="008F0D7A">
        <w:t>kapi</w:t>
      </w:r>
      <w:proofErr w:type="spellEnd"/>
      <w:r w:rsidRPr="008F0D7A">
        <w:t xml:space="preserve"> </w:t>
      </w:r>
      <w:proofErr w:type="spellStart"/>
      <w:r w:rsidRPr="008F0D7A">
        <w:t>nginjila</w:t>
      </w:r>
      <w:proofErr w:type="spellEnd"/>
      <w:r w:rsidRPr="008F0D7A">
        <w:t xml:space="preserve"> mobile phone, </w:t>
      </w:r>
      <w:proofErr w:type="spellStart"/>
      <w:r w:rsidRPr="008F0D7A">
        <w:t>kiyi</w:t>
      </w:r>
      <w:proofErr w:type="spellEnd"/>
      <w:r w:rsidRPr="008F0D7A">
        <w:t xml:space="preserve"> select </w:t>
      </w:r>
      <w:proofErr w:type="spellStart"/>
      <w:r w:rsidRPr="008F0D7A">
        <w:t>awarra</w:t>
      </w:r>
      <w:proofErr w:type="spellEnd"/>
      <w:r w:rsidRPr="008F0D7A">
        <w:t xml:space="preserve"> ‘Transfer </w:t>
      </w:r>
      <w:proofErr w:type="spellStart"/>
      <w:r w:rsidRPr="008F0D7A">
        <w:t>amintiya</w:t>
      </w:r>
      <w:proofErr w:type="spellEnd"/>
      <w:r w:rsidRPr="008F0D7A">
        <w:t xml:space="preserve"> BPAY’ </w:t>
      </w:r>
      <w:proofErr w:type="spellStart"/>
      <w:r w:rsidRPr="008F0D7A">
        <w:t>yimanka</w:t>
      </w:r>
      <w:proofErr w:type="spellEnd"/>
      <w:r w:rsidRPr="008F0D7A">
        <w:t xml:space="preserve"> (icon).</w:t>
      </w:r>
    </w:p>
    <w:p w14:paraId="70DD2642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Nuwunga</w:t>
      </w:r>
      <w:proofErr w:type="spellEnd"/>
      <w:r w:rsidRPr="008F0D7A">
        <w:t xml:space="preserve"> </w:t>
      </w:r>
      <w:proofErr w:type="spellStart"/>
      <w:r w:rsidRPr="008F0D7A">
        <w:t>awarra</w:t>
      </w:r>
      <w:proofErr w:type="spellEnd"/>
      <w:r w:rsidRPr="008F0D7A">
        <w:t xml:space="preserve"> ‘Transfer’ option karri transfer </w:t>
      </w:r>
      <w:proofErr w:type="spellStart"/>
      <w:r w:rsidRPr="008F0D7A">
        <w:t>kunawuni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</w:t>
      </w:r>
      <w:proofErr w:type="spellStart"/>
      <w:r w:rsidRPr="008F0D7A">
        <w:t>nyoni</w:t>
      </w:r>
      <w:proofErr w:type="spellEnd"/>
      <w:r w:rsidRPr="008F0D7A">
        <w:t xml:space="preserve"> enhanced Income Management accounts.</w:t>
      </w:r>
    </w:p>
    <w:p w14:paraId="6F1193AE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awunganji</w:t>
      </w:r>
      <w:proofErr w:type="spellEnd"/>
      <w:r w:rsidRPr="008F0D7A">
        <w:t xml:space="preserve"> </w:t>
      </w:r>
      <w:proofErr w:type="spellStart"/>
      <w:r w:rsidRPr="008F0D7A">
        <w:t>nuwunga</w:t>
      </w:r>
      <w:proofErr w:type="spellEnd"/>
      <w:r w:rsidRPr="008F0D7A">
        <w:t xml:space="preserve"> BSB </w:t>
      </w:r>
      <w:proofErr w:type="spellStart"/>
      <w:r w:rsidRPr="008F0D7A">
        <w:t>amintiya</w:t>
      </w:r>
      <w:proofErr w:type="spellEnd"/>
      <w:r w:rsidRPr="008F0D7A">
        <w:t xml:space="preserve"> account </w:t>
      </w:r>
      <w:proofErr w:type="spellStart"/>
      <w:r w:rsidRPr="008F0D7A">
        <w:t>ngirramini</w:t>
      </w:r>
      <w:proofErr w:type="spellEnd"/>
      <w:r w:rsidRPr="008F0D7A">
        <w:t xml:space="preserve"> (details) </w:t>
      </w:r>
      <w:proofErr w:type="spellStart"/>
      <w:r w:rsidRPr="008F0D7A">
        <w:t>kapi</w:t>
      </w:r>
      <w:proofErr w:type="spellEnd"/>
      <w:r w:rsidRPr="008F0D7A">
        <w:t xml:space="preserve"> </w:t>
      </w:r>
      <w:proofErr w:type="spellStart"/>
      <w:r w:rsidRPr="008F0D7A">
        <w:t>awuta</w:t>
      </w:r>
      <w:proofErr w:type="spellEnd"/>
      <w:r w:rsidRPr="008F0D7A">
        <w:t xml:space="preserve">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nimpirtimarti</w:t>
      </w:r>
      <w:proofErr w:type="spellEnd"/>
      <w:r w:rsidRPr="008F0D7A">
        <w:t xml:space="preserve"> </w:t>
      </w:r>
      <w:proofErr w:type="spellStart"/>
      <w:r w:rsidRPr="008F0D7A">
        <w:t>payi</w:t>
      </w:r>
      <w:proofErr w:type="spellEnd"/>
      <w:r w:rsidRPr="008F0D7A">
        <w:t>.</w:t>
      </w:r>
    </w:p>
    <w:p w14:paraId="105B7506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Awunganji</w:t>
      </w:r>
      <w:proofErr w:type="spellEnd"/>
      <w:r w:rsidRPr="008F0D7A">
        <w:t xml:space="preserve"> ‘Internal’ option </w:t>
      </w:r>
      <w:proofErr w:type="spellStart"/>
      <w:r w:rsidRPr="008F0D7A">
        <w:t>ngini</w:t>
      </w:r>
      <w:proofErr w:type="spellEnd"/>
      <w:r w:rsidRPr="008F0D7A">
        <w:t xml:space="preserve"> transfer </w:t>
      </w:r>
      <w:proofErr w:type="spellStart"/>
      <w:r w:rsidRPr="008F0D7A">
        <w:t>kapi</w:t>
      </w:r>
      <w:proofErr w:type="spellEnd"/>
      <w:r w:rsidRPr="008F0D7A">
        <w:t xml:space="preserve"> </w:t>
      </w:r>
      <w:proofErr w:type="spellStart"/>
      <w:r w:rsidRPr="008F0D7A">
        <w:t>awuta</w:t>
      </w:r>
      <w:proofErr w:type="spellEnd"/>
      <w:r w:rsidRPr="008F0D7A">
        <w:t xml:space="preserve"> </w:t>
      </w:r>
      <w:proofErr w:type="spellStart"/>
      <w:r w:rsidRPr="008F0D7A">
        <w:t>nuwuyati</w:t>
      </w:r>
      <w:proofErr w:type="spellEnd"/>
      <w:r w:rsidRPr="008F0D7A">
        <w:t xml:space="preserve"> BSB number </w:t>
      </w:r>
      <w:proofErr w:type="spellStart"/>
      <w:r w:rsidRPr="008F0D7A">
        <w:t>nanji</w:t>
      </w:r>
      <w:proofErr w:type="spellEnd"/>
      <w:r w:rsidRPr="008F0D7A">
        <w:t xml:space="preserve"> </w:t>
      </w:r>
      <w:proofErr w:type="spellStart"/>
      <w:r w:rsidRPr="008F0D7A">
        <w:t>nginja</w:t>
      </w:r>
      <w:proofErr w:type="spellEnd"/>
      <w:r w:rsidRPr="008F0D7A">
        <w:t>.</w:t>
      </w:r>
    </w:p>
    <w:p w14:paraId="1FA50F91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F0D7A">
        <w:t xml:space="preserve">Api </w:t>
      </w: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nuwuni</w:t>
      </w:r>
      <w:proofErr w:type="spellEnd"/>
      <w:r w:rsidRPr="008F0D7A">
        <w:t xml:space="preserve"> </w:t>
      </w:r>
      <w:proofErr w:type="spellStart"/>
      <w:r w:rsidRPr="008F0D7A">
        <w:t>nyoni</w:t>
      </w:r>
      <w:proofErr w:type="spellEnd"/>
      <w:r w:rsidRPr="008F0D7A">
        <w:t xml:space="preserve"> BSB number </w:t>
      </w:r>
      <w:proofErr w:type="spellStart"/>
      <w:r w:rsidRPr="008F0D7A">
        <w:t>awunganji</w:t>
      </w:r>
      <w:proofErr w:type="spellEnd"/>
      <w:r w:rsidRPr="008F0D7A">
        <w:t xml:space="preserve"> ‘External’.</w:t>
      </w:r>
    </w:p>
    <w:p w14:paraId="1A5303D9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nimpakirimi</w:t>
      </w:r>
      <w:proofErr w:type="spellEnd"/>
      <w:r w:rsidRPr="008F0D7A">
        <w:t xml:space="preserve"> </w:t>
      </w:r>
      <w:proofErr w:type="spellStart"/>
      <w:r w:rsidRPr="008F0D7A">
        <w:t>anguwunta</w:t>
      </w:r>
      <w:proofErr w:type="spellEnd"/>
      <w:r w:rsidRPr="008F0D7A">
        <w:t xml:space="preserve"> </w:t>
      </w:r>
      <w:proofErr w:type="spellStart"/>
      <w:r w:rsidRPr="008F0D7A">
        <w:t>yintanga</w:t>
      </w:r>
      <w:proofErr w:type="spellEnd"/>
      <w:r w:rsidRPr="008F0D7A">
        <w:t xml:space="preserve">, account number </w:t>
      </w:r>
      <w:proofErr w:type="spellStart"/>
      <w:r w:rsidRPr="008F0D7A">
        <w:t>amintiya</w:t>
      </w:r>
      <w:proofErr w:type="spellEnd"/>
      <w:r w:rsidRPr="008F0D7A">
        <w:t xml:space="preserve"> </w:t>
      </w:r>
      <w:proofErr w:type="spellStart"/>
      <w:r w:rsidRPr="008F0D7A">
        <w:t>anguwunarri</w:t>
      </w:r>
      <w:proofErr w:type="spellEnd"/>
      <w:r w:rsidRPr="008F0D7A">
        <w:t xml:space="preserve"> </w:t>
      </w:r>
      <w:proofErr w:type="spellStart"/>
      <w:r w:rsidRPr="008F0D7A">
        <w:t>nimpirtimarti</w:t>
      </w:r>
      <w:proofErr w:type="spellEnd"/>
      <w:r w:rsidRPr="008F0D7A">
        <w:t xml:space="preserve"> </w:t>
      </w:r>
      <w:proofErr w:type="spellStart"/>
      <w:r w:rsidRPr="008F0D7A">
        <w:t>payi</w:t>
      </w:r>
      <w:proofErr w:type="spellEnd"/>
      <w:r w:rsidRPr="008F0D7A">
        <w:t xml:space="preserve"> </w:t>
      </w:r>
      <w:proofErr w:type="spellStart"/>
      <w:r w:rsidRPr="008F0D7A">
        <w:t>awuta</w:t>
      </w:r>
      <w:proofErr w:type="spellEnd"/>
      <w:r w:rsidRPr="008F0D7A">
        <w:t>.</w:t>
      </w:r>
    </w:p>
    <w:p w14:paraId="7DC74AF5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arrana</w:t>
      </w:r>
      <w:proofErr w:type="spellEnd"/>
      <w:r w:rsidRPr="008F0D7A">
        <w:t xml:space="preserve"> </w:t>
      </w:r>
      <w:proofErr w:type="spellStart"/>
      <w:r w:rsidRPr="008F0D7A">
        <w:t>amintiya</w:t>
      </w:r>
      <w:proofErr w:type="spellEnd"/>
      <w:r w:rsidRPr="008F0D7A">
        <w:t xml:space="preserve"> </w:t>
      </w:r>
      <w:proofErr w:type="spellStart"/>
      <w:r w:rsidRPr="008F0D7A">
        <w:t>nimpakuluwunyi</w:t>
      </w:r>
      <w:proofErr w:type="spellEnd"/>
      <w:r w:rsidRPr="008F0D7A">
        <w:t xml:space="preserve"> </w:t>
      </w:r>
      <w:proofErr w:type="spellStart"/>
      <w:r w:rsidRPr="008F0D7A">
        <w:t>ngirramini</w:t>
      </w:r>
      <w:proofErr w:type="spellEnd"/>
      <w:r w:rsidRPr="008F0D7A">
        <w:t xml:space="preserve"> (details) </w:t>
      </w:r>
      <w:proofErr w:type="spellStart"/>
      <w:r w:rsidRPr="008F0D7A">
        <w:t>pakinya</w:t>
      </w:r>
      <w:proofErr w:type="spellEnd"/>
      <w:r w:rsidRPr="008F0D7A">
        <w:t xml:space="preserve"> </w:t>
      </w: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pupuni</w:t>
      </w:r>
      <w:proofErr w:type="spellEnd"/>
      <w:r w:rsidRPr="008F0D7A">
        <w:t xml:space="preserve">. Pili karri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nimpakirayi</w:t>
      </w:r>
      <w:proofErr w:type="spellEnd"/>
      <w:r w:rsidRPr="008F0D7A">
        <w:t xml:space="preserve"> </w:t>
      </w:r>
      <w:proofErr w:type="spellStart"/>
      <w:r w:rsidRPr="008F0D7A">
        <w:t>kunawuni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</w:t>
      </w:r>
      <w:proofErr w:type="spellStart"/>
      <w:r w:rsidRPr="008F0D7A">
        <w:t>jajuruwi</w:t>
      </w:r>
      <w:proofErr w:type="spellEnd"/>
      <w:r w:rsidRPr="008F0D7A">
        <w:t xml:space="preserve"> </w:t>
      </w:r>
      <w:proofErr w:type="spellStart"/>
      <w:r w:rsidRPr="008F0D7A">
        <w:t>arrukutununuwi</w:t>
      </w:r>
      <w:proofErr w:type="spellEnd"/>
      <w:r w:rsidRPr="008F0D7A">
        <w:t xml:space="preserve">,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karluwu</w:t>
      </w:r>
      <w:proofErr w:type="spellEnd"/>
      <w:r w:rsidRPr="008F0D7A">
        <w:t xml:space="preserve"> </w:t>
      </w:r>
      <w:proofErr w:type="spellStart"/>
      <w:r w:rsidRPr="008F0D7A">
        <w:t>nuwunga</w:t>
      </w:r>
      <w:proofErr w:type="spellEnd"/>
      <w:r w:rsidRPr="008F0D7A">
        <w:t xml:space="preserve"> </w:t>
      </w:r>
      <w:proofErr w:type="spellStart"/>
      <w:r w:rsidRPr="008F0D7A">
        <w:t>awarra</w:t>
      </w:r>
      <w:proofErr w:type="spellEnd"/>
      <w:r w:rsidRPr="008F0D7A">
        <w:t>.</w:t>
      </w:r>
    </w:p>
    <w:p w14:paraId="6193A2DF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nimpamangi</w:t>
      </w:r>
      <w:proofErr w:type="spellEnd"/>
      <w:r w:rsidRPr="008F0D7A">
        <w:t xml:space="preserve"> </w:t>
      </w:r>
      <w:proofErr w:type="spellStart"/>
      <w:r w:rsidRPr="008F0D7A">
        <w:t>anguwuta</w:t>
      </w:r>
      <w:proofErr w:type="spellEnd"/>
      <w:r w:rsidRPr="008F0D7A">
        <w:t xml:space="preserve"> </w:t>
      </w:r>
      <w:proofErr w:type="spellStart"/>
      <w:r w:rsidRPr="008F0D7A">
        <w:t>arrukutununuwi</w:t>
      </w:r>
      <w:proofErr w:type="spellEnd"/>
      <w:r w:rsidRPr="008F0D7A">
        <w:t xml:space="preserve"> account </w:t>
      </w:r>
      <w:proofErr w:type="spellStart"/>
      <w:r w:rsidRPr="008F0D7A">
        <w:t>ngirramini</w:t>
      </w:r>
      <w:proofErr w:type="spellEnd"/>
      <w:r w:rsidRPr="008F0D7A">
        <w:t xml:space="preserve"> (details) </w:t>
      </w:r>
      <w:proofErr w:type="spellStart"/>
      <w:r w:rsidRPr="008F0D7A">
        <w:t>amintiya</w:t>
      </w:r>
      <w:proofErr w:type="spellEnd"/>
      <w:r w:rsidRPr="008F0D7A">
        <w:t xml:space="preserve"> </w:t>
      </w:r>
      <w:proofErr w:type="spellStart"/>
      <w:r w:rsidRPr="008F0D7A">
        <w:t>wayarri</w:t>
      </w:r>
      <w:proofErr w:type="spellEnd"/>
      <w:r w:rsidRPr="008F0D7A">
        <w:t xml:space="preserve"> use </w:t>
      </w:r>
      <w:proofErr w:type="spellStart"/>
      <w:r w:rsidRPr="008F0D7A">
        <w:t>nimi</w:t>
      </w:r>
      <w:proofErr w:type="spellEnd"/>
      <w:r w:rsidRPr="008F0D7A">
        <w:t xml:space="preserve"> </w:t>
      </w:r>
      <w:proofErr w:type="spellStart"/>
      <w:r w:rsidRPr="008F0D7A">
        <w:t>tuwanga</w:t>
      </w:r>
      <w:proofErr w:type="spellEnd"/>
      <w:r w:rsidRPr="008F0D7A">
        <w:t>.</w:t>
      </w:r>
    </w:p>
    <w:p w14:paraId="77DC273D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F0D7A">
        <w:t xml:space="preserve">Api karri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nimpaparri</w:t>
      </w:r>
      <w:proofErr w:type="spellEnd"/>
      <w:r w:rsidRPr="008F0D7A">
        <w:t xml:space="preserve">, click ‘Enter’ </w:t>
      </w:r>
      <w:proofErr w:type="spellStart"/>
      <w:r w:rsidRPr="008F0D7A">
        <w:t>amintiya</w:t>
      </w:r>
      <w:proofErr w:type="spellEnd"/>
      <w:r w:rsidRPr="008F0D7A">
        <w:t xml:space="preserve"> </w:t>
      </w:r>
      <w:proofErr w:type="spellStart"/>
      <w:r w:rsidRPr="008F0D7A">
        <w:t>nginjila</w:t>
      </w:r>
      <w:proofErr w:type="spellEnd"/>
      <w:r w:rsidRPr="008F0D7A">
        <w:t xml:space="preserve"> payment </w:t>
      </w:r>
      <w:proofErr w:type="spellStart"/>
      <w:r w:rsidRPr="008F0D7A">
        <w:t>awuriyi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</w:t>
      </w:r>
      <w:proofErr w:type="spellStart"/>
      <w:r w:rsidRPr="008F0D7A">
        <w:t>awuta</w:t>
      </w:r>
      <w:proofErr w:type="spellEnd"/>
      <w:r w:rsidRPr="008F0D7A">
        <w:t xml:space="preserve"> </w:t>
      </w: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nimpalamiya</w:t>
      </w:r>
      <w:proofErr w:type="spellEnd"/>
      <w:r w:rsidRPr="008F0D7A">
        <w:t xml:space="preserve"> </w:t>
      </w:r>
      <w:proofErr w:type="spellStart"/>
      <w:r w:rsidRPr="008F0D7A">
        <w:t>anguwunta</w:t>
      </w:r>
      <w:proofErr w:type="spellEnd"/>
      <w:r w:rsidRPr="008F0D7A">
        <w:t xml:space="preserve"> </w:t>
      </w:r>
      <w:proofErr w:type="spellStart"/>
      <w:r w:rsidRPr="008F0D7A">
        <w:t>ngirramini</w:t>
      </w:r>
      <w:proofErr w:type="spellEnd"/>
      <w:r w:rsidRPr="008F0D7A">
        <w:t xml:space="preserve"> (details).</w:t>
      </w:r>
    </w:p>
    <w:p w14:paraId="53DA5462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awuriyi</w:t>
      </w:r>
      <w:proofErr w:type="spellEnd"/>
      <w:r w:rsidRPr="008F0D7A">
        <w:t xml:space="preserve"> </w:t>
      </w:r>
      <w:proofErr w:type="spellStart"/>
      <w:r w:rsidRPr="008F0D7A">
        <w:t>kunawuni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</w:t>
      </w:r>
      <w:proofErr w:type="spellStart"/>
      <w:r w:rsidRPr="008F0D7A">
        <w:t>awarra</w:t>
      </w:r>
      <w:proofErr w:type="spellEnd"/>
      <w:r w:rsidRPr="008F0D7A">
        <w:t xml:space="preserve"> account </w:t>
      </w: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karluwu</w:t>
      </w:r>
      <w:proofErr w:type="spellEnd"/>
      <w:r w:rsidRPr="008F0D7A">
        <w:t xml:space="preserve"> enhanced Income Management account,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wiyi</w:t>
      </w:r>
      <w:proofErr w:type="spellEnd"/>
      <w:r w:rsidRPr="008F0D7A">
        <w:t xml:space="preserve"> </w:t>
      </w:r>
      <w:proofErr w:type="spellStart"/>
      <w:r w:rsidRPr="008F0D7A">
        <w:t>nimarra</w:t>
      </w:r>
      <w:proofErr w:type="spellEnd"/>
      <w:r w:rsidRPr="008F0D7A">
        <w:t xml:space="preserve"> </w:t>
      </w:r>
      <w:proofErr w:type="spellStart"/>
      <w:r w:rsidRPr="008F0D7A">
        <w:t>nimi</w:t>
      </w:r>
      <w:proofErr w:type="spellEnd"/>
      <w:r w:rsidRPr="008F0D7A">
        <w:t xml:space="preserve"> </w:t>
      </w:r>
      <w:proofErr w:type="spellStart"/>
      <w:r w:rsidRPr="008F0D7A">
        <w:t>kangi</w:t>
      </w:r>
      <w:proofErr w:type="spellEnd"/>
      <w:r w:rsidRPr="008F0D7A">
        <w:t xml:space="preserve"> </w:t>
      </w:r>
      <w:proofErr w:type="spellStart"/>
      <w:r w:rsidRPr="008F0D7A">
        <w:t>nginanki</w:t>
      </w:r>
      <w:proofErr w:type="spellEnd"/>
      <w:r w:rsidRPr="008F0D7A">
        <w:t xml:space="preserve"> 1800 252 604.</w:t>
      </w:r>
    </w:p>
    <w:p w14:paraId="79E40BF0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Nginanki</w:t>
      </w:r>
      <w:proofErr w:type="spellEnd"/>
      <w:r w:rsidRPr="008F0D7A">
        <w:t xml:space="preserve"> BPAY option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wutakirayi</w:t>
      </w:r>
      <w:proofErr w:type="spellEnd"/>
      <w:r w:rsidRPr="008F0D7A">
        <w:t xml:space="preserve"> </w:t>
      </w:r>
      <w:proofErr w:type="spellStart"/>
      <w:r w:rsidRPr="008F0D7A">
        <w:t>ami</w:t>
      </w:r>
      <w:proofErr w:type="spellEnd"/>
      <w:r w:rsidRPr="008F0D7A">
        <w:t xml:space="preserve"> </w:t>
      </w:r>
      <w:proofErr w:type="spellStart"/>
      <w:r w:rsidRPr="008F0D7A">
        <w:t>ngini</w:t>
      </w:r>
      <w:proofErr w:type="spellEnd"/>
      <w:r w:rsidRPr="008F0D7A">
        <w:t xml:space="preserve"> BPAY transactions.</w:t>
      </w:r>
    </w:p>
    <w:p w14:paraId="3CAAFC4F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lastRenderedPageBreak/>
        <w:t>Nginja</w:t>
      </w:r>
      <w:proofErr w:type="spellEnd"/>
      <w:r w:rsidRPr="008F0D7A">
        <w:t xml:space="preserve"> </w:t>
      </w:r>
      <w:proofErr w:type="spellStart"/>
      <w:r w:rsidRPr="008F0D7A">
        <w:t>nimpakirimi</w:t>
      </w:r>
      <w:proofErr w:type="spellEnd"/>
      <w:r w:rsidRPr="008F0D7A">
        <w:t xml:space="preserve"> </w:t>
      </w:r>
      <w:proofErr w:type="spellStart"/>
      <w:r w:rsidRPr="008F0D7A">
        <w:t>awarra</w:t>
      </w:r>
      <w:proofErr w:type="spellEnd"/>
      <w:r w:rsidRPr="008F0D7A">
        <w:t xml:space="preserve"> biller code </w:t>
      </w:r>
      <w:proofErr w:type="spellStart"/>
      <w:r w:rsidRPr="008F0D7A">
        <w:t>amintiya</w:t>
      </w:r>
      <w:proofErr w:type="spellEnd"/>
      <w:r w:rsidRPr="008F0D7A">
        <w:t xml:space="preserve"> reference number, </w:t>
      </w:r>
      <w:proofErr w:type="spellStart"/>
      <w:r w:rsidRPr="008F0D7A">
        <w:t>amintiya</w:t>
      </w:r>
      <w:proofErr w:type="spellEnd"/>
      <w:r w:rsidRPr="008F0D7A">
        <w:t xml:space="preserve"> </w:t>
      </w:r>
      <w:proofErr w:type="spellStart"/>
      <w:r w:rsidRPr="008F0D7A">
        <w:t>anguwunarri</w:t>
      </w:r>
      <w:proofErr w:type="spellEnd"/>
      <w:r w:rsidRPr="008F0D7A">
        <w:t xml:space="preserve"> </w:t>
      </w:r>
      <w:proofErr w:type="spellStart"/>
      <w:r w:rsidRPr="008F0D7A">
        <w:t>nimpirtimarti</w:t>
      </w:r>
      <w:proofErr w:type="spellEnd"/>
      <w:r w:rsidRPr="008F0D7A">
        <w:t xml:space="preserve"> </w:t>
      </w:r>
      <w:proofErr w:type="spellStart"/>
      <w:r w:rsidRPr="008F0D7A">
        <w:t>payi</w:t>
      </w:r>
      <w:proofErr w:type="spellEnd"/>
      <w:r w:rsidRPr="008F0D7A">
        <w:t>.</w:t>
      </w:r>
    </w:p>
    <w:p w14:paraId="069E41F0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Nginja</w:t>
      </w:r>
      <w:proofErr w:type="spellEnd"/>
      <w:r w:rsidRPr="008F0D7A">
        <w:t xml:space="preserve"> select </w:t>
      </w: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ninganarra</w:t>
      </w:r>
      <w:proofErr w:type="spellEnd"/>
      <w:r w:rsidRPr="008F0D7A">
        <w:t xml:space="preserve"> </w:t>
      </w:r>
      <w:proofErr w:type="spellStart"/>
      <w:r w:rsidRPr="008F0D7A">
        <w:t>nimpirtimarti</w:t>
      </w:r>
      <w:proofErr w:type="spellEnd"/>
      <w:r w:rsidRPr="008F0D7A">
        <w:t xml:space="preserve"> </w:t>
      </w:r>
      <w:proofErr w:type="spellStart"/>
      <w:r w:rsidRPr="008F0D7A">
        <w:t>aningani</w:t>
      </w:r>
      <w:proofErr w:type="spellEnd"/>
      <w:r w:rsidRPr="008F0D7A">
        <w:t xml:space="preserve">, </w:t>
      </w:r>
      <w:proofErr w:type="spellStart"/>
      <w:r w:rsidRPr="008F0D7A">
        <w:t>yintayi</w:t>
      </w:r>
      <w:proofErr w:type="spellEnd"/>
      <w:r w:rsidRPr="008F0D7A">
        <w:t xml:space="preserve"> </w:t>
      </w:r>
      <w:proofErr w:type="spellStart"/>
      <w:r w:rsidRPr="008F0D7A">
        <w:t>arrami</w:t>
      </w:r>
      <w:proofErr w:type="spellEnd"/>
      <w:r w:rsidRPr="008F0D7A">
        <w:t xml:space="preserve"> select ‘Recurring’ </w:t>
      </w:r>
      <w:proofErr w:type="spellStart"/>
      <w:r w:rsidRPr="008F0D7A">
        <w:t>yini</w:t>
      </w:r>
      <w:proofErr w:type="spellEnd"/>
      <w:r w:rsidRPr="008F0D7A">
        <w:t xml:space="preserve"> </w:t>
      </w:r>
      <w:proofErr w:type="spellStart"/>
      <w:r w:rsidRPr="008F0D7A">
        <w:t>yimpaja</w:t>
      </w:r>
      <w:proofErr w:type="spellEnd"/>
      <w:r w:rsidRPr="008F0D7A">
        <w:t xml:space="preserve"> payment </w:t>
      </w:r>
      <w:proofErr w:type="spellStart"/>
      <w:r w:rsidRPr="008F0D7A">
        <w:t>jikirimi</w:t>
      </w:r>
      <w:proofErr w:type="spellEnd"/>
      <w:r w:rsidRPr="008F0D7A">
        <w:t xml:space="preserve"> </w:t>
      </w:r>
      <w:proofErr w:type="spellStart"/>
      <w:r w:rsidRPr="008F0D7A">
        <w:t>nangunji</w:t>
      </w:r>
      <w:proofErr w:type="spellEnd"/>
      <w:r w:rsidRPr="008F0D7A">
        <w:t xml:space="preserve">, </w:t>
      </w:r>
      <w:proofErr w:type="spellStart"/>
      <w:r w:rsidRPr="008F0D7A">
        <w:t>nangunji</w:t>
      </w:r>
      <w:proofErr w:type="spellEnd"/>
      <w:r w:rsidRPr="008F0D7A">
        <w:t xml:space="preserve"> </w:t>
      </w:r>
      <w:proofErr w:type="spellStart"/>
      <w:r w:rsidRPr="008F0D7A">
        <w:t>narra</w:t>
      </w:r>
      <w:proofErr w:type="spellEnd"/>
      <w:r w:rsidRPr="008F0D7A">
        <w:t xml:space="preserve">, </w:t>
      </w:r>
      <w:proofErr w:type="spellStart"/>
      <w:r w:rsidRPr="008F0D7A">
        <w:t>nyoni</w:t>
      </w:r>
      <w:proofErr w:type="spellEnd"/>
      <w:r w:rsidRPr="008F0D7A">
        <w:t xml:space="preserve"> </w:t>
      </w:r>
      <w:proofErr w:type="spellStart"/>
      <w:r w:rsidRPr="008F0D7A">
        <w:t>japarra</w:t>
      </w:r>
      <w:proofErr w:type="spellEnd"/>
      <w:r w:rsidRPr="008F0D7A">
        <w:t xml:space="preserve"> (month).</w:t>
      </w:r>
    </w:p>
    <w:p w14:paraId="0054427F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Ngini</w:t>
      </w:r>
      <w:proofErr w:type="spellEnd"/>
      <w:r w:rsidRPr="008F0D7A">
        <w:t xml:space="preserve"> payment </w:t>
      </w:r>
      <w:proofErr w:type="spellStart"/>
      <w:r w:rsidRPr="008F0D7A">
        <w:t>jikirimi</w:t>
      </w:r>
      <w:proofErr w:type="spellEnd"/>
      <w:r w:rsidRPr="008F0D7A">
        <w:t xml:space="preserve"> </w:t>
      </w:r>
      <w:proofErr w:type="spellStart"/>
      <w:r w:rsidRPr="008F0D7A">
        <w:t>yintayi</w:t>
      </w:r>
      <w:proofErr w:type="spellEnd"/>
      <w:r w:rsidRPr="008F0D7A">
        <w:t xml:space="preserve">, </w:t>
      </w:r>
      <w:proofErr w:type="spellStart"/>
      <w:r w:rsidRPr="008F0D7A">
        <w:t>nimpalamiya</w:t>
      </w:r>
      <w:proofErr w:type="spellEnd"/>
      <w:r w:rsidRPr="008F0D7A">
        <w:t xml:space="preserve"> </w:t>
      </w:r>
      <w:proofErr w:type="spellStart"/>
      <w:r w:rsidRPr="008F0D7A">
        <w:t>awarra</w:t>
      </w:r>
      <w:proofErr w:type="spellEnd"/>
      <w:r w:rsidRPr="008F0D7A">
        <w:t xml:space="preserve"> date karri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jirtimarti</w:t>
      </w:r>
      <w:proofErr w:type="spellEnd"/>
      <w:r w:rsidRPr="008F0D7A">
        <w:t xml:space="preserve"> </w:t>
      </w:r>
      <w:proofErr w:type="spellStart"/>
      <w:r w:rsidRPr="008F0D7A">
        <w:t>kunawuni</w:t>
      </w:r>
      <w:proofErr w:type="spellEnd"/>
      <w:r w:rsidRPr="008F0D7A">
        <w:t xml:space="preserve"> </w:t>
      </w:r>
      <w:proofErr w:type="spellStart"/>
      <w:r w:rsidRPr="008F0D7A">
        <w:t>kangija</w:t>
      </w:r>
      <w:proofErr w:type="spellEnd"/>
      <w:r w:rsidRPr="008F0D7A">
        <w:t>.</w:t>
      </w:r>
    </w:p>
    <w:p w14:paraId="3B87BF5B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Ngini</w:t>
      </w:r>
      <w:proofErr w:type="spellEnd"/>
      <w:r w:rsidRPr="008F0D7A">
        <w:t xml:space="preserve"> payment </w:t>
      </w:r>
      <w:proofErr w:type="spellStart"/>
      <w:r w:rsidRPr="008F0D7A">
        <w:t>waya</w:t>
      </w:r>
      <w:proofErr w:type="spellEnd"/>
      <w:r w:rsidRPr="008F0D7A">
        <w:t xml:space="preserve"> recurring,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nimpakirimi</w:t>
      </w:r>
      <w:proofErr w:type="spellEnd"/>
      <w:r w:rsidRPr="008F0D7A">
        <w:t xml:space="preserve"> start </w:t>
      </w:r>
      <w:proofErr w:type="spellStart"/>
      <w:r w:rsidRPr="008F0D7A">
        <w:t>amintiya</w:t>
      </w:r>
      <w:proofErr w:type="spellEnd"/>
      <w:r w:rsidRPr="008F0D7A">
        <w:t xml:space="preserve"> end date karri </w:t>
      </w:r>
      <w:proofErr w:type="spellStart"/>
      <w:r w:rsidRPr="008F0D7A">
        <w:t>kunawuni</w:t>
      </w:r>
      <w:proofErr w:type="spellEnd"/>
      <w:r w:rsidRPr="008F0D7A">
        <w:t xml:space="preserve"> </w:t>
      </w:r>
      <w:proofErr w:type="spellStart"/>
      <w:r w:rsidRPr="008F0D7A">
        <w:t>nuwunga</w:t>
      </w:r>
      <w:proofErr w:type="spellEnd"/>
      <w:r w:rsidRPr="008F0D7A">
        <w:t xml:space="preserve"> </w:t>
      </w:r>
      <w:proofErr w:type="spellStart"/>
      <w:r w:rsidRPr="008F0D7A">
        <w:t>arrami</w:t>
      </w:r>
      <w:proofErr w:type="spellEnd"/>
      <w:r w:rsidRPr="008F0D7A">
        <w:t xml:space="preserve"> </w:t>
      </w:r>
      <w:proofErr w:type="spellStart"/>
      <w:r w:rsidRPr="008F0D7A">
        <w:t>yingapini</w:t>
      </w:r>
      <w:proofErr w:type="spellEnd"/>
      <w:r w:rsidRPr="008F0D7A">
        <w:t xml:space="preserve">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nintimarti</w:t>
      </w:r>
      <w:proofErr w:type="spellEnd"/>
      <w:r w:rsidRPr="008F0D7A">
        <w:t xml:space="preserve"> </w:t>
      </w:r>
      <w:proofErr w:type="spellStart"/>
      <w:r w:rsidRPr="008F0D7A">
        <w:t>payi</w:t>
      </w:r>
      <w:proofErr w:type="spellEnd"/>
      <w:r w:rsidRPr="008F0D7A">
        <w:t>.</w:t>
      </w:r>
    </w:p>
    <w:p w14:paraId="61C4C8E5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F0D7A">
        <w:t xml:space="preserve">Karri </w:t>
      </w:r>
      <w:proofErr w:type="spellStart"/>
      <w:r w:rsidRPr="008F0D7A">
        <w:t>nimpaparri</w:t>
      </w:r>
      <w:proofErr w:type="spellEnd"/>
      <w:r w:rsidRPr="008F0D7A">
        <w:t>, click ‘Enter’.</w:t>
      </w:r>
    </w:p>
    <w:p w14:paraId="555BE251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Ngini</w:t>
      </w:r>
      <w:proofErr w:type="spellEnd"/>
      <w:r w:rsidRPr="008F0D7A">
        <w:t xml:space="preserve"> payment </w:t>
      </w:r>
      <w:proofErr w:type="spellStart"/>
      <w:r w:rsidRPr="008F0D7A">
        <w:t>ngapakirimi</w:t>
      </w:r>
      <w:proofErr w:type="spellEnd"/>
      <w:r w:rsidRPr="008F0D7A">
        <w:t xml:space="preserve"> </w:t>
      </w:r>
      <w:proofErr w:type="spellStart"/>
      <w:r w:rsidRPr="008F0D7A">
        <w:t>aningani</w:t>
      </w:r>
      <w:proofErr w:type="spellEnd"/>
      <w:r w:rsidRPr="008F0D7A">
        <w:t xml:space="preserve">,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awunganji</w:t>
      </w:r>
      <w:proofErr w:type="spellEnd"/>
      <w:r w:rsidRPr="008F0D7A">
        <w:t xml:space="preserve"> </w:t>
      </w:r>
      <w:proofErr w:type="spellStart"/>
      <w:r w:rsidRPr="008F0D7A">
        <w:t>nuwunga</w:t>
      </w:r>
      <w:proofErr w:type="spellEnd"/>
      <w:r w:rsidRPr="008F0D7A">
        <w:t xml:space="preserve"> message </w:t>
      </w:r>
      <w:proofErr w:type="spellStart"/>
      <w:r w:rsidRPr="008F0D7A">
        <w:t>ngini</w:t>
      </w:r>
      <w:proofErr w:type="spellEnd"/>
      <w:r w:rsidRPr="008F0D7A">
        <w:t xml:space="preserve"> payment </w:t>
      </w:r>
      <w:proofErr w:type="spellStart"/>
      <w:r w:rsidRPr="008F0D7A">
        <w:t>waya</w:t>
      </w:r>
      <w:proofErr w:type="spellEnd"/>
      <w:r w:rsidRPr="008F0D7A">
        <w:t xml:space="preserve"> </w:t>
      </w:r>
      <w:proofErr w:type="spellStart"/>
      <w:r w:rsidRPr="008F0D7A">
        <w:t>pupuni</w:t>
      </w:r>
      <w:proofErr w:type="spellEnd"/>
      <w:r w:rsidRPr="008F0D7A">
        <w:t>.</w:t>
      </w:r>
    </w:p>
    <w:p w14:paraId="41061132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jinipangiji</w:t>
      </w:r>
      <w:proofErr w:type="spellEnd"/>
      <w:r w:rsidRPr="008F0D7A">
        <w:t xml:space="preserve"> </w:t>
      </w:r>
      <w:proofErr w:type="spellStart"/>
      <w:r w:rsidRPr="008F0D7A">
        <w:t>nginjila</w:t>
      </w:r>
      <w:proofErr w:type="spellEnd"/>
      <w:r w:rsidRPr="008F0D7A">
        <w:t xml:space="preserve"> payment </w:t>
      </w:r>
      <w:proofErr w:type="spellStart"/>
      <w:r w:rsidRPr="008F0D7A">
        <w:t>yintayi</w:t>
      </w:r>
      <w:proofErr w:type="spellEnd"/>
      <w:r w:rsidRPr="008F0D7A">
        <w:t xml:space="preserve">,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karluwu</w:t>
      </w:r>
      <w:proofErr w:type="spellEnd"/>
      <w:r w:rsidRPr="008F0D7A">
        <w:t xml:space="preserve"> </w:t>
      </w:r>
      <w:proofErr w:type="spellStart"/>
      <w:r w:rsidRPr="008F0D7A">
        <w:t>nuwunga</w:t>
      </w:r>
      <w:proofErr w:type="spellEnd"/>
      <w:r w:rsidRPr="008F0D7A">
        <w:t xml:space="preserve"> message karri payment </w:t>
      </w:r>
      <w:proofErr w:type="spellStart"/>
      <w:r w:rsidRPr="008F0D7A">
        <w:t>pirikirimi</w:t>
      </w:r>
      <w:proofErr w:type="spellEnd"/>
      <w:r w:rsidRPr="008F0D7A">
        <w:t>.</w:t>
      </w:r>
    </w:p>
    <w:p w14:paraId="20CE87DA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8F0D7A">
        <w:rPr>
          <w:b/>
          <w:bCs/>
        </w:rPr>
        <w:t>Ngirramini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ngini</w:t>
      </w:r>
      <w:proofErr w:type="spellEnd"/>
      <w:r w:rsidRPr="008F0D7A">
        <w:rPr>
          <w:b/>
          <w:bCs/>
        </w:rPr>
        <w:t xml:space="preserve"> set up direct debit</w:t>
      </w:r>
    </w:p>
    <w:p w14:paraId="2E3E841F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Nimarra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</w:t>
      </w:r>
      <w:proofErr w:type="spellStart"/>
      <w:r w:rsidRPr="008F0D7A">
        <w:t>awuta</w:t>
      </w:r>
      <w:proofErr w:type="spellEnd"/>
      <w:r w:rsidRPr="008F0D7A">
        <w:t xml:space="preserve"> bank </w:t>
      </w:r>
      <w:proofErr w:type="spellStart"/>
      <w:r w:rsidRPr="008F0D7A">
        <w:t>arrami</w:t>
      </w:r>
      <w:proofErr w:type="spellEnd"/>
      <w:r w:rsidRPr="008F0D7A">
        <w:t xml:space="preserve"> business </w:t>
      </w: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jirtimarti</w:t>
      </w:r>
      <w:proofErr w:type="spellEnd"/>
      <w:r w:rsidRPr="008F0D7A">
        <w:t xml:space="preserve"> </w:t>
      </w:r>
      <w:proofErr w:type="spellStart"/>
      <w:r w:rsidRPr="008F0D7A">
        <w:t>payi</w:t>
      </w:r>
      <w:proofErr w:type="spellEnd"/>
      <w:r w:rsidRPr="008F0D7A">
        <w:t xml:space="preserve"> </w:t>
      </w:r>
      <w:proofErr w:type="spellStart"/>
      <w:r w:rsidRPr="008F0D7A">
        <w:t>amintiya</w:t>
      </w:r>
      <w:proofErr w:type="spellEnd"/>
      <w:r w:rsidRPr="008F0D7A">
        <w:t xml:space="preserve"> </w:t>
      </w:r>
      <w:proofErr w:type="spellStart"/>
      <w:r w:rsidRPr="008F0D7A">
        <w:t>tangayi</w:t>
      </w:r>
      <w:proofErr w:type="spellEnd"/>
      <w:r w:rsidRPr="008F0D7A">
        <w:t xml:space="preserve"> </w:t>
      </w:r>
      <w:proofErr w:type="spellStart"/>
      <w:r w:rsidRPr="008F0D7A">
        <w:t>nginjila</w:t>
      </w:r>
      <w:proofErr w:type="spellEnd"/>
      <w:r w:rsidRPr="008F0D7A">
        <w:t xml:space="preserve"> enhanced Income Management account number </w:t>
      </w:r>
      <w:proofErr w:type="spellStart"/>
      <w:r w:rsidRPr="008F0D7A">
        <w:t>amintiya</w:t>
      </w:r>
      <w:proofErr w:type="spellEnd"/>
      <w:r w:rsidRPr="008F0D7A">
        <w:t xml:space="preserve"> BSB.</w:t>
      </w:r>
    </w:p>
    <w:p w14:paraId="2F5F6F81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awunganji</w:t>
      </w:r>
      <w:proofErr w:type="spellEnd"/>
      <w:r w:rsidRPr="008F0D7A">
        <w:t xml:space="preserve"> </w:t>
      </w:r>
      <w:proofErr w:type="spellStart"/>
      <w:r w:rsidRPr="008F0D7A">
        <w:t>nginjila</w:t>
      </w:r>
      <w:proofErr w:type="spellEnd"/>
      <w:r w:rsidRPr="008F0D7A">
        <w:t xml:space="preserve"> enhanced Income Management account </w:t>
      </w:r>
      <w:proofErr w:type="spellStart"/>
      <w:r w:rsidRPr="008F0D7A">
        <w:t>amintiya</w:t>
      </w:r>
      <w:proofErr w:type="spellEnd"/>
      <w:r w:rsidRPr="008F0D7A">
        <w:t xml:space="preserve"> BSB:</w:t>
      </w:r>
    </w:p>
    <w:p w14:paraId="7B458452" w14:textId="77777777" w:rsidR="008F0D7A" w:rsidRPr="008F0D7A" w:rsidRDefault="008F0D7A" w:rsidP="008F0D7A">
      <w:pPr>
        <w:pStyle w:val="ListParagraph"/>
        <w:numPr>
          <w:ilvl w:val="0"/>
          <w:numId w:val="36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kangi</w:t>
      </w:r>
      <w:proofErr w:type="spellEnd"/>
      <w:r w:rsidRPr="008F0D7A">
        <w:t xml:space="preserve"> </w:t>
      </w:r>
      <w:proofErr w:type="spellStart"/>
      <w:r w:rsidRPr="008F0D7A">
        <w:t>nyirra</w:t>
      </w:r>
      <w:proofErr w:type="spellEnd"/>
      <w:r w:rsidRPr="008F0D7A">
        <w:t xml:space="preserve"> </w:t>
      </w:r>
      <w:proofErr w:type="spellStart"/>
      <w:r w:rsidRPr="008F0D7A">
        <w:t>tukatanga</w:t>
      </w:r>
      <w:proofErr w:type="spellEnd"/>
      <w:r w:rsidRPr="008F0D7A">
        <w:t xml:space="preserve"> SmartCard</w:t>
      </w:r>
    </w:p>
    <w:p w14:paraId="34F24389" w14:textId="77777777" w:rsidR="008F0D7A" w:rsidRPr="008F0D7A" w:rsidRDefault="008F0D7A" w:rsidP="008F0D7A">
      <w:pPr>
        <w:pStyle w:val="ListParagraph"/>
        <w:numPr>
          <w:ilvl w:val="0"/>
          <w:numId w:val="36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kangi</w:t>
      </w:r>
      <w:proofErr w:type="spellEnd"/>
      <w:r w:rsidRPr="008F0D7A">
        <w:t xml:space="preserve"> </w:t>
      </w:r>
      <w:proofErr w:type="spellStart"/>
      <w:r w:rsidRPr="008F0D7A">
        <w:t>nginjila</w:t>
      </w:r>
      <w:proofErr w:type="spellEnd"/>
      <w:r w:rsidRPr="008F0D7A">
        <w:t xml:space="preserve"> account statement</w:t>
      </w:r>
    </w:p>
    <w:p w14:paraId="4D15C173" w14:textId="77777777" w:rsidR="008F0D7A" w:rsidRPr="008F0D7A" w:rsidRDefault="008F0D7A" w:rsidP="008F0D7A">
      <w:pPr>
        <w:pStyle w:val="ListParagraph"/>
        <w:numPr>
          <w:ilvl w:val="0"/>
          <w:numId w:val="36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kangi</w:t>
      </w:r>
      <w:proofErr w:type="spellEnd"/>
      <w:r w:rsidRPr="008F0D7A">
        <w:t xml:space="preserve"> </w:t>
      </w:r>
      <w:proofErr w:type="spellStart"/>
      <w:r w:rsidRPr="008F0D7A">
        <w:t>awarra</w:t>
      </w:r>
      <w:proofErr w:type="spellEnd"/>
      <w:r w:rsidRPr="008F0D7A">
        <w:t xml:space="preserve"> mobile app </w:t>
      </w:r>
      <w:proofErr w:type="spellStart"/>
      <w:r w:rsidRPr="008F0D7A">
        <w:t>arrami</w:t>
      </w:r>
      <w:proofErr w:type="spellEnd"/>
      <w:r w:rsidRPr="008F0D7A">
        <w:t xml:space="preserve"> online account karri log in, </w:t>
      </w:r>
      <w:proofErr w:type="spellStart"/>
      <w:r w:rsidRPr="008F0D7A">
        <w:t>arrami</w:t>
      </w:r>
      <w:proofErr w:type="spellEnd"/>
    </w:p>
    <w:p w14:paraId="56AB3B15" w14:textId="77777777" w:rsidR="008F0D7A" w:rsidRPr="008F0D7A" w:rsidRDefault="008F0D7A" w:rsidP="008F0D7A">
      <w:pPr>
        <w:pStyle w:val="ListParagraph"/>
        <w:numPr>
          <w:ilvl w:val="0"/>
          <w:numId w:val="36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nimarra</w:t>
      </w:r>
      <w:proofErr w:type="spellEnd"/>
      <w:r w:rsidRPr="008F0D7A">
        <w:t xml:space="preserve"> </w:t>
      </w:r>
      <w:proofErr w:type="spellStart"/>
      <w:r w:rsidRPr="008F0D7A">
        <w:t>nimpami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1800 252 604.</w:t>
      </w:r>
    </w:p>
    <w:p w14:paraId="02067A76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nuwuni</w:t>
      </w:r>
      <w:proofErr w:type="spellEnd"/>
      <w:r w:rsidRPr="008F0D7A">
        <w:t xml:space="preserve"> TCU SmartCard, </w:t>
      </w:r>
      <w:proofErr w:type="spellStart"/>
      <w:r w:rsidRPr="008F0D7A">
        <w:t>nimarra</w:t>
      </w:r>
      <w:proofErr w:type="spellEnd"/>
      <w:r w:rsidRPr="008F0D7A">
        <w:t xml:space="preserve"> </w:t>
      </w:r>
      <w:proofErr w:type="spellStart"/>
      <w:r w:rsidRPr="008F0D7A">
        <w:t>kangi</w:t>
      </w:r>
      <w:proofErr w:type="spellEnd"/>
      <w:r w:rsidRPr="008F0D7A">
        <w:t xml:space="preserve"> 1800 828 232.</w:t>
      </w:r>
    </w:p>
    <w:p w14:paraId="4D94AE93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nimpirtimarti</w:t>
      </w:r>
      <w:proofErr w:type="spellEnd"/>
      <w:r w:rsidRPr="008F0D7A">
        <w:t xml:space="preserve"> existing direct debit </w:t>
      </w:r>
      <w:proofErr w:type="spellStart"/>
      <w:r w:rsidRPr="008F0D7A">
        <w:t>kangi</w:t>
      </w:r>
      <w:proofErr w:type="spellEnd"/>
      <w:r w:rsidRPr="008F0D7A">
        <w:t xml:space="preserve"> </w:t>
      </w:r>
      <w:proofErr w:type="spellStart"/>
      <w:r w:rsidRPr="008F0D7A">
        <w:t>nginjila</w:t>
      </w:r>
      <w:proofErr w:type="spellEnd"/>
      <w:r w:rsidRPr="008F0D7A">
        <w:t xml:space="preserve"> enhanced Income Management account, </w:t>
      </w:r>
      <w:proofErr w:type="spellStart"/>
      <w:r w:rsidRPr="008F0D7A">
        <w:t>nimarra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</w:t>
      </w:r>
      <w:proofErr w:type="spellStart"/>
      <w:r w:rsidRPr="008F0D7A">
        <w:t>awuta</w:t>
      </w:r>
      <w:proofErr w:type="spellEnd"/>
      <w:r w:rsidRPr="008F0D7A">
        <w:t xml:space="preserve"> bank </w:t>
      </w:r>
      <w:proofErr w:type="spellStart"/>
      <w:r w:rsidRPr="008F0D7A">
        <w:t>arrami</w:t>
      </w:r>
      <w:proofErr w:type="spellEnd"/>
      <w:r w:rsidRPr="008F0D7A">
        <w:t xml:space="preserve"> business </w:t>
      </w: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payi</w:t>
      </w:r>
      <w:proofErr w:type="spellEnd"/>
      <w:r w:rsidRPr="008F0D7A">
        <w:t xml:space="preserve"> </w:t>
      </w:r>
      <w:proofErr w:type="spellStart"/>
      <w:r w:rsidRPr="008F0D7A">
        <w:t>nimpami</w:t>
      </w:r>
      <w:proofErr w:type="spellEnd"/>
      <w:r w:rsidRPr="008F0D7A">
        <w:t xml:space="preserve"> </w:t>
      </w:r>
      <w:proofErr w:type="spellStart"/>
      <w:r w:rsidRPr="008F0D7A">
        <w:t>ngini</w:t>
      </w:r>
      <w:proofErr w:type="spellEnd"/>
      <w:r w:rsidRPr="008F0D7A">
        <w:t xml:space="preserve"> update </w:t>
      </w:r>
      <w:proofErr w:type="spellStart"/>
      <w:r w:rsidRPr="008F0D7A">
        <w:t>nginjila</w:t>
      </w:r>
      <w:proofErr w:type="spellEnd"/>
      <w:r w:rsidRPr="008F0D7A">
        <w:t xml:space="preserve"> direct debit </w:t>
      </w:r>
      <w:proofErr w:type="spellStart"/>
      <w:r w:rsidRPr="008F0D7A">
        <w:t>ngirramini</w:t>
      </w:r>
      <w:proofErr w:type="spellEnd"/>
      <w:r w:rsidRPr="008F0D7A">
        <w:t xml:space="preserve"> (details) pil</w:t>
      </w:r>
      <w:r w:rsidRPr="008F0D7A">
        <w:rPr>
          <w:rFonts w:eastAsia="Batang" w:hint="eastAsia"/>
          <w:lang w:eastAsia="ko-KR"/>
        </w:rPr>
        <w:t>i</w:t>
      </w:r>
      <w:r w:rsidRPr="008F0D7A">
        <w:t xml:space="preserve"> </w:t>
      </w:r>
      <w:proofErr w:type="spellStart"/>
      <w:r w:rsidRPr="008F0D7A">
        <w:t>awarra</w:t>
      </w:r>
      <w:proofErr w:type="spellEnd"/>
      <w:r w:rsidRPr="008F0D7A">
        <w:t xml:space="preserve"> </w:t>
      </w:r>
      <w:proofErr w:type="spellStart"/>
      <w:r w:rsidRPr="008F0D7A">
        <w:t>wuta</w:t>
      </w:r>
      <w:proofErr w:type="spellEnd"/>
      <w:r w:rsidRPr="008F0D7A">
        <w:t xml:space="preserve"> update </w:t>
      </w:r>
      <w:proofErr w:type="spellStart"/>
      <w:r w:rsidRPr="008F0D7A">
        <w:t>anguwunta</w:t>
      </w:r>
      <w:proofErr w:type="spellEnd"/>
      <w:r w:rsidRPr="008F0D7A">
        <w:t xml:space="preserve"> records.</w:t>
      </w:r>
    </w:p>
    <w:p w14:paraId="5BFA0F9A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F0D7A">
        <w:t xml:space="preserve">Api karri </w:t>
      </w:r>
      <w:proofErr w:type="spellStart"/>
      <w:r w:rsidRPr="008F0D7A">
        <w:t>anguwunta</w:t>
      </w:r>
      <w:proofErr w:type="spellEnd"/>
      <w:r w:rsidRPr="008F0D7A">
        <w:t xml:space="preserve"> records </w:t>
      </w:r>
      <w:proofErr w:type="spellStart"/>
      <w:r w:rsidRPr="008F0D7A">
        <w:t>waya</w:t>
      </w:r>
      <w:proofErr w:type="spellEnd"/>
      <w:r w:rsidRPr="008F0D7A">
        <w:t xml:space="preserve"> updated, </w:t>
      </w:r>
      <w:proofErr w:type="spellStart"/>
      <w:r w:rsidRPr="008F0D7A">
        <w:t>awarra</w:t>
      </w:r>
      <w:proofErr w:type="spellEnd"/>
      <w:r w:rsidRPr="008F0D7A">
        <w:t xml:space="preserve"> direct debit </w:t>
      </w:r>
      <w:proofErr w:type="spellStart"/>
      <w:r w:rsidRPr="008F0D7A">
        <w:t>awunuwuriyi</w:t>
      </w:r>
      <w:proofErr w:type="spellEnd"/>
      <w:r w:rsidRPr="008F0D7A">
        <w:t xml:space="preserve"> kanga </w:t>
      </w:r>
      <w:proofErr w:type="spellStart"/>
      <w:r w:rsidRPr="008F0D7A">
        <w:t>nginjila</w:t>
      </w:r>
      <w:proofErr w:type="spellEnd"/>
      <w:r w:rsidRPr="008F0D7A">
        <w:t xml:space="preserve"> enhanced Income Management account.</w:t>
      </w:r>
    </w:p>
    <w:p w14:paraId="23355B64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8F0D7A">
        <w:rPr>
          <w:b/>
          <w:bCs/>
        </w:rPr>
        <w:t>Ngini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nimpirtimarti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wuntawani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nginja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arrami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nyoni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ngirramini</w:t>
      </w:r>
      <w:proofErr w:type="spellEnd"/>
      <w:r w:rsidRPr="008F0D7A">
        <w:rPr>
          <w:b/>
          <w:bCs/>
        </w:rPr>
        <w:t xml:space="preserve"> (information):</w:t>
      </w:r>
    </w:p>
    <w:p w14:paraId="50FFDA01" w14:textId="77777777" w:rsidR="008F0D7A" w:rsidRPr="008F0D7A" w:rsidRDefault="008F0D7A" w:rsidP="008F0D7A">
      <w:pPr>
        <w:pStyle w:val="ListParagraph"/>
        <w:numPr>
          <w:ilvl w:val="0"/>
          <w:numId w:val="35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Nuwuriyi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servicesaustralia.gov.au/smartcard</w:t>
      </w:r>
    </w:p>
    <w:p w14:paraId="025B2791" w14:textId="77777777" w:rsidR="008F0D7A" w:rsidRPr="008F0D7A" w:rsidRDefault="008F0D7A" w:rsidP="008F0D7A">
      <w:pPr>
        <w:pStyle w:val="ListParagraph"/>
        <w:numPr>
          <w:ilvl w:val="0"/>
          <w:numId w:val="35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Nimarra</w:t>
      </w:r>
      <w:proofErr w:type="spellEnd"/>
      <w:r w:rsidRPr="008F0D7A">
        <w:t xml:space="preserve"> </w:t>
      </w:r>
      <w:proofErr w:type="spellStart"/>
      <w:r w:rsidRPr="008F0D7A">
        <w:t>nimpami</w:t>
      </w:r>
      <w:proofErr w:type="spellEnd"/>
      <w:r w:rsidRPr="008F0D7A">
        <w:t xml:space="preserve"> </w:t>
      </w:r>
      <w:proofErr w:type="spellStart"/>
      <w:r w:rsidRPr="008F0D7A">
        <w:t>kangi</w:t>
      </w:r>
      <w:proofErr w:type="spellEnd"/>
      <w:r w:rsidRPr="008F0D7A">
        <w:t xml:space="preserve"> 1800 252 604 (</w:t>
      </w:r>
      <w:proofErr w:type="spellStart"/>
      <w:r w:rsidRPr="008F0D7A">
        <w:t>nginja</w:t>
      </w:r>
      <w:proofErr w:type="spellEnd"/>
      <w:r w:rsidRPr="008F0D7A">
        <w:t xml:space="preserve"> </w:t>
      </w:r>
      <w:proofErr w:type="spellStart"/>
      <w:r w:rsidRPr="008F0D7A">
        <w:t>nanginta</w:t>
      </w:r>
      <w:proofErr w:type="spellEnd"/>
      <w:r w:rsidRPr="008F0D7A">
        <w:t xml:space="preserve"> </w:t>
      </w:r>
      <w:proofErr w:type="spellStart"/>
      <w:r w:rsidRPr="008F0D7A">
        <w:t>nimi</w:t>
      </w:r>
      <w:proofErr w:type="spellEnd"/>
      <w:r w:rsidRPr="008F0D7A">
        <w:t xml:space="preserve"> interpreter </w:t>
      </w:r>
      <w:proofErr w:type="spellStart"/>
      <w:r w:rsidRPr="008F0D7A">
        <w:t>ngini</w:t>
      </w:r>
      <w:proofErr w:type="spellEnd"/>
      <w:r w:rsidRPr="008F0D7A">
        <w:t xml:space="preserve"> </w:t>
      </w:r>
      <w:proofErr w:type="spellStart"/>
      <w:r w:rsidRPr="008F0D7A">
        <w:t>nimpirtimarti</w:t>
      </w:r>
      <w:proofErr w:type="spellEnd"/>
      <w:r w:rsidRPr="008F0D7A">
        <w:t xml:space="preserve"> </w:t>
      </w:r>
      <w:proofErr w:type="spellStart"/>
      <w:r w:rsidRPr="008F0D7A">
        <w:t>nantinga</w:t>
      </w:r>
      <w:proofErr w:type="spellEnd"/>
      <w:r w:rsidRPr="008F0D7A">
        <w:t xml:space="preserve">), </w:t>
      </w:r>
      <w:proofErr w:type="spellStart"/>
      <w:r w:rsidRPr="008F0D7A">
        <w:t>arrami</w:t>
      </w:r>
      <w:proofErr w:type="spellEnd"/>
    </w:p>
    <w:p w14:paraId="7E0998EC" w14:textId="77777777" w:rsidR="008F0D7A" w:rsidRPr="008F0D7A" w:rsidRDefault="008F0D7A" w:rsidP="008F0D7A">
      <w:pPr>
        <w:pStyle w:val="ListParagraph"/>
        <w:numPr>
          <w:ilvl w:val="0"/>
          <w:numId w:val="35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Nuwuriyi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service centre.</w:t>
      </w:r>
    </w:p>
    <w:p w14:paraId="513C9F3B" w14:textId="77777777" w:rsidR="008F0D7A" w:rsidRPr="008F0D7A" w:rsidRDefault="008F0D7A" w:rsidP="008F0D7A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8F0D7A">
        <w:rPr>
          <w:b/>
          <w:bCs/>
        </w:rPr>
        <w:t>Ngini</w:t>
      </w:r>
      <w:proofErr w:type="spellEnd"/>
      <w:r w:rsidRPr="008F0D7A">
        <w:rPr>
          <w:b/>
          <w:bCs/>
        </w:rPr>
        <w:t xml:space="preserve"> </w:t>
      </w:r>
      <w:proofErr w:type="spellStart"/>
      <w:r w:rsidRPr="008F0D7A">
        <w:rPr>
          <w:b/>
          <w:bCs/>
        </w:rPr>
        <w:t>nuwuni</w:t>
      </w:r>
      <w:proofErr w:type="spellEnd"/>
      <w:r w:rsidRPr="008F0D7A">
        <w:rPr>
          <w:b/>
          <w:bCs/>
        </w:rPr>
        <w:t xml:space="preserve"> TCU SmartCard:</w:t>
      </w:r>
    </w:p>
    <w:p w14:paraId="1DB570D4" w14:textId="77777777" w:rsidR="008F0D7A" w:rsidRPr="008F0D7A" w:rsidRDefault="008F0D7A" w:rsidP="008F0D7A">
      <w:pPr>
        <w:pStyle w:val="ListParagraph"/>
        <w:numPr>
          <w:ilvl w:val="0"/>
          <w:numId w:val="34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Nuwuriyi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tcu.com.au/smartcard</w:t>
      </w:r>
    </w:p>
    <w:p w14:paraId="54B6390D" w14:textId="77777777" w:rsidR="008F0D7A" w:rsidRPr="008F0D7A" w:rsidRDefault="008F0D7A" w:rsidP="008F0D7A">
      <w:pPr>
        <w:pStyle w:val="ListParagraph"/>
        <w:numPr>
          <w:ilvl w:val="0"/>
          <w:numId w:val="34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t>Nimarra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TCU </w:t>
      </w:r>
      <w:proofErr w:type="spellStart"/>
      <w:r w:rsidRPr="008F0D7A">
        <w:t>kangi</w:t>
      </w:r>
      <w:proofErr w:type="spellEnd"/>
      <w:r w:rsidRPr="008F0D7A">
        <w:t xml:space="preserve"> 1800 828 232, </w:t>
      </w:r>
      <w:proofErr w:type="spellStart"/>
      <w:r w:rsidRPr="008F0D7A">
        <w:t>arrami</w:t>
      </w:r>
      <w:proofErr w:type="spellEnd"/>
    </w:p>
    <w:p w14:paraId="6DB77EDD" w14:textId="77777777" w:rsidR="008F0D7A" w:rsidRPr="008F0D7A" w:rsidRDefault="008F0D7A" w:rsidP="008F0D7A">
      <w:pPr>
        <w:pStyle w:val="ListParagraph"/>
        <w:numPr>
          <w:ilvl w:val="0"/>
          <w:numId w:val="34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8F0D7A">
        <w:lastRenderedPageBreak/>
        <w:t>Nuwuriyi</w:t>
      </w:r>
      <w:proofErr w:type="spellEnd"/>
      <w:r w:rsidRPr="008F0D7A">
        <w:t xml:space="preserve"> </w:t>
      </w:r>
      <w:proofErr w:type="spellStart"/>
      <w:r w:rsidRPr="008F0D7A">
        <w:t>kapi</w:t>
      </w:r>
      <w:proofErr w:type="spellEnd"/>
      <w:r w:rsidRPr="008F0D7A">
        <w:t xml:space="preserve"> TCU branch.</w:t>
      </w:r>
    </w:p>
    <w:p w14:paraId="50A3D6AB" w14:textId="6202B09A" w:rsidR="00EE0EBF" w:rsidRPr="00ED37F7" w:rsidRDefault="00EE0EBF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</w:p>
    <w:sectPr w:rsidR="00EE0EBF" w:rsidRPr="00ED3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8ADF4" w14:textId="77777777" w:rsidR="00A37AAE" w:rsidRDefault="00A37AAE" w:rsidP="00B04ED8">
      <w:pPr>
        <w:spacing w:after="0" w:line="240" w:lineRule="auto"/>
      </w:pPr>
      <w:r>
        <w:separator/>
      </w:r>
    </w:p>
  </w:endnote>
  <w:endnote w:type="continuationSeparator" w:id="0">
    <w:p w14:paraId="7C36C3F4" w14:textId="77777777" w:rsidR="00A37AAE" w:rsidRDefault="00A37AAE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67810" w14:textId="77777777" w:rsidR="00A37AAE" w:rsidRDefault="00A37AAE" w:rsidP="00B04ED8">
      <w:pPr>
        <w:spacing w:after="0" w:line="240" w:lineRule="auto"/>
      </w:pPr>
      <w:r>
        <w:separator/>
      </w:r>
    </w:p>
  </w:footnote>
  <w:footnote w:type="continuationSeparator" w:id="0">
    <w:p w14:paraId="27F59C52" w14:textId="77777777" w:rsidR="00A37AAE" w:rsidRDefault="00A37AAE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D077E"/>
    <w:multiLevelType w:val="hybridMultilevel"/>
    <w:tmpl w:val="5CE2D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6415C"/>
    <w:multiLevelType w:val="hybridMultilevel"/>
    <w:tmpl w:val="6DFAA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B402C"/>
    <w:multiLevelType w:val="hybridMultilevel"/>
    <w:tmpl w:val="B9EC19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55DA0"/>
    <w:multiLevelType w:val="hybridMultilevel"/>
    <w:tmpl w:val="B5B223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A7F4A"/>
    <w:multiLevelType w:val="hybridMultilevel"/>
    <w:tmpl w:val="27BE1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C61784"/>
    <w:multiLevelType w:val="hybridMultilevel"/>
    <w:tmpl w:val="BA2EE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5C3CE2"/>
    <w:multiLevelType w:val="hybridMultilevel"/>
    <w:tmpl w:val="87EC09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30"/>
  </w:num>
  <w:num w:numId="2" w16cid:durableId="1465810450">
    <w:abstractNumId w:val="25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2"/>
  </w:num>
  <w:num w:numId="7" w16cid:durableId="2120172916">
    <w:abstractNumId w:val="8"/>
  </w:num>
  <w:num w:numId="8" w16cid:durableId="412626009">
    <w:abstractNumId w:val="33"/>
  </w:num>
  <w:num w:numId="9" w16cid:durableId="1460608755">
    <w:abstractNumId w:val="31"/>
  </w:num>
  <w:num w:numId="10" w16cid:durableId="986665818">
    <w:abstractNumId w:val="23"/>
  </w:num>
  <w:num w:numId="11" w16cid:durableId="401371915">
    <w:abstractNumId w:val="15"/>
  </w:num>
  <w:num w:numId="12" w16cid:durableId="1093433001">
    <w:abstractNumId w:val="34"/>
  </w:num>
  <w:num w:numId="13" w16cid:durableId="1196385437">
    <w:abstractNumId w:val="4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6"/>
  </w:num>
  <w:num w:numId="19" w16cid:durableId="1077895909">
    <w:abstractNumId w:val="14"/>
  </w:num>
  <w:num w:numId="20" w16cid:durableId="1604873604">
    <w:abstractNumId w:val="9"/>
  </w:num>
  <w:num w:numId="21" w16cid:durableId="398525425">
    <w:abstractNumId w:val="24"/>
  </w:num>
  <w:num w:numId="22" w16cid:durableId="466708080">
    <w:abstractNumId w:val="3"/>
  </w:num>
  <w:num w:numId="23" w16cid:durableId="1006978651">
    <w:abstractNumId w:val="20"/>
  </w:num>
  <w:num w:numId="24" w16cid:durableId="1322540261">
    <w:abstractNumId w:val="32"/>
  </w:num>
  <w:num w:numId="25" w16cid:durableId="553388690">
    <w:abstractNumId w:val="13"/>
  </w:num>
  <w:num w:numId="26" w16cid:durableId="1067461763">
    <w:abstractNumId w:val="19"/>
  </w:num>
  <w:num w:numId="27" w16cid:durableId="1088648372">
    <w:abstractNumId w:val="27"/>
  </w:num>
  <w:num w:numId="28" w16cid:durableId="520093798">
    <w:abstractNumId w:val="28"/>
  </w:num>
  <w:num w:numId="29" w16cid:durableId="1024818826">
    <w:abstractNumId w:val="12"/>
  </w:num>
  <w:num w:numId="30" w16cid:durableId="775444391">
    <w:abstractNumId w:val="22"/>
  </w:num>
  <w:num w:numId="31" w16cid:durableId="31274285">
    <w:abstractNumId w:val="16"/>
  </w:num>
  <w:num w:numId="32" w16cid:durableId="2069300707">
    <w:abstractNumId w:val="29"/>
  </w:num>
  <w:num w:numId="33" w16cid:durableId="376589929">
    <w:abstractNumId w:val="17"/>
  </w:num>
  <w:num w:numId="34" w16cid:durableId="266817413">
    <w:abstractNumId w:val="21"/>
  </w:num>
  <w:num w:numId="35" w16cid:durableId="1173570341">
    <w:abstractNumId w:val="5"/>
  </w:num>
  <w:num w:numId="36" w16cid:durableId="9772991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B54CA"/>
    <w:rsid w:val="004D12EA"/>
    <w:rsid w:val="004E5CBF"/>
    <w:rsid w:val="005440DC"/>
    <w:rsid w:val="005B6663"/>
    <w:rsid w:val="005C3AA9"/>
    <w:rsid w:val="005D29CD"/>
    <w:rsid w:val="00620ACD"/>
    <w:rsid w:val="00621FC5"/>
    <w:rsid w:val="00637B02"/>
    <w:rsid w:val="0067218E"/>
    <w:rsid w:val="00683A84"/>
    <w:rsid w:val="006A4CE7"/>
    <w:rsid w:val="006B4395"/>
    <w:rsid w:val="006C2E1D"/>
    <w:rsid w:val="006D6617"/>
    <w:rsid w:val="0074384E"/>
    <w:rsid w:val="00757D1F"/>
    <w:rsid w:val="00785261"/>
    <w:rsid w:val="007960D3"/>
    <w:rsid w:val="007B0256"/>
    <w:rsid w:val="007D1B28"/>
    <w:rsid w:val="007F02F9"/>
    <w:rsid w:val="00802365"/>
    <w:rsid w:val="00806F33"/>
    <w:rsid w:val="00826B03"/>
    <w:rsid w:val="0083177B"/>
    <w:rsid w:val="008F0D7A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37AAE"/>
    <w:rsid w:val="00A45C60"/>
    <w:rsid w:val="00A576D5"/>
    <w:rsid w:val="00AB1B16"/>
    <w:rsid w:val="00B04ED8"/>
    <w:rsid w:val="00B4443B"/>
    <w:rsid w:val="00B56715"/>
    <w:rsid w:val="00B91E3E"/>
    <w:rsid w:val="00B92AC1"/>
    <w:rsid w:val="00BA2DB9"/>
    <w:rsid w:val="00BE7148"/>
    <w:rsid w:val="00C13F08"/>
    <w:rsid w:val="00C84DD7"/>
    <w:rsid w:val="00CB5863"/>
    <w:rsid w:val="00D55F0A"/>
    <w:rsid w:val="00DA243A"/>
    <w:rsid w:val="00DB380F"/>
    <w:rsid w:val="00DD5DB5"/>
    <w:rsid w:val="00E273E4"/>
    <w:rsid w:val="00E3102B"/>
    <w:rsid w:val="00E33D10"/>
    <w:rsid w:val="00E3512F"/>
    <w:rsid w:val="00E9300F"/>
    <w:rsid w:val="00ED37F7"/>
    <w:rsid w:val="00EE0EBF"/>
    <w:rsid w:val="00F30AFE"/>
    <w:rsid w:val="00F52F0B"/>
    <w:rsid w:val="00F64174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3450</Characters>
  <Application>Microsoft Office Word</Application>
  <DocSecurity>0</DocSecurity>
  <Lines>68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2025-08-12T04:01:00Z</dcterms:created>
  <dcterms:modified xsi:type="dcterms:W3CDTF">2025-08-12T04:02:00Z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A31618EA958031B00655BFAED6802994</vt:lpwstr>
  </property>
  <property fmtid="{D5CDD505-2E9C-101B-9397-08002B2CF9AE}" pid="21" name="PM_Hash_Salt">
    <vt:lpwstr>BA8311A64D04C434229C83F7E8AB8BAF</vt:lpwstr>
  </property>
  <property fmtid="{D5CDD505-2E9C-101B-9397-08002B2CF9AE}" pid="22" name="PM_Hash_SHA1">
    <vt:lpwstr>809584DC312F9A5EA14035737D30DE3F96DFCB6E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v=2022.1;a=SHA256;h=BB7310ECC5ED27D6CD2F87E11EFA6FCB600D99141E2E72CD396A08B7D8A97CBB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b54c7cb81c6b4bdcb9af4a1a13c878b2</vt:lpwstr>
  </property>
  <property fmtid="{D5CDD505-2E9C-101B-9397-08002B2CF9AE}" pid="37" name="PMUuid">
    <vt:lpwstr>v=2022.2;d=gov.au;g=46DD6D7C-8107-577B-BC6E-F348953B2E44</vt:lpwstr>
  </property>
</Properties>
</file>