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399EB" w14:textId="77777777" w:rsidR="007B0256" w:rsidRDefault="00802365" w:rsidP="00B91E3E">
      <w:r>
        <w:rPr>
          <w:rFonts w:ascii="Times New Roman"/>
          <w:noProof/>
          <w:sz w:val="20"/>
          <w:lang w:eastAsia="en-AU"/>
        </w:rPr>
        <w:drawing>
          <wp:inline distT="0" distB="0" distL="0" distR="0" wp14:anchorId="1DA895AF" wp14:editId="67832D85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48611" w14:textId="77777777" w:rsidR="00802365" w:rsidRDefault="00802365" w:rsidP="00B91E3E"/>
    <w:p w14:paraId="0CB80EC6" w14:textId="7DEDFDC9" w:rsidR="001404AC" w:rsidRPr="00802365" w:rsidRDefault="00802365" w:rsidP="00802365">
      <w:pPr>
        <w:rPr>
          <w:b/>
          <w:sz w:val="32"/>
        </w:rPr>
      </w:pPr>
      <w:r w:rsidRPr="00802365">
        <w:rPr>
          <w:b/>
          <w:sz w:val="32"/>
        </w:rPr>
        <w:t>Translated Script</w:t>
      </w:r>
      <w:r w:rsidR="00240DD1">
        <w:rPr>
          <w:b/>
          <w:sz w:val="32"/>
        </w:rPr>
        <w:t xml:space="preserve"> – </w:t>
      </w:r>
      <w:r w:rsidR="002716B1">
        <w:rPr>
          <w:b/>
          <w:sz w:val="32"/>
        </w:rPr>
        <w:t>Tiwi</w:t>
      </w:r>
    </w:p>
    <w:p w14:paraId="48894E6E" w14:textId="39CAB648" w:rsidR="00240DD1" w:rsidRDefault="00EE0EBF" w:rsidP="00135296">
      <w:pPr>
        <w:rPr>
          <w:b/>
        </w:rPr>
      </w:pPr>
      <w:r>
        <w:rPr>
          <w:b/>
        </w:rPr>
        <w:t xml:space="preserve">How to </w:t>
      </w:r>
      <w:r w:rsidR="002716B1">
        <w:rPr>
          <w:b/>
        </w:rPr>
        <w:t>keep your money and SmartCard safe</w:t>
      </w:r>
      <w:r w:rsidR="00240DD1">
        <w:rPr>
          <w:b/>
        </w:rPr>
        <w:t xml:space="preserve"> – Animated Video</w:t>
      </w:r>
    </w:p>
    <w:p w14:paraId="3061D1E8" w14:textId="77777777" w:rsidR="00206B78" w:rsidRPr="00206B78" w:rsidRDefault="00206B78" w:rsidP="00206B78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proofErr w:type="spellStart"/>
      <w:r w:rsidRPr="00206B78">
        <w:rPr>
          <w:b/>
          <w:bCs/>
        </w:rPr>
        <w:t>Ngirramini</w:t>
      </w:r>
      <w:proofErr w:type="spellEnd"/>
      <w:r w:rsidRPr="00206B78">
        <w:rPr>
          <w:b/>
          <w:bCs/>
        </w:rPr>
        <w:t xml:space="preserve"> </w:t>
      </w:r>
      <w:proofErr w:type="spellStart"/>
      <w:r w:rsidRPr="00206B78">
        <w:rPr>
          <w:b/>
          <w:bCs/>
        </w:rPr>
        <w:t>ngini</w:t>
      </w:r>
      <w:proofErr w:type="spellEnd"/>
      <w:r w:rsidRPr="00206B78">
        <w:rPr>
          <w:b/>
          <w:bCs/>
        </w:rPr>
        <w:t xml:space="preserve"> </w:t>
      </w:r>
      <w:proofErr w:type="spellStart"/>
      <w:r w:rsidRPr="00206B78">
        <w:rPr>
          <w:b/>
          <w:bCs/>
        </w:rPr>
        <w:t>nginjila</w:t>
      </w:r>
      <w:proofErr w:type="spellEnd"/>
      <w:r w:rsidRPr="00206B78">
        <w:rPr>
          <w:b/>
          <w:bCs/>
        </w:rPr>
        <w:t xml:space="preserve"> </w:t>
      </w:r>
      <w:proofErr w:type="spellStart"/>
      <w:r w:rsidRPr="00206B78">
        <w:rPr>
          <w:b/>
          <w:bCs/>
        </w:rPr>
        <w:t>kunawuni</w:t>
      </w:r>
      <w:proofErr w:type="spellEnd"/>
      <w:r w:rsidRPr="00206B78">
        <w:rPr>
          <w:b/>
          <w:bCs/>
        </w:rPr>
        <w:t xml:space="preserve"> </w:t>
      </w:r>
      <w:proofErr w:type="spellStart"/>
      <w:r w:rsidRPr="00206B78">
        <w:rPr>
          <w:b/>
          <w:bCs/>
        </w:rPr>
        <w:t>amintiya</w:t>
      </w:r>
      <w:proofErr w:type="spellEnd"/>
      <w:r w:rsidRPr="00206B78">
        <w:rPr>
          <w:b/>
          <w:bCs/>
        </w:rPr>
        <w:t xml:space="preserve"> SmartCard safe</w:t>
      </w:r>
    </w:p>
    <w:p w14:paraId="33BE873A" w14:textId="77777777" w:rsidR="00206B78" w:rsidRPr="00206B78" w:rsidRDefault="00206B78" w:rsidP="00206B78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206B78">
        <w:t>Nginanki</w:t>
      </w:r>
      <w:proofErr w:type="spellEnd"/>
      <w:r w:rsidRPr="00206B78">
        <w:t xml:space="preserve"> </w:t>
      </w:r>
      <w:proofErr w:type="spellStart"/>
      <w:r w:rsidRPr="00206B78">
        <w:t>warntarrarna</w:t>
      </w:r>
      <w:proofErr w:type="spellEnd"/>
      <w:r w:rsidRPr="00206B78">
        <w:t xml:space="preserve"> </w:t>
      </w:r>
      <w:proofErr w:type="spellStart"/>
      <w:r w:rsidRPr="00206B78">
        <w:t>ngirramini</w:t>
      </w:r>
      <w:proofErr w:type="spellEnd"/>
      <w:r w:rsidRPr="00206B78">
        <w:t xml:space="preserve"> karri </w:t>
      </w:r>
      <w:proofErr w:type="spellStart"/>
      <w:r w:rsidRPr="00206B78">
        <w:t>tayamangi</w:t>
      </w:r>
      <w:proofErr w:type="spellEnd"/>
      <w:r w:rsidRPr="00206B78">
        <w:t xml:space="preserve"> </w:t>
      </w:r>
      <w:proofErr w:type="spellStart"/>
      <w:r w:rsidRPr="00206B78">
        <w:t>nginjila</w:t>
      </w:r>
      <w:proofErr w:type="spellEnd"/>
      <w:r w:rsidRPr="00206B78">
        <w:t xml:space="preserve"> </w:t>
      </w:r>
      <w:proofErr w:type="spellStart"/>
      <w:r w:rsidRPr="00206B78">
        <w:t>kunawuni</w:t>
      </w:r>
      <w:proofErr w:type="spellEnd"/>
      <w:r w:rsidRPr="00206B78">
        <w:t xml:space="preserve"> </w:t>
      </w:r>
      <w:proofErr w:type="spellStart"/>
      <w:r w:rsidRPr="00206B78">
        <w:t>amintiya</w:t>
      </w:r>
      <w:proofErr w:type="spellEnd"/>
      <w:r w:rsidRPr="00206B78">
        <w:t xml:space="preserve"> </w:t>
      </w:r>
      <w:proofErr w:type="spellStart"/>
      <w:r w:rsidRPr="00206B78">
        <w:t>nginjila</w:t>
      </w:r>
      <w:proofErr w:type="spellEnd"/>
      <w:r w:rsidRPr="00206B78">
        <w:t xml:space="preserve"> SmartCard safe.</w:t>
      </w:r>
    </w:p>
    <w:p w14:paraId="2F567CA9" w14:textId="77777777" w:rsidR="00206B78" w:rsidRPr="00206B78" w:rsidRDefault="00206B78" w:rsidP="00206B78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206B78">
        <w:t>Nguntawani</w:t>
      </w:r>
      <w:proofErr w:type="spellEnd"/>
      <w:r w:rsidRPr="00206B78">
        <w:t xml:space="preserve"> </w:t>
      </w:r>
      <w:proofErr w:type="spellStart"/>
      <w:r w:rsidRPr="00206B78">
        <w:t>nginjila</w:t>
      </w:r>
      <w:proofErr w:type="spellEnd"/>
      <w:r w:rsidRPr="00206B78">
        <w:t xml:space="preserve"> SmartCard safe, </w:t>
      </w:r>
      <w:proofErr w:type="spellStart"/>
      <w:r w:rsidRPr="00206B78">
        <w:t>karluwu</w:t>
      </w:r>
      <w:proofErr w:type="spellEnd"/>
      <w:r w:rsidRPr="00206B78">
        <w:t>:</w:t>
      </w:r>
    </w:p>
    <w:p w14:paraId="23F928E7" w14:textId="77777777" w:rsidR="00206B78" w:rsidRPr="00206B78" w:rsidRDefault="00206B78" w:rsidP="00206B78">
      <w:pPr>
        <w:pStyle w:val="ListParagraph"/>
        <w:numPr>
          <w:ilvl w:val="0"/>
          <w:numId w:val="23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206B78">
        <w:t>nimpakirayi</w:t>
      </w:r>
      <w:proofErr w:type="spellEnd"/>
      <w:r w:rsidRPr="00206B78">
        <w:t xml:space="preserve"> </w:t>
      </w:r>
      <w:proofErr w:type="spellStart"/>
      <w:r w:rsidRPr="00206B78">
        <w:t>awuta</w:t>
      </w:r>
      <w:proofErr w:type="spellEnd"/>
      <w:r w:rsidRPr="00206B78">
        <w:t xml:space="preserve"> </w:t>
      </w:r>
      <w:proofErr w:type="spellStart"/>
      <w:r w:rsidRPr="00206B78">
        <w:t>nginjila</w:t>
      </w:r>
      <w:proofErr w:type="spellEnd"/>
      <w:r w:rsidRPr="00206B78">
        <w:t xml:space="preserve"> SmartCard </w:t>
      </w:r>
      <w:proofErr w:type="spellStart"/>
      <w:r w:rsidRPr="00206B78">
        <w:t>kapi</w:t>
      </w:r>
      <w:proofErr w:type="spellEnd"/>
      <w:r w:rsidRPr="00206B78">
        <w:t xml:space="preserve"> </w:t>
      </w:r>
      <w:proofErr w:type="spellStart"/>
      <w:r w:rsidRPr="00206B78">
        <w:t>kutakuwapi</w:t>
      </w:r>
      <w:proofErr w:type="spellEnd"/>
      <w:r w:rsidRPr="00206B78">
        <w:t xml:space="preserve">, </w:t>
      </w:r>
      <w:proofErr w:type="spellStart"/>
      <w:r w:rsidRPr="00206B78">
        <w:t>amintiya</w:t>
      </w:r>
      <w:proofErr w:type="spellEnd"/>
      <w:r w:rsidRPr="00206B78">
        <w:t xml:space="preserve"> </w:t>
      </w:r>
      <w:proofErr w:type="spellStart"/>
      <w:r w:rsidRPr="00206B78">
        <w:t>ngirrimipi</w:t>
      </w:r>
      <w:proofErr w:type="spellEnd"/>
      <w:r w:rsidRPr="00206B78">
        <w:t xml:space="preserve"> </w:t>
      </w:r>
      <w:proofErr w:type="spellStart"/>
      <w:r w:rsidRPr="00206B78">
        <w:t>amintiya</w:t>
      </w:r>
      <w:proofErr w:type="spellEnd"/>
      <w:r w:rsidRPr="00206B78">
        <w:t xml:space="preserve"> </w:t>
      </w:r>
      <w:proofErr w:type="spellStart"/>
      <w:r w:rsidRPr="00206B78">
        <w:t>nuwa</w:t>
      </w:r>
      <w:proofErr w:type="spellEnd"/>
      <w:r w:rsidRPr="00206B78">
        <w:t xml:space="preserve"> </w:t>
      </w:r>
      <w:proofErr w:type="spellStart"/>
      <w:r w:rsidRPr="00206B78">
        <w:t>mamanta</w:t>
      </w:r>
      <w:proofErr w:type="spellEnd"/>
    </w:p>
    <w:p w14:paraId="28A2E0AA" w14:textId="77777777" w:rsidR="00206B78" w:rsidRPr="00206B78" w:rsidRDefault="00206B78" w:rsidP="00206B78">
      <w:pPr>
        <w:pStyle w:val="ListParagraph"/>
        <w:numPr>
          <w:ilvl w:val="0"/>
          <w:numId w:val="23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206B78">
        <w:t>jakirayi</w:t>
      </w:r>
      <w:proofErr w:type="spellEnd"/>
      <w:r w:rsidRPr="00206B78">
        <w:t xml:space="preserve"> </w:t>
      </w:r>
      <w:proofErr w:type="spellStart"/>
      <w:r w:rsidRPr="00206B78">
        <w:t>nginjila</w:t>
      </w:r>
      <w:proofErr w:type="spellEnd"/>
      <w:r w:rsidRPr="00206B78">
        <w:t xml:space="preserve"> password </w:t>
      </w:r>
      <w:proofErr w:type="spellStart"/>
      <w:r w:rsidRPr="00206B78">
        <w:t>amintiya</w:t>
      </w:r>
      <w:proofErr w:type="spellEnd"/>
      <w:r w:rsidRPr="00206B78">
        <w:t xml:space="preserve"> PIN </w:t>
      </w:r>
      <w:proofErr w:type="spellStart"/>
      <w:r w:rsidRPr="00206B78">
        <w:t>kapi</w:t>
      </w:r>
      <w:proofErr w:type="spellEnd"/>
      <w:r w:rsidRPr="00206B78">
        <w:t xml:space="preserve"> </w:t>
      </w:r>
      <w:proofErr w:type="spellStart"/>
      <w:r w:rsidRPr="00206B78">
        <w:t>kutakuwapi</w:t>
      </w:r>
      <w:proofErr w:type="spellEnd"/>
    </w:p>
    <w:p w14:paraId="0B919CD2" w14:textId="77777777" w:rsidR="00206B78" w:rsidRPr="00206B78" w:rsidRDefault="00206B78" w:rsidP="00206B78">
      <w:pPr>
        <w:pStyle w:val="ListParagraph"/>
        <w:numPr>
          <w:ilvl w:val="0"/>
          <w:numId w:val="23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206B78">
        <w:t>takirimi</w:t>
      </w:r>
      <w:proofErr w:type="spellEnd"/>
      <w:r w:rsidRPr="00206B78">
        <w:t xml:space="preserve"> </w:t>
      </w:r>
      <w:proofErr w:type="spellStart"/>
      <w:r w:rsidRPr="00206B78">
        <w:t>nginjila</w:t>
      </w:r>
      <w:proofErr w:type="spellEnd"/>
      <w:r w:rsidRPr="00206B78">
        <w:t xml:space="preserve"> password </w:t>
      </w:r>
      <w:proofErr w:type="spellStart"/>
      <w:r w:rsidRPr="00206B78">
        <w:t>amintiya</w:t>
      </w:r>
      <w:proofErr w:type="spellEnd"/>
      <w:r w:rsidRPr="00206B78">
        <w:t xml:space="preserve"> PIN </w:t>
      </w:r>
      <w:proofErr w:type="spellStart"/>
      <w:r w:rsidRPr="00206B78">
        <w:t>ngini</w:t>
      </w:r>
      <w:proofErr w:type="spellEnd"/>
      <w:r w:rsidRPr="00206B78">
        <w:t xml:space="preserve"> </w:t>
      </w:r>
      <w:proofErr w:type="spellStart"/>
      <w:r w:rsidRPr="00206B78">
        <w:t>katukuwapi</w:t>
      </w:r>
      <w:proofErr w:type="spellEnd"/>
      <w:r w:rsidRPr="00206B78">
        <w:t xml:space="preserve"> </w:t>
      </w:r>
      <w:proofErr w:type="spellStart"/>
      <w:r w:rsidRPr="00206B78">
        <w:t>wurrumajawu</w:t>
      </w:r>
      <w:proofErr w:type="spellEnd"/>
      <w:r w:rsidRPr="00206B78">
        <w:t xml:space="preserve"> </w:t>
      </w:r>
      <w:proofErr w:type="spellStart"/>
      <w:r w:rsidRPr="00206B78">
        <w:t>wurumi</w:t>
      </w:r>
      <w:proofErr w:type="spellEnd"/>
    </w:p>
    <w:p w14:paraId="6C39ED91" w14:textId="77777777" w:rsidR="00206B78" w:rsidRPr="00206B78" w:rsidRDefault="00206B78" w:rsidP="00206B78">
      <w:pPr>
        <w:pStyle w:val="ListParagraph"/>
        <w:numPr>
          <w:ilvl w:val="0"/>
          <w:numId w:val="23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206B78">
        <w:t>jikirriniti</w:t>
      </w:r>
      <w:proofErr w:type="spellEnd"/>
      <w:r w:rsidRPr="00206B78">
        <w:t xml:space="preserve"> </w:t>
      </w:r>
      <w:proofErr w:type="spellStart"/>
      <w:r w:rsidRPr="00206B78">
        <w:t>nginjila</w:t>
      </w:r>
      <w:proofErr w:type="spellEnd"/>
      <w:r w:rsidRPr="00206B78">
        <w:t xml:space="preserve"> password </w:t>
      </w:r>
      <w:proofErr w:type="spellStart"/>
      <w:r w:rsidRPr="00206B78">
        <w:t>amintiya</w:t>
      </w:r>
      <w:proofErr w:type="spellEnd"/>
      <w:r w:rsidRPr="00206B78">
        <w:t xml:space="preserve"> PIN </w:t>
      </w:r>
      <w:proofErr w:type="spellStart"/>
      <w:r w:rsidRPr="00206B78">
        <w:t>kapi</w:t>
      </w:r>
      <w:proofErr w:type="spellEnd"/>
      <w:r w:rsidRPr="00206B78">
        <w:t xml:space="preserve"> </w:t>
      </w:r>
      <w:proofErr w:type="spellStart"/>
      <w:r w:rsidRPr="00206B78">
        <w:t>kutakuwapi</w:t>
      </w:r>
      <w:proofErr w:type="spellEnd"/>
      <w:r w:rsidRPr="00206B78">
        <w:t xml:space="preserve"> </w:t>
      </w:r>
      <w:proofErr w:type="spellStart"/>
      <w:r w:rsidRPr="00206B78">
        <w:t>karluwu</w:t>
      </w:r>
      <w:proofErr w:type="spellEnd"/>
      <w:r w:rsidRPr="00206B78">
        <w:t xml:space="preserve"> </w:t>
      </w:r>
      <w:proofErr w:type="spellStart"/>
      <w:r w:rsidRPr="00206B78">
        <w:t>wu-wunayi</w:t>
      </w:r>
      <w:proofErr w:type="spellEnd"/>
      <w:r w:rsidRPr="00206B78">
        <w:t xml:space="preserve"> </w:t>
      </w:r>
      <w:proofErr w:type="spellStart"/>
      <w:r w:rsidRPr="00206B78">
        <w:t>awarra</w:t>
      </w:r>
      <w:proofErr w:type="spellEnd"/>
    </w:p>
    <w:p w14:paraId="055BC63F" w14:textId="77777777" w:rsidR="00206B78" w:rsidRPr="00206B78" w:rsidRDefault="00206B78" w:rsidP="00206B78">
      <w:pPr>
        <w:pStyle w:val="ListParagraph"/>
        <w:numPr>
          <w:ilvl w:val="0"/>
          <w:numId w:val="23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206B78">
        <w:t>wupakuluwunyi</w:t>
      </w:r>
      <w:proofErr w:type="spellEnd"/>
      <w:r w:rsidRPr="00206B78">
        <w:t xml:space="preserve"> </w:t>
      </w:r>
      <w:proofErr w:type="spellStart"/>
      <w:r w:rsidRPr="00206B78">
        <w:t>nginjila</w:t>
      </w:r>
      <w:proofErr w:type="spellEnd"/>
      <w:r w:rsidRPr="00206B78">
        <w:t xml:space="preserve"> PIN</w:t>
      </w:r>
    </w:p>
    <w:p w14:paraId="2CD10806" w14:textId="77777777" w:rsidR="00206B78" w:rsidRPr="00206B78" w:rsidRDefault="00206B78" w:rsidP="00206B78">
      <w:pPr>
        <w:pStyle w:val="ListParagraph"/>
        <w:numPr>
          <w:ilvl w:val="0"/>
          <w:numId w:val="23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206B78">
        <w:t>purruwunyawu</w:t>
      </w:r>
      <w:proofErr w:type="spellEnd"/>
      <w:r w:rsidRPr="00206B78">
        <w:t xml:space="preserve"> </w:t>
      </w:r>
      <w:proofErr w:type="spellStart"/>
      <w:r w:rsidRPr="00206B78">
        <w:t>nginjila</w:t>
      </w:r>
      <w:proofErr w:type="spellEnd"/>
      <w:r w:rsidRPr="00206B78">
        <w:t xml:space="preserve"> SmartCard</w:t>
      </w:r>
    </w:p>
    <w:p w14:paraId="6A2D9D4D" w14:textId="77777777" w:rsidR="00206B78" w:rsidRPr="00206B78" w:rsidRDefault="00206B78" w:rsidP="00206B78">
      <w:pPr>
        <w:pStyle w:val="ListParagraph"/>
        <w:numPr>
          <w:ilvl w:val="0"/>
          <w:numId w:val="23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206B78">
        <w:t>nimpamuriyi</w:t>
      </w:r>
      <w:proofErr w:type="spellEnd"/>
      <w:r w:rsidRPr="00206B78">
        <w:t xml:space="preserve"> </w:t>
      </w:r>
      <w:proofErr w:type="spellStart"/>
      <w:r w:rsidRPr="00206B78">
        <w:t>nginjila</w:t>
      </w:r>
      <w:proofErr w:type="spellEnd"/>
      <w:r w:rsidRPr="00206B78">
        <w:t xml:space="preserve"> SmartCard </w:t>
      </w:r>
      <w:proofErr w:type="spellStart"/>
      <w:r w:rsidRPr="00206B78">
        <w:t>yintayi</w:t>
      </w:r>
      <w:proofErr w:type="spellEnd"/>
      <w:r w:rsidRPr="00206B78">
        <w:t xml:space="preserve"> </w:t>
      </w:r>
      <w:proofErr w:type="spellStart"/>
      <w:r w:rsidRPr="00206B78">
        <w:t>kapi</w:t>
      </w:r>
      <w:proofErr w:type="spellEnd"/>
      <w:r w:rsidRPr="00206B78">
        <w:t xml:space="preserve"> store</w:t>
      </w:r>
    </w:p>
    <w:p w14:paraId="72F88BFB" w14:textId="77777777" w:rsidR="00206B78" w:rsidRPr="00206B78" w:rsidRDefault="00206B78" w:rsidP="00206B78">
      <w:pPr>
        <w:pStyle w:val="ListParagraph"/>
        <w:numPr>
          <w:ilvl w:val="0"/>
          <w:numId w:val="23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206B78">
        <w:t xml:space="preserve">tanga </w:t>
      </w:r>
      <w:proofErr w:type="spellStart"/>
      <w:r w:rsidRPr="00206B78">
        <w:t>nginjila</w:t>
      </w:r>
      <w:proofErr w:type="spellEnd"/>
      <w:r w:rsidRPr="00206B78">
        <w:t xml:space="preserve"> SmartCard </w:t>
      </w:r>
      <w:proofErr w:type="spellStart"/>
      <w:r w:rsidRPr="00206B78">
        <w:t>kapi</w:t>
      </w:r>
      <w:proofErr w:type="spellEnd"/>
      <w:r w:rsidRPr="00206B78">
        <w:t xml:space="preserve"> </w:t>
      </w:r>
      <w:proofErr w:type="spellStart"/>
      <w:r w:rsidRPr="00206B78">
        <w:t>nginjila</w:t>
      </w:r>
      <w:proofErr w:type="spellEnd"/>
      <w:r w:rsidRPr="00206B78">
        <w:t xml:space="preserve"> digital wallet </w:t>
      </w:r>
      <w:proofErr w:type="spellStart"/>
      <w:r w:rsidRPr="00206B78">
        <w:t>ngini</w:t>
      </w:r>
      <w:proofErr w:type="spellEnd"/>
      <w:r w:rsidRPr="00206B78">
        <w:t xml:space="preserve"> </w:t>
      </w:r>
      <w:proofErr w:type="spellStart"/>
      <w:r w:rsidRPr="00206B78">
        <w:t>nuwuyati</w:t>
      </w:r>
      <w:proofErr w:type="spellEnd"/>
      <w:r w:rsidRPr="00206B78">
        <w:t xml:space="preserve"> mobile phone.</w:t>
      </w:r>
    </w:p>
    <w:p w14:paraId="441F036F" w14:textId="77777777" w:rsidR="00206B78" w:rsidRPr="00206B78" w:rsidRDefault="00206B78" w:rsidP="00206B78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206B78">
        <w:t>Ngini</w:t>
      </w:r>
      <w:proofErr w:type="spellEnd"/>
      <w:r w:rsidRPr="00206B78">
        <w:t xml:space="preserve"> </w:t>
      </w:r>
      <w:proofErr w:type="spellStart"/>
      <w:r w:rsidRPr="00206B78">
        <w:t>nimpalamiya</w:t>
      </w:r>
      <w:proofErr w:type="spellEnd"/>
      <w:r w:rsidRPr="00206B78">
        <w:t xml:space="preserve"> </w:t>
      </w:r>
      <w:proofErr w:type="spellStart"/>
      <w:r w:rsidRPr="00206B78">
        <w:t>nginjila</w:t>
      </w:r>
      <w:proofErr w:type="spellEnd"/>
      <w:r w:rsidRPr="00206B78">
        <w:t xml:space="preserve"> SmartCard </w:t>
      </w:r>
      <w:proofErr w:type="spellStart"/>
      <w:r w:rsidRPr="00206B78">
        <w:t>kapi</w:t>
      </w:r>
      <w:proofErr w:type="spellEnd"/>
      <w:r w:rsidRPr="00206B78">
        <w:t xml:space="preserve"> </w:t>
      </w:r>
      <w:proofErr w:type="spellStart"/>
      <w:r w:rsidRPr="00206B78">
        <w:t>nginjila</w:t>
      </w:r>
      <w:proofErr w:type="spellEnd"/>
      <w:r w:rsidRPr="00206B78">
        <w:t xml:space="preserve"> digital wallet, </w:t>
      </w:r>
      <w:proofErr w:type="spellStart"/>
      <w:r w:rsidRPr="00206B78">
        <w:t>awarra</w:t>
      </w:r>
      <w:proofErr w:type="spellEnd"/>
      <w:r w:rsidRPr="00206B78">
        <w:t xml:space="preserve"> </w:t>
      </w:r>
      <w:proofErr w:type="spellStart"/>
      <w:r w:rsidRPr="00206B78">
        <w:t>nanki</w:t>
      </w:r>
      <w:proofErr w:type="spellEnd"/>
      <w:r w:rsidRPr="00206B78">
        <w:t xml:space="preserve"> </w:t>
      </w:r>
      <w:proofErr w:type="spellStart"/>
      <w:r w:rsidRPr="00206B78">
        <w:t>tayamangi</w:t>
      </w:r>
      <w:proofErr w:type="spellEnd"/>
      <w:r w:rsidRPr="00206B78">
        <w:t xml:space="preserve"> </w:t>
      </w:r>
      <w:proofErr w:type="spellStart"/>
      <w:r w:rsidRPr="00206B78">
        <w:t>nginjila</w:t>
      </w:r>
      <w:proofErr w:type="spellEnd"/>
      <w:r w:rsidRPr="00206B78">
        <w:t xml:space="preserve"> device </w:t>
      </w:r>
      <w:proofErr w:type="spellStart"/>
      <w:r w:rsidRPr="00206B78">
        <w:t>ngininanji</w:t>
      </w:r>
      <w:proofErr w:type="spellEnd"/>
      <w:r w:rsidRPr="00206B78">
        <w:t xml:space="preserve"> </w:t>
      </w:r>
      <w:proofErr w:type="spellStart"/>
      <w:r w:rsidRPr="00206B78">
        <w:t>nginjila</w:t>
      </w:r>
      <w:proofErr w:type="spellEnd"/>
      <w:r w:rsidRPr="00206B78">
        <w:t xml:space="preserve"> purse </w:t>
      </w:r>
      <w:proofErr w:type="spellStart"/>
      <w:r w:rsidRPr="00206B78">
        <w:t>arrami</w:t>
      </w:r>
      <w:proofErr w:type="spellEnd"/>
      <w:r w:rsidRPr="00206B78">
        <w:t xml:space="preserve"> wallet </w:t>
      </w:r>
      <w:proofErr w:type="spellStart"/>
      <w:r w:rsidRPr="00206B78">
        <w:t>amintiya</w:t>
      </w:r>
      <w:proofErr w:type="spellEnd"/>
      <w:r w:rsidRPr="00206B78">
        <w:t xml:space="preserve"> </w:t>
      </w:r>
      <w:proofErr w:type="spellStart"/>
      <w:r w:rsidRPr="00206B78">
        <w:t>nimpamangi</w:t>
      </w:r>
      <w:proofErr w:type="spellEnd"/>
      <w:r w:rsidRPr="00206B78">
        <w:t xml:space="preserve"> </w:t>
      </w:r>
      <w:proofErr w:type="spellStart"/>
      <w:r w:rsidRPr="00206B78">
        <w:t>yinkitayi</w:t>
      </w:r>
      <w:proofErr w:type="spellEnd"/>
      <w:r w:rsidRPr="00206B78">
        <w:t xml:space="preserve"> </w:t>
      </w:r>
      <w:proofErr w:type="spellStart"/>
      <w:r w:rsidRPr="00206B78">
        <w:t>kangija</w:t>
      </w:r>
      <w:proofErr w:type="spellEnd"/>
      <w:r w:rsidRPr="00206B78">
        <w:t>.</w:t>
      </w:r>
    </w:p>
    <w:p w14:paraId="74D39ED9" w14:textId="77777777" w:rsidR="00206B78" w:rsidRPr="00206B78" w:rsidRDefault="00206B78" w:rsidP="00206B78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206B78">
        <w:t>Tajarra</w:t>
      </w:r>
      <w:proofErr w:type="spellEnd"/>
      <w:r w:rsidRPr="00206B78">
        <w:t xml:space="preserve"> </w:t>
      </w:r>
      <w:proofErr w:type="spellStart"/>
      <w:r w:rsidRPr="00206B78">
        <w:t>awuta</w:t>
      </w:r>
      <w:proofErr w:type="spellEnd"/>
      <w:r w:rsidRPr="00206B78">
        <w:t xml:space="preserve"> Services Australia, </w:t>
      </w:r>
      <w:proofErr w:type="spellStart"/>
      <w:r w:rsidRPr="00206B78">
        <w:t>arrami</w:t>
      </w:r>
      <w:proofErr w:type="spellEnd"/>
      <w:r w:rsidRPr="00206B78">
        <w:t xml:space="preserve"> Traditional Credit Union, </w:t>
      </w:r>
      <w:proofErr w:type="spellStart"/>
      <w:r w:rsidRPr="00206B78">
        <w:t>aningani</w:t>
      </w:r>
      <w:proofErr w:type="spellEnd"/>
      <w:r w:rsidRPr="00206B78">
        <w:t xml:space="preserve"> </w:t>
      </w:r>
      <w:proofErr w:type="spellStart"/>
      <w:r w:rsidRPr="00206B78">
        <w:t>ngini</w:t>
      </w:r>
      <w:proofErr w:type="spellEnd"/>
      <w:r w:rsidRPr="00206B78">
        <w:t>:</w:t>
      </w:r>
    </w:p>
    <w:p w14:paraId="7581EFC0" w14:textId="77777777" w:rsidR="00206B78" w:rsidRPr="00206B78" w:rsidRDefault="00206B78" w:rsidP="00206B78">
      <w:pPr>
        <w:pStyle w:val="ListParagraph"/>
        <w:numPr>
          <w:ilvl w:val="0"/>
          <w:numId w:val="24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206B78">
        <w:t>ngini</w:t>
      </w:r>
      <w:proofErr w:type="spellEnd"/>
      <w:r w:rsidRPr="00206B78">
        <w:t xml:space="preserve"> </w:t>
      </w:r>
      <w:proofErr w:type="spellStart"/>
      <w:r w:rsidRPr="00206B78">
        <w:t>nginjila</w:t>
      </w:r>
      <w:proofErr w:type="spellEnd"/>
      <w:r w:rsidRPr="00206B78">
        <w:t xml:space="preserve"> SmartCard </w:t>
      </w:r>
      <w:proofErr w:type="spellStart"/>
      <w:r w:rsidRPr="00206B78">
        <w:t>yipakutunguruti</w:t>
      </w:r>
      <w:proofErr w:type="spellEnd"/>
      <w:r w:rsidRPr="00206B78">
        <w:t xml:space="preserve">, </w:t>
      </w:r>
      <w:proofErr w:type="spellStart"/>
      <w:r w:rsidRPr="00206B78">
        <w:t>mintaya</w:t>
      </w:r>
      <w:proofErr w:type="spellEnd"/>
      <w:r w:rsidRPr="00206B78">
        <w:t xml:space="preserve"> </w:t>
      </w:r>
      <w:proofErr w:type="spellStart"/>
      <w:r w:rsidRPr="00206B78">
        <w:t>pirimani</w:t>
      </w:r>
      <w:proofErr w:type="spellEnd"/>
      <w:r w:rsidRPr="00206B78">
        <w:t xml:space="preserve"> </w:t>
      </w:r>
      <w:proofErr w:type="spellStart"/>
      <w:r w:rsidRPr="00206B78">
        <w:t>arrami</w:t>
      </w:r>
      <w:proofErr w:type="spellEnd"/>
      <w:r w:rsidRPr="00206B78">
        <w:t xml:space="preserve"> </w:t>
      </w:r>
      <w:proofErr w:type="spellStart"/>
      <w:r w:rsidRPr="00206B78">
        <w:t>jirringa</w:t>
      </w:r>
      <w:proofErr w:type="spellEnd"/>
    </w:p>
    <w:p w14:paraId="14D7A1F2" w14:textId="77777777" w:rsidR="00206B78" w:rsidRPr="00206B78" w:rsidRDefault="00206B78" w:rsidP="00206B78">
      <w:pPr>
        <w:pStyle w:val="ListParagraph"/>
        <w:numPr>
          <w:ilvl w:val="0"/>
          <w:numId w:val="24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206B78">
        <w:t>wurrumajawu</w:t>
      </w:r>
      <w:proofErr w:type="spellEnd"/>
      <w:r w:rsidRPr="00206B78">
        <w:t xml:space="preserve"> </w:t>
      </w:r>
      <w:proofErr w:type="spellStart"/>
      <w:r w:rsidRPr="00206B78">
        <w:t>nginjila</w:t>
      </w:r>
      <w:proofErr w:type="spellEnd"/>
      <w:r w:rsidRPr="00206B78">
        <w:t xml:space="preserve"> </w:t>
      </w:r>
      <w:proofErr w:type="spellStart"/>
      <w:r w:rsidRPr="00206B78">
        <w:t>ngirramini</w:t>
      </w:r>
      <w:proofErr w:type="spellEnd"/>
      <w:r w:rsidRPr="00206B78">
        <w:t xml:space="preserve"> </w:t>
      </w:r>
      <w:proofErr w:type="spellStart"/>
      <w:r w:rsidRPr="00206B78">
        <w:t>ngini</w:t>
      </w:r>
      <w:proofErr w:type="spellEnd"/>
      <w:r w:rsidRPr="00206B78">
        <w:t xml:space="preserve"> online account password </w:t>
      </w:r>
      <w:proofErr w:type="spellStart"/>
      <w:r w:rsidRPr="00206B78">
        <w:t>amintiya</w:t>
      </w:r>
      <w:proofErr w:type="spellEnd"/>
      <w:r w:rsidRPr="00206B78">
        <w:t xml:space="preserve"> SmartCard PIN</w:t>
      </w:r>
    </w:p>
    <w:p w14:paraId="2F6C8ADF" w14:textId="77777777" w:rsidR="00206B78" w:rsidRPr="00206B78" w:rsidRDefault="00206B78" w:rsidP="00206B78">
      <w:pPr>
        <w:pStyle w:val="ListParagraph"/>
        <w:numPr>
          <w:ilvl w:val="0"/>
          <w:numId w:val="24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206B78">
        <w:t>nginjila</w:t>
      </w:r>
      <w:proofErr w:type="spellEnd"/>
      <w:r w:rsidRPr="00206B78">
        <w:t xml:space="preserve"> device </w:t>
      </w:r>
      <w:proofErr w:type="spellStart"/>
      <w:r w:rsidRPr="00206B78">
        <w:t>yipakutunguruti</w:t>
      </w:r>
      <w:proofErr w:type="spellEnd"/>
      <w:r w:rsidRPr="00206B78">
        <w:t xml:space="preserve">, </w:t>
      </w:r>
      <w:proofErr w:type="spellStart"/>
      <w:r w:rsidRPr="00206B78">
        <w:t>arrami</w:t>
      </w:r>
      <w:proofErr w:type="spellEnd"/>
    </w:p>
    <w:p w14:paraId="72184B33" w14:textId="77777777" w:rsidR="00206B78" w:rsidRPr="00206B78" w:rsidRDefault="00206B78" w:rsidP="00206B78">
      <w:pPr>
        <w:pStyle w:val="ListParagraph"/>
        <w:numPr>
          <w:ilvl w:val="0"/>
          <w:numId w:val="24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206B78">
        <w:t>ngini</w:t>
      </w:r>
      <w:proofErr w:type="spellEnd"/>
      <w:r w:rsidRPr="00206B78">
        <w:t xml:space="preserve"> transaction </w:t>
      </w:r>
      <w:proofErr w:type="spellStart"/>
      <w:r w:rsidRPr="00206B78">
        <w:t>nginja</w:t>
      </w:r>
      <w:proofErr w:type="spellEnd"/>
      <w:r w:rsidRPr="00206B78">
        <w:t xml:space="preserve"> </w:t>
      </w:r>
      <w:proofErr w:type="spellStart"/>
      <w:r w:rsidRPr="00206B78">
        <w:t>karluwu</w:t>
      </w:r>
      <w:proofErr w:type="spellEnd"/>
      <w:r w:rsidRPr="00206B78">
        <w:t xml:space="preserve"> </w:t>
      </w:r>
      <w:proofErr w:type="spellStart"/>
      <w:r w:rsidRPr="00206B78">
        <w:t>nimpirimajawu</w:t>
      </w:r>
      <w:proofErr w:type="spellEnd"/>
      <w:r w:rsidRPr="00206B78">
        <w:t>.</w:t>
      </w:r>
    </w:p>
    <w:p w14:paraId="2909DA97" w14:textId="77777777" w:rsidR="00206B78" w:rsidRPr="00206B78" w:rsidRDefault="00206B78" w:rsidP="00206B78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206B78">
        <w:t>Nginja</w:t>
      </w:r>
      <w:proofErr w:type="spellEnd"/>
      <w:r w:rsidRPr="00206B78">
        <w:t xml:space="preserve"> </w:t>
      </w:r>
      <w:proofErr w:type="spellStart"/>
      <w:r w:rsidRPr="00206B78">
        <w:t>wayarri</w:t>
      </w:r>
      <w:proofErr w:type="spellEnd"/>
      <w:r w:rsidRPr="00206B78">
        <w:t xml:space="preserve"> log </w:t>
      </w:r>
      <w:proofErr w:type="spellStart"/>
      <w:r w:rsidRPr="00206B78">
        <w:t>kangi</w:t>
      </w:r>
      <w:proofErr w:type="spellEnd"/>
      <w:r w:rsidRPr="00206B78">
        <w:t xml:space="preserve"> </w:t>
      </w:r>
      <w:proofErr w:type="spellStart"/>
      <w:r w:rsidRPr="00206B78">
        <w:t>nginjila</w:t>
      </w:r>
      <w:proofErr w:type="spellEnd"/>
      <w:r w:rsidRPr="00206B78">
        <w:t xml:space="preserve"> SmartCard </w:t>
      </w:r>
      <w:proofErr w:type="spellStart"/>
      <w:r w:rsidRPr="00206B78">
        <w:t>arrami</w:t>
      </w:r>
      <w:proofErr w:type="spellEnd"/>
      <w:r w:rsidRPr="00206B78">
        <w:t xml:space="preserve"> TCU SmartCard online account </w:t>
      </w:r>
      <w:proofErr w:type="spellStart"/>
      <w:r w:rsidRPr="00206B78">
        <w:t>ngini</w:t>
      </w:r>
      <w:proofErr w:type="spellEnd"/>
      <w:r w:rsidRPr="00206B78">
        <w:t>:</w:t>
      </w:r>
    </w:p>
    <w:p w14:paraId="7A139E74" w14:textId="77777777" w:rsidR="00206B78" w:rsidRPr="00206B78" w:rsidRDefault="00206B78" w:rsidP="00206B78">
      <w:pPr>
        <w:pStyle w:val="ListParagraph"/>
        <w:numPr>
          <w:ilvl w:val="0"/>
          <w:numId w:val="25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206B78">
        <w:t>takamina</w:t>
      </w:r>
      <w:proofErr w:type="spellEnd"/>
      <w:r w:rsidRPr="00206B78">
        <w:t xml:space="preserve"> off </w:t>
      </w:r>
      <w:proofErr w:type="spellStart"/>
      <w:r w:rsidRPr="00206B78">
        <w:t>arrami</w:t>
      </w:r>
      <w:proofErr w:type="spellEnd"/>
      <w:r w:rsidRPr="00206B78">
        <w:t xml:space="preserve"> </w:t>
      </w:r>
      <w:proofErr w:type="spellStart"/>
      <w:r w:rsidRPr="00206B78">
        <w:t>kunji</w:t>
      </w:r>
      <w:proofErr w:type="spellEnd"/>
      <w:r w:rsidRPr="00206B78">
        <w:t xml:space="preserve"> (block) </w:t>
      </w:r>
      <w:proofErr w:type="spellStart"/>
      <w:r w:rsidRPr="00206B78">
        <w:t>nginjila</w:t>
      </w:r>
      <w:proofErr w:type="spellEnd"/>
      <w:r w:rsidRPr="00206B78">
        <w:t xml:space="preserve"> SmartCard </w:t>
      </w:r>
      <w:proofErr w:type="spellStart"/>
      <w:r w:rsidRPr="00206B78">
        <w:t>ngini</w:t>
      </w:r>
      <w:proofErr w:type="spellEnd"/>
      <w:r w:rsidRPr="00206B78">
        <w:t xml:space="preserve"> </w:t>
      </w:r>
      <w:proofErr w:type="spellStart"/>
      <w:r w:rsidRPr="00206B78">
        <w:t>jipamuruti</w:t>
      </w:r>
      <w:proofErr w:type="spellEnd"/>
      <w:r w:rsidRPr="00206B78">
        <w:t xml:space="preserve"> </w:t>
      </w:r>
      <w:proofErr w:type="spellStart"/>
      <w:r w:rsidRPr="00206B78">
        <w:t>arrami</w:t>
      </w:r>
      <w:proofErr w:type="spellEnd"/>
      <w:r w:rsidRPr="00206B78">
        <w:t xml:space="preserve"> </w:t>
      </w:r>
      <w:proofErr w:type="spellStart"/>
      <w:r w:rsidRPr="00206B78">
        <w:t>mintaya</w:t>
      </w:r>
      <w:proofErr w:type="spellEnd"/>
      <w:r w:rsidRPr="00206B78">
        <w:t>.</w:t>
      </w:r>
    </w:p>
    <w:p w14:paraId="5DB2D2E8" w14:textId="77777777" w:rsidR="00206B78" w:rsidRPr="00206B78" w:rsidRDefault="00206B78" w:rsidP="00206B78">
      <w:pPr>
        <w:pStyle w:val="ListParagraph"/>
        <w:numPr>
          <w:ilvl w:val="0"/>
          <w:numId w:val="25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206B78">
        <w:t>nimpakirimi</w:t>
      </w:r>
      <w:proofErr w:type="spellEnd"/>
      <w:r w:rsidRPr="00206B78">
        <w:t xml:space="preserve"> alerts </w:t>
      </w:r>
      <w:proofErr w:type="spellStart"/>
      <w:r w:rsidRPr="00206B78">
        <w:t>ngini</w:t>
      </w:r>
      <w:proofErr w:type="spellEnd"/>
      <w:r w:rsidRPr="00206B78">
        <w:t xml:space="preserve"> </w:t>
      </w:r>
      <w:proofErr w:type="spellStart"/>
      <w:r w:rsidRPr="00206B78">
        <w:t>awujiyara</w:t>
      </w:r>
      <w:proofErr w:type="spellEnd"/>
      <w:r w:rsidRPr="00206B78">
        <w:t xml:space="preserve"> </w:t>
      </w:r>
      <w:proofErr w:type="spellStart"/>
      <w:r w:rsidRPr="00206B78">
        <w:t>nginja</w:t>
      </w:r>
      <w:proofErr w:type="spellEnd"/>
      <w:r w:rsidRPr="00206B78">
        <w:t xml:space="preserve"> karri transaction declines </w:t>
      </w:r>
      <w:proofErr w:type="spellStart"/>
      <w:r w:rsidRPr="00206B78">
        <w:t>amintiya</w:t>
      </w:r>
      <w:proofErr w:type="spellEnd"/>
      <w:r w:rsidRPr="00206B78">
        <w:t xml:space="preserve"> </w:t>
      </w:r>
      <w:proofErr w:type="spellStart"/>
      <w:r w:rsidRPr="00206B78">
        <w:t>ngini</w:t>
      </w:r>
      <w:proofErr w:type="spellEnd"/>
      <w:r w:rsidRPr="00206B78">
        <w:t xml:space="preserve"> </w:t>
      </w:r>
      <w:proofErr w:type="spellStart"/>
      <w:r w:rsidRPr="00206B78">
        <w:t>nginja</w:t>
      </w:r>
      <w:proofErr w:type="spellEnd"/>
      <w:r w:rsidRPr="00206B78">
        <w:t xml:space="preserve"> </w:t>
      </w:r>
      <w:proofErr w:type="spellStart"/>
      <w:r w:rsidRPr="00206B78">
        <w:t>kiyija</w:t>
      </w:r>
      <w:proofErr w:type="spellEnd"/>
      <w:r w:rsidRPr="00206B78">
        <w:t xml:space="preserve"> balance.</w:t>
      </w:r>
    </w:p>
    <w:p w14:paraId="3051F768" w14:textId="77777777" w:rsidR="00206B78" w:rsidRPr="00206B78" w:rsidRDefault="00206B78" w:rsidP="00206B78">
      <w:pPr>
        <w:pStyle w:val="ListParagraph"/>
        <w:numPr>
          <w:ilvl w:val="0"/>
          <w:numId w:val="25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206B78">
        <w:t>takamina</w:t>
      </w:r>
      <w:proofErr w:type="spellEnd"/>
      <w:r w:rsidRPr="00206B78">
        <w:t xml:space="preserve"> tap karri </w:t>
      </w:r>
      <w:proofErr w:type="spellStart"/>
      <w:r w:rsidRPr="00206B78">
        <w:t>payi</w:t>
      </w:r>
      <w:proofErr w:type="spellEnd"/>
      <w:r w:rsidRPr="00206B78">
        <w:t xml:space="preserve"> on or off, </w:t>
      </w:r>
      <w:proofErr w:type="spellStart"/>
      <w:r w:rsidRPr="00206B78">
        <w:t>arrami</w:t>
      </w:r>
      <w:proofErr w:type="spellEnd"/>
    </w:p>
    <w:p w14:paraId="538D248D" w14:textId="77777777" w:rsidR="00206B78" w:rsidRPr="00206B78" w:rsidRDefault="00206B78" w:rsidP="00206B78">
      <w:pPr>
        <w:pStyle w:val="ListParagraph"/>
        <w:numPr>
          <w:ilvl w:val="0"/>
          <w:numId w:val="25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206B78">
        <w:t>nuwunga</w:t>
      </w:r>
      <w:proofErr w:type="spellEnd"/>
      <w:r w:rsidRPr="00206B78">
        <w:t xml:space="preserve"> </w:t>
      </w:r>
      <w:proofErr w:type="spellStart"/>
      <w:r w:rsidRPr="00206B78">
        <w:t>arrakini</w:t>
      </w:r>
      <w:proofErr w:type="spellEnd"/>
      <w:r w:rsidRPr="00206B78">
        <w:t xml:space="preserve"> </w:t>
      </w:r>
      <w:proofErr w:type="spellStart"/>
      <w:r w:rsidRPr="00206B78">
        <w:t>nyoni</w:t>
      </w:r>
      <w:proofErr w:type="spellEnd"/>
      <w:r w:rsidRPr="00206B78">
        <w:t xml:space="preserve"> SmartCard.</w:t>
      </w:r>
    </w:p>
    <w:p w14:paraId="68C011E8" w14:textId="77777777" w:rsidR="00206B78" w:rsidRPr="00206B78" w:rsidRDefault="00206B78" w:rsidP="00206B78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proofErr w:type="spellStart"/>
      <w:r w:rsidRPr="00206B78">
        <w:rPr>
          <w:b/>
          <w:bCs/>
        </w:rPr>
        <w:lastRenderedPageBreak/>
        <w:t>Ngini</w:t>
      </w:r>
      <w:proofErr w:type="spellEnd"/>
      <w:r w:rsidRPr="00206B78">
        <w:rPr>
          <w:b/>
          <w:bCs/>
        </w:rPr>
        <w:t xml:space="preserve"> </w:t>
      </w:r>
      <w:proofErr w:type="spellStart"/>
      <w:r w:rsidRPr="00206B78">
        <w:rPr>
          <w:b/>
          <w:bCs/>
        </w:rPr>
        <w:t>nimpirtimarti</w:t>
      </w:r>
      <w:proofErr w:type="spellEnd"/>
      <w:r w:rsidRPr="00206B78">
        <w:rPr>
          <w:b/>
          <w:bCs/>
        </w:rPr>
        <w:t xml:space="preserve"> </w:t>
      </w:r>
      <w:proofErr w:type="spellStart"/>
      <w:r w:rsidRPr="00206B78">
        <w:rPr>
          <w:b/>
          <w:bCs/>
        </w:rPr>
        <w:t>wuntawani</w:t>
      </w:r>
      <w:proofErr w:type="spellEnd"/>
      <w:r w:rsidRPr="00206B78">
        <w:rPr>
          <w:b/>
          <w:bCs/>
        </w:rPr>
        <w:t xml:space="preserve"> </w:t>
      </w:r>
      <w:proofErr w:type="spellStart"/>
      <w:r w:rsidRPr="00206B78">
        <w:rPr>
          <w:b/>
          <w:bCs/>
        </w:rPr>
        <w:t>arrami</w:t>
      </w:r>
      <w:proofErr w:type="spellEnd"/>
      <w:r w:rsidRPr="00206B78">
        <w:rPr>
          <w:b/>
          <w:bCs/>
        </w:rPr>
        <w:t xml:space="preserve"> </w:t>
      </w:r>
      <w:proofErr w:type="spellStart"/>
      <w:r w:rsidRPr="00206B78">
        <w:rPr>
          <w:b/>
          <w:bCs/>
        </w:rPr>
        <w:t>nimpirtimarti</w:t>
      </w:r>
      <w:proofErr w:type="spellEnd"/>
      <w:r w:rsidRPr="00206B78">
        <w:rPr>
          <w:b/>
          <w:bCs/>
        </w:rPr>
        <w:t xml:space="preserve"> </w:t>
      </w:r>
      <w:proofErr w:type="spellStart"/>
      <w:r w:rsidRPr="00206B78">
        <w:rPr>
          <w:b/>
          <w:bCs/>
        </w:rPr>
        <w:t>nyoni</w:t>
      </w:r>
      <w:proofErr w:type="spellEnd"/>
      <w:r w:rsidRPr="00206B78">
        <w:rPr>
          <w:b/>
          <w:bCs/>
        </w:rPr>
        <w:t xml:space="preserve"> </w:t>
      </w:r>
      <w:proofErr w:type="spellStart"/>
      <w:r w:rsidRPr="00206B78">
        <w:rPr>
          <w:b/>
          <w:bCs/>
        </w:rPr>
        <w:t>ngirramini</w:t>
      </w:r>
      <w:proofErr w:type="spellEnd"/>
      <w:r w:rsidRPr="00206B78">
        <w:rPr>
          <w:b/>
          <w:bCs/>
        </w:rPr>
        <w:t xml:space="preserve"> (information):</w:t>
      </w:r>
    </w:p>
    <w:p w14:paraId="2B7BE592" w14:textId="77777777" w:rsidR="00206B78" w:rsidRPr="00206B78" w:rsidRDefault="00206B78" w:rsidP="00206B78">
      <w:pPr>
        <w:pStyle w:val="ListParagraph"/>
        <w:numPr>
          <w:ilvl w:val="0"/>
          <w:numId w:val="26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206B78">
        <w:t>Nuwuriyi</w:t>
      </w:r>
      <w:proofErr w:type="spellEnd"/>
      <w:r w:rsidRPr="00206B78">
        <w:t xml:space="preserve"> </w:t>
      </w:r>
      <w:proofErr w:type="spellStart"/>
      <w:r w:rsidRPr="00206B78">
        <w:t>kapi</w:t>
      </w:r>
      <w:proofErr w:type="spellEnd"/>
      <w:r w:rsidRPr="00206B78">
        <w:t xml:space="preserve"> servicesaustralia.gov.au/smartcard</w:t>
      </w:r>
    </w:p>
    <w:p w14:paraId="4B22E848" w14:textId="77777777" w:rsidR="00206B78" w:rsidRPr="00206B78" w:rsidRDefault="00206B78" w:rsidP="00206B78">
      <w:pPr>
        <w:pStyle w:val="ListParagraph"/>
        <w:numPr>
          <w:ilvl w:val="0"/>
          <w:numId w:val="26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206B78">
        <w:t>Nimarra</w:t>
      </w:r>
      <w:proofErr w:type="spellEnd"/>
      <w:r w:rsidRPr="00206B78">
        <w:t xml:space="preserve"> </w:t>
      </w:r>
      <w:proofErr w:type="spellStart"/>
      <w:r w:rsidRPr="00206B78">
        <w:t>kapi</w:t>
      </w:r>
      <w:proofErr w:type="spellEnd"/>
      <w:r w:rsidRPr="00206B78">
        <w:t xml:space="preserve"> 1800 252 604 (</w:t>
      </w:r>
      <w:proofErr w:type="spellStart"/>
      <w:r w:rsidRPr="00206B78">
        <w:t>nginja</w:t>
      </w:r>
      <w:proofErr w:type="spellEnd"/>
      <w:r w:rsidRPr="00206B78">
        <w:t xml:space="preserve"> </w:t>
      </w:r>
      <w:proofErr w:type="spellStart"/>
      <w:r w:rsidRPr="00206B78">
        <w:t>nanginta</w:t>
      </w:r>
      <w:proofErr w:type="spellEnd"/>
      <w:r w:rsidRPr="00206B78">
        <w:t xml:space="preserve"> interpreter </w:t>
      </w:r>
      <w:proofErr w:type="spellStart"/>
      <w:r w:rsidRPr="00206B78">
        <w:t>ngini</w:t>
      </w:r>
      <w:proofErr w:type="spellEnd"/>
      <w:r w:rsidRPr="00206B78">
        <w:t xml:space="preserve"> </w:t>
      </w:r>
      <w:proofErr w:type="spellStart"/>
      <w:r w:rsidRPr="00206B78">
        <w:t>nimpirtimarti</w:t>
      </w:r>
      <w:proofErr w:type="spellEnd"/>
      <w:r w:rsidRPr="00206B78">
        <w:t xml:space="preserve"> </w:t>
      </w:r>
      <w:proofErr w:type="spellStart"/>
      <w:r w:rsidRPr="00206B78">
        <w:t>nantinga</w:t>
      </w:r>
      <w:proofErr w:type="spellEnd"/>
      <w:r w:rsidRPr="00206B78">
        <w:t xml:space="preserve">), </w:t>
      </w:r>
      <w:proofErr w:type="spellStart"/>
      <w:r w:rsidRPr="00206B78">
        <w:t>arrami</w:t>
      </w:r>
      <w:proofErr w:type="spellEnd"/>
    </w:p>
    <w:p w14:paraId="1535EE9F" w14:textId="77777777" w:rsidR="00206B78" w:rsidRPr="00206B78" w:rsidRDefault="00206B78" w:rsidP="00206B78">
      <w:pPr>
        <w:pStyle w:val="ListParagraph"/>
        <w:numPr>
          <w:ilvl w:val="0"/>
          <w:numId w:val="26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206B78">
        <w:t>Nuwariyi</w:t>
      </w:r>
      <w:proofErr w:type="spellEnd"/>
      <w:r w:rsidRPr="00206B78">
        <w:t xml:space="preserve"> </w:t>
      </w:r>
      <w:proofErr w:type="spellStart"/>
      <w:r w:rsidRPr="00206B78">
        <w:t>kapi</w:t>
      </w:r>
      <w:proofErr w:type="spellEnd"/>
      <w:r w:rsidRPr="00206B78">
        <w:t xml:space="preserve"> service centre.</w:t>
      </w:r>
    </w:p>
    <w:p w14:paraId="511002C8" w14:textId="77777777" w:rsidR="00206B78" w:rsidRPr="00206B78" w:rsidRDefault="00206B78" w:rsidP="00206B78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proofErr w:type="spellStart"/>
      <w:r w:rsidRPr="00206B78">
        <w:rPr>
          <w:b/>
          <w:bCs/>
        </w:rPr>
        <w:t>Ngini</w:t>
      </w:r>
      <w:proofErr w:type="spellEnd"/>
      <w:r w:rsidRPr="00206B78">
        <w:rPr>
          <w:b/>
          <w:bCs/>
        </w:rPr>
        <w:t xml:space="preserve"> </w:t>
      </w:r>
      <w:proofErr w:type="spellStart"/>
      <w:r w:rsidRPr="00206B78">
        <w:rPr>
          <w:b/>
          <w:bCs/>
        </w:rPr>
        <w:t>nginja</w:t>
      </w:r>
      <w:proofErr w:type="spellEnd"/>
      <w:r w:rsidRPr="00206B78">
        <w:rPr>
          <w:b/>
          <w:bCs/>
        </w:rPr>
        <w:t xml:space="preserve"> TCU SmartCard:</w:t>
      </w:r>
    </w:p>
    <w:p w14:paraId="6E479542" w14:textId="77777777" w:rsidR="00206B78" w:rsidRPr="00206B78" w:rsidRDefault="00206B78" w:rsidP="00206B78">
      <w:pPr>
        <w:pStyle w:val="ListParagraph"/>
        <w:numPr>
          <w:ilvl w:val="0"/>
          <w:numId w:val="27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206B78">
        <w:t>Nuwuriyi</w:t>
      </w:r>
      <w:proofErr w:type="spellEnd"/>
      <w:r w:rsidRPr="00206B78">
        <w:t xml:space="preserve"> </w:t>
      </w:r>
      <w:proofErr w:type="spellStart"/>
      <w:r w:rsidRPr="00206B78">
        <w:t>kapi</w:t>
      </w:r>
      <w:proofErr w:type="spellEnd"/>
      <w:r w:rsidRPr="00206B78">
        <w:t xml:space="preserve"> tcu.com.au/smartcard</w:t>
      </w:r>
    </w:p>
    <w:p w14:paraId="4B3606AD" w14:textId="77777777" w:rsidR="00206B78" w:rsidRPr="00206B78" w:rsidRDefault="00206B78" w:rsidP="00206B78">
      <w:pPr>
        <w:pStyle w:val="ListParagraph"/>
        <w:numPr>
          <w:ilvl w:val="0"/>
          <w:numId w:val="27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206B78">
        <w:t>Nimarra</w:t>
      </w:r>
      <w:proofErr w:type="spellEnd"/>
      <w:r w:rsidRPr="00206B78">
        <w:t xml:space="preserve"> </w:t>
      </w:r>
      <w:proofErr w:type="spellStart"/>
      <w:r w:rsidRPr="00206B78">
        <w:t>kapi</w:t>
      </w:r>
      <w:proofErr w:type="spellEnd"/>
      <w:r w:rsidRPr="00206B78">
        <w:t xml:space="preserve"> TCU </w:t>
      </w:r>
      <w:proofErr w:type="spellStart"/>
      <w:r w:rsidRPr="00206B78">
        <w:t>kangi</w:t>
      </w:r>
      <w:proofErr w:type="spellEnd"/>
      <w:r w:rsidRPr="00206B78">
        <w:t xml:space="preserve"> 1800 828 232, </w:t>
      </w:r>
      <w:proofErr w:type="spellStart"/>
      <w:r w:rsidRPr="00206B78">
        <w:t>arrami</w:t>
      </w:r>
      <w:proofErr w:type="spellEnd"/>
    </w:p>
    <w:p w14:paraId="72AB04DE" w14:textId="77777777" w:rsidR="00206B78" w:rsidRPr="00206B78" w:rsidRDefault="00206B78" w:rsidP="00206B78">
      <w:pPr>
        <w:pStyle w:val="ListParagraph"/>
        <w:numPr>
          <w:ilvl w:val="0"/>
          <w:numId w:val="27"/>
        </w:numPr>
        <w:spacing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proofErr w:type="spellStart"/>
      <w:r w:rsidRPr="00206B78">
        <w:t>Nuwariyi</w:t>
      </w:r>
      <w:proofErr w:type="spellEnd"/>
      <w:r w:rsidRPr="00206B78">
        <w:t xml:space="preserve"> </w:t>
      </w:r>
      <w:proofErr w:type="spellStart"/>
      <w:r w:rsidRPr="00206B78">
        <w:t>kapi</w:t>
      </w:r>
      <w:proofErr w:type="spellEnd"/>
      <w:r w:rsidRPr="00206B78">
        <w:t xml:space="preserve"> TCU branch.</w:t>
      </w:r>
    </w:p>
    <w:p w14:paraId="50A3D6AB" w14:textId="259B037E" w:rsidR="00EE0EBF" w:rsidRPr="00AB1B16" w:rsidRDefault="00EE0EBF" w:rsidP="00206B78">
      <w:pPr>
        <w:spacing w:after="160"/>
        <w:rPr>
          <w:rFonts w:cs="Arial"/>
          <w:color w:val="000000" w:themeColor="text1"/>
        </w:rPr>
      </w:pPr>
    </w:p>
    <w:sectPr w:rsidR="00EE0EBF" w:rsidRPr="00AB1B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EEBDC" w14:textId="77777777" w:rsidR="000D05BE" w:rsidRDefault="000D05BE" w:rsidP="00B04ED8">
      <w:pPr>
        <w:spacing w:after="0" w:line="240" w:lineRule="auto"/>
      </w:pPr>
      <w:r>
        <w:separator/>
      </w:r>
    </w:p>
  </w:endnote>
  <w:endnote w:type="continuationSeparator" w:id="0">
    <w:p w14:paraId="1B8AC722" w14:textId="77777777" w:rsidR="000D05BE" w:rsidRDefault="000D05BE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F8EB2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86F82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28963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C047A" w14:textId="77777777" w:rsidR="000D05BE" w:rsidRDefault="000D05BE" w:rsidP="00B04ED8">
      <w:pPr>
        <w:spacing w:after="0" w:line="240" w:lineRule="auto"/>
      </w:pPr>
      <w:r>
        <w:separator/>
      </w:r>
    </w:p>
  </w:footnote>
  <w:footnote w:type="continuationSeparator" w:id="0">
    <w:p w14:paraId="2A3C375B" w14:textId="77777777" w:rsidR="000D05BE" w:rsidRDefault="000D05BE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AC77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CC5ED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964B4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3A2F"/>
    <w:multiLevelType w:val="hybridMultilevel"/>
    <w:tmpl w:val="320C6E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C0A03"/>
    <w:multiLevelType w:val="hybridMultilevel"/>
    <w:tmpl w:val="02165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24E08"/>
    <w:multiLevelType w:val="hybridMultilevel"/>
    <w:tmpl w:val="C0A2AB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67411"/>
    <w:multiLevelType w:val="hybridMultilevel"/>
    <w:tmpl w:val="F86AB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40744"/>
    <w:multiLevelType w:val="hybridMultilevel"/>
    <w:tmpl w:val="C8364E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000F2"/>
    <w:multiLevelType w:val="hybridMultilevel"/>
    <w:tmpl w:val="D92AAF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1232E"/>
    <w:multiLevelType w:val="hybridMultilevel"/>
    <w:tmpl w:val="A5B0C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87815"/>
    <w:multiLevelType w:val="hybridMultilevel"/>
    <w:tmpl w:val="38A470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B2B92"/>
    <w:multiLevelType w:val="hybridMultilevel"/>
    <w:tmpl w:val="C15A2E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061D5"/>
    <w:multiLevelType w:val="hybridMultilevel"/>
    <w:tmpl w:val="0A803B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CE0076"/>
    <w:multiLevelType w:val="hybridMultilevel"/>
    <w:tmpl w:val="DC424F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13160B"/>
    <w:multiLevelType w:val="hybridMultilevel"/>
    <w:tmpl w:val="AE3E2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255D59"/>
    <w:multiLevelType w:val="hybridMultilevel"/>
    <w:tmpl w:val="C78CF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435365"/>
    <w:multiLevelType w:val="hybridMultilevel"/>
    <w:tmpl w:val="1B20E2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480891"/>
    <w:multiLevelType w:val="hybridMultilevel"/>
    <w:tmpl w:val="1A78E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66FBA"/>
    <w:multiLevelType w:val="hybridMultilevel"/>
    <w:tmpl w:val="FD2E7B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40772A"/>
    <w:multiLevelType w:val="hybridMultilevel"/>
    <w:tmpl w:val="3BD49A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5A13B8"/>
    <w:multiLevelType w:val="hybridMultilevel"/>
    <w:tmpl w:val="645EFB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C70A38"/>
    <w:multiLevelType w:val="hybridMultilevel"/>
    <w:tmpl w:val="7A440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0A10B3"/>
    <w:multiLevelType w:val="hybridMultilevel"/>
    <w:tmpl w:val="AFEEC8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8840C1"/>
    <w:multiLevelType w:val="hybridMultilevel"/>
    <w:tmpl w:val="F61AFA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CE2502"/>
    <w:multiLevelType w:val="hybridMultilevel"/>
    <w:tmpl w:val="0704951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6A55EBA"/>
    <w:multiLevelType w:val="hybridMultilevel"/>
    <w:tmpl w:val="DD640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B631B9"/>
    <w:multiLevelType w:val="hybridMultilevel"/>
    <w:tmpl w:val="63C4B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593365"/>
    <w:multiLevelType w:val="hybridMultilevel"/>
    <w:tmpl w:val="905A3FF2"/>
    <w:lvl w:ilvl="0" w:tplc="BDDAE64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E829DF"/>
    <w:multiLevelType w:val="hybridMultilevel"/>
    <w:tmpl w:val="285C99D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710897">
    <w:abstractNumId w:val="22"/>
  </w:num>
  <w:num w:numId="2" w16cid:durableId="1465810450">
    <w:abstractNumId w:val="20"/>
  </w:num>
  <w:num w:numId="3" w16cid:durableId="649749326">
    <w:abstractNumId w:val="11"/>
  </w:num>
  <w:num w:numId="4" w16cid:durableId="954873653">
    <w:abstractNumId w:val="8"/>
  </w:num>
  <w:num w:numId="5" w16cid:durableId="235676518">
    <w:abstractNumId w:val="8"/>
  </w:num>
  <w:num w:numId="6" w16cid:durableId="2087991012">
    <w:abstractNumId w:val="2"/>
  </w:num>
  <w:num w:numId="7" w16cid:durableId="2120172916">
    <w:abstractNumId w:val="9"/>
  </w:num>
  <w:num w:numId="8" w16cid:durableId="412626009">
    <w:abstractNumId w:val="24"/>
  </w:num>
  <w:num w:numId="9" w16cid:durableId="1460608755">
    <w:abstractNumId w:val="23"/>
  </w:num>
  <w:num w:numId="10" w16cid:durableId="986665818">
    <w:abstractNumId w:val="18"/>
  </w:num>
  <w:num w:numId="11" w16cid:durableId="401371915">
    <w:abstractNumId w:val="14"/>
  </w:num>
  <w:num w:numId="12" w16cid:durableId="1093433001">
    <w:abstractNumId w:val="25"/>
  </w:num>
  <w:num w:numId="13" w16cid:durableId="1196385437">
    <w:abstractNumId w:val="5"/>
  </w:num>
  <w:num w:numId="14" w16cid:durableId="2006784552">
    <w:abstractNumId w:val="12"/>
  </w:num>
  <w:num w:numId="15" w16cid:durableId="1628928681">
    <w:abstractNumId w:val="0"/>
  </w:num>
  <w:num w:numId="16" w16cid:durableId="1809978035">
    <w:abstractNumId w:val="6"/>
  </w:num>
  <w:num w:numId="17" w16cid:durableId="1332566839">
    <w:abstractNumId w:val="1"/>
  </w:num>
  <w:num w:numId="18" w16cid:durableId="2005739898">
    <w:abstractNumId w:val="21"/>
  </w:num>
  <w:num w:numId="19" w16cid:durableId="1077895909">
    <w:abstractNumId w:val="13"/>
  </w:num>
  <w:num w:numId="20" w16cid:durableId="1604873604">
    <w:abstractNumId w:val="10"/>
  </w:num>
  <w:num w:numId="21" w16cid:durableId="398525425">
    <w:abstractNumId w:val="19"/>
  </w:num>
  <w:num w:numId="22" w16cid:durableId="466708080">
    <w:abstractNumId w:val="3"/>
  </w:num>
  <w:num w:numId="23" w16cid:durableId="855776122">
    <w:abstractNumId w:val="15"/>
  </w:num>
  <w:num w:numId="24" w16cid:durableId="1955474513">
    <w:abstractNumId w:val="17"/>
  </w:num>
  <w:num w:numId="25" w16cid:durableId="1716928014">
    <w:abstractNumId w:val="16"/>
  </w:num>
  <w:num w:numId="26" w16cid:durableId="1451968486">
    <w:abstractNumId w:val="4"/>
  </w:num>
  <w:num w:numId="27" w16cid:durableId="17676554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65"/>
    <w:rsid w:val="00005633"/>
    <w:rsid w:val="000318C6"/>
    <w:rsid w:val="00034D6D"/>
    <w:rsid w:val="000A168D"/>
    <w:rsid w:val="000B071E"/>
    <w:rsid w:val="000C4671"/>
    <w:rsid w:val="000D05BE"/>
    <w:rsid w:val="001054B0"/>
    <w:rsid w:val="00135296"/>
    <w:rsid w:val="001404AC"/>
    <w:rsid w:val="00162D36"/>
    <w:rsid w:val="001E630D"/>
    <w:rsid w:val="00206B78"/>
    <w:rsid w:val="002230A9"/>
    <w:rsid w:val="00240DD1"/>
    <w:rsid w:val="002716B1"/>
    <w:rsid w:val="00282B30"/>
    <w:rsid w:val="00284DC9"/>
    <w:rsid w:val="002A3D6C"/>
    <w:rsid w:val="00335CB3"/>
    <w:rsid w:val="00366528"/>
    <w:rsid w:val="003B2BB8"/>
    <w:rsid w:val="003B457A"/>
    <w:rsid w:val="003D34FF"/>
    <w:rsid w:val="00400562"/>
    <w:rsid w:val="004B54CA"/>
    <w:rsid w:val="004D12EA"/>
    <w:rsid w:val="004E5CBF"/>
    <w:rsid w:val="005440DC"/>
    <w:rsid w:val="005B6663"/>
    <w:rsid w:val="005C3AA9"/>
    <w:rsid w:val="00620ACD"/>
    <w:rsid w:val="00621FC5"/>
    <w:rsid w:val="00637B02"/>
    <w:rsid w:val="0067218E"/>
    <w:rsid w:val="00683A84"/>
    <w:rsid w:val="006A4CE7"/>
    <w:rsid w:val="006B4395"/>
    <w:rsid w:val="006C2E1D"/>
    <w:rsid w:val="006D6617"/>
    <w:rsid w:val="0074384E"/>
    <w:rsid w:val="00757D1F"/>
    <w:rsid w:val="00785261"/>
    <w:rsid w:val="007B0256"/>
    <w:rsid w:val="007D1B28"/>
    <w:rsid w:val="007F02F9"/>
    <w:rsid w:val="00802365"/>
    <w:rsid w:val="00806F33"/>
    <w:rsid w:val="00826B03"/>
    <w:rsid w:val="0083177B"/>
    <w:rsid w:val="0090419F"/>
    <w:rsid w:val="0091357F"/>
    <w:rsid w:val="009225F0"/>
    <w:rsid w:val="0093462C"/>
    <w:rsid w:val="00953795"/>
    <w:rsid w:val="009556F8"/>
    <w:rsid w:val="00974189"/>
    <w:rsid w:val="009A796F"/>
    <w:rsid w:val="009D52CE"/>
    <w:rsid w:val="00A45C60"/>
    <w:rsid w:val="00A576D5"/>
    <w:rsid w:val="00AB1B16"/>
    <w:rsid w:val="00B04ED8"/>
    <w:rsid w:val="00B4443B"/>
    <w:rsid w:val="00B56715"/>
    <w:rsid w:val="00B91E3E"/>
    <w:rsid w:val="00B92AC1"/>
    <w:rsid w:val="00BA2DB9"/>
    <w:rsid w:val="00BE7148"/>
    <w:rsid w:val="00C84DD7"/>
    <w:rsid w:val="00CB5863"/>
    <w:rsid w:val="00D55F0A"/>
    <w:rsid w:val="00DA243A"/>
    <w:rsid w:val="00DB380F"/>
    <w:rsid w:val="00DD5DB5"/>
    <w:rsid w:val="00E273E4"/>
    <w:rsid w:val="00E33D10"/>
    <w:rsid w:val="00E9300F"/>
    <w:rsid w:val="00EE0EBF"/>
    <w:rsid w:val="00F30AFE"/>
    <w:rsid w:val="00F64174"/>
    <w:rsid w:val="00FE00BA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4AED2C"/>
  <w15:chartTrackingRefBased/>
  <w15:docId w15:val="{A7857A2E-C3A5-4A69-B961-206FABC96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paragraph" w:styleId="ListBullet">
    <w:name w:val="List Bullet"/>
    <w:aliases w:val="TPs Lvl 1"/>
    <w:basedOn w:val="ListParagraph"/>
    <w:uiPriority w:val="1"/>
    <w:semiHidden/>
    <w:unhideWhenUsed/>
    <w:qFormat/>
    <w:rsid w:val="00802365"/>
    <w:pPr>
      <w:tabs>
        <w:tab w:val="num" w:pos="360"/>
        <w:tab w:val="center" w:pos="4873"/>
      </w:tabs>
      <w:contextualSpacing w:val="0"/>
    </w:pPr>
    <w:rPr>
      <w:rFonts w:cs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802365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757D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1F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1F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1F"/>
    <w:rPr>
      <w:rFonts w:ascii="Segoe UI" w:hAnsi="Segoe UI" w:cs="Segoe UI"/>
      <w:sz w:val="18"/>
      <w:szCs w:val="18"/>
    </w:rPr>
  </w:style>
  <w:style w:type="table" w:customStyle="1" w:styleId="BilingualTable">
    <w:name w:val="Bilingual Table"/>
    <w:basedOn w:val="PlainTable1"/>
    <w:uiPriority w:val="99"/>
    <w:rsid w:val="00620ACD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20AC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335CB3"/>
    <w:pPr>
      <w:spacing w:after="120"/>
    </w:pPr>
    <w:rPr>
      <w:rFonts w:asciiTheme="minorHAnsi" w:eastAsiaTheme="minorEastAsia" w:hAnsiTheme="minorHAnsi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335CB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7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249</Words>
  <Characters>1824</Characters>
  <Application>Microsoft Office Word</Application>
  <DocSecurity>0</DocSecurity>
  <Lines>40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3</cp:revision>
  <dcterms:created xsi:type="dcterms:W3CDTF">2025-08-12T04:03:00Z</dcterms:created>
  <dcterms:modified xsi:type="dcterms:W3CDTF">2025-08-12T04:05:00Z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462264BF2E614ED0B1A08395D7BDD379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B96AD5EBA7341D19448B906DC3A055ED1C932D2F</vt:lpwstr>
  </property>
  <property fmtid="{D5CDD505-2E9C-101B-9397-08002B2CF9AE}" pid="11" name="PM_OriginationTimeStamp">
    <vt:lpwstr>2024-02-20T22:35:34Z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2022.1</vt:lpwstr>
  </property>
  <property fmtid="{D5CDD505-2E9C-101B-9397-08002B2CF9AE}" pid="20" name="PM_Hash_Salt_Prev">
    <vt:lpwstr>BA672B2F38BA3AD7616FA80D70BA8201</vt:lpwstr>
  </property>
  <property fmtid="{D5CDD505-2E9C-101B-9397-08002B2CF9AE}" pid="21" name="PM_Hash_Salt">
    <vt:lpwstr>8DEF6ABE53B53D9933E9D25A0736B512</vt:lpwstr>
  </property>
  <property fmtid="{D5CDD505-2E9C-101B-9397-08002B2CF9AE}" pid="22" name="PM_Hash_SHA1">
    <vt:lpwstr>638E2B8286F5751B70AD442BE78A6D993315CD89</vt:lpwstr>
  </property>
  <property fmtid="{D5CDD505-2E9C-101B-9397-08002B2CF9AE}" pid="23" name="PM_OriginatorUserAccountName_SHA256">
    <vt:lpwstr>41A9F2FD22514E620C6CDFE56FAAB5E2B8E5A0522436B92F910CE559C2B77A2F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SecurityClassification_Prev">
    <vt:lpwstr>OFFICIAL</vt:lpwstr>
  </property>
  <property fmtid="{D5CDD505-2E9C-101B-9397-08002B2CF9AE}" pid="26" name="PM_Qualifier_Prev">
    <vt:lpwstr/>
  </property>
  <property fmtid="{D5CDD505-2E9C-101B-9397-08002B2CF9AE}" pid="27" name="PM_Expires">
    <vt:lpwstr/>
  </property>
  <property fmtid="{D5CDD505-2E9C-101B-9397-08002B2CF9AE}" pid="28" name="MSIP_Label_eb34d90b-fc41-464d-af60-f74d721d0790_SetDate">
    <vt:lpwstr>2024-02-20T22:35:34Z</vt:lpwstr>
  </property>
  <property fmtid="{D5CDD505-2E9C-101B-9397-08002B2CF9AE}" pid="29" name="PMHMAC">
    <vt:lpwstr>v=2022.1;a=SHA256;h=360623F50C4B066F49E2E4528F6DA01754C8E3EA9879D03AE59FA04CB481E201</vt:lpwstr>
  </property>
  <property fmtid="{D5CDD505-2E9C-101B-9397-08002B2CF9AE}" pid="30" name="MSIP_Label_eb34d90b-fc41-464d-af60-f74d721d0790_Name">
    <vt:lpwstr>OFFICIAL</vt:lpwstr>
  </property>
  <property fmtid="{D5CDD505-2E9C-101B-9397-08002B2CF9AE}" pid="31" name="PM_DownTo">
    <vt:lpwstr/>
  </property>
  <property fmtid="{D5CDD505-2E9C-101B-9397-08002B2CF9AE}" pid="32" name="MSIP_Label_eb34d90b-fc41-464d-af60-f74d721d0790_SiteId">
    <vt:lpwstr>61e36dd1-ca6e-4d61-aa0a-2b4eb88317a3</vt:lpwstr>
  </property>
  <property fmtid="{D5CDD505-2E9C-101B-9397-08002B2CF9AE}" pid="33" name="MSIP_Label_eb34d90b-fc41-464d-af60-f74d721d0790_ContentBits">
    <vt:lpwstr>0</vt:lpwstr>
  </property>
  <property fmtid="{D5CDD505-2E9C-101B-9397-08002B2CF9AE}" pid="34" name="MSIP_Label_eb34d90b-fc41-464d-af60-f74d721d0790_Enabled">
    <vt:lpwstr>true</vt:lpwstr>
  </property>
  <property fmtid="{D5CDD505-2E9C-101B-9397-08002B2CF9AE}" pid="35" name="MSIP_Label_eb34d90b-fc41-464d-af60-f74d721d0790_Method">
    <vt:lpwstr>Privileged</vt:lpwstr>
  </property>
  <property fmtid="{D5CDD505-2E9C-101B-9397-08002B2CF9AE}" pid="36" name="MSIP_Label_eb34d90b-fc41-464d-af60-f74d721d0790_ActionId">
    <vt:lpwstr>6cc8eb6e331a4094a18fcd69e4397fdb</vt:lpwstr>
  </property>
  <property fmtid="{D5CDD505-2E9C-101B-9397-08002B2CF9AE}" pid="37" name="PMUuid">
    <vt:lpwstr>v=2022.2;d=gov.au;g=46DD6D7C-8107-577B-BC6E-F348953B2E44</vt:lpwstr>
  </property>
</Properties>
</file>