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417CC44C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D3080A">
        <w:rPr>
          <w:b/>
          <w:sz w:val="32"/>
        </w:rPr>
        <w:t>Warlpiri</w:t>
      </w:r>
    </w:p>
    <w:p w14:paraId="48894E6E" w14:textId="09E05AA8" w:rsidR="00240DD1" w:rsidRDefault="003A2E6D" w:rsidP="00135296">
      <w:pPr>
        <w:rPr>
          <w:b/>
        </w:rPr>
      </w:pPr>
      <w:r>
        <w:rPr>
          <w:b/>
        </w:rPr>
        <w:t>Differences between Income Management and enhanced Income Management</w:t>
      </w:r>
      <w:r w:rsidR="00240DD1">
        <w:rPr>
          <w:b/>
        </w:rPr>
        <w:t xml:space="preserve"> – Animated Video</w:t>
      </w:r>
    </w:p>
    <w:p w14:paraId="7F029799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b/>
          <w:bCs/>
          <w:color w:val="000000" w:themeColor="text1"/>
          <w:lang w:eastAsia="ko-KR"/>
        </w:rPr>
      </w:pPr>
      <w:proofErr w:type="spellStart"/>
      <w:r w:rsidRPr="009828F5">
        <w:rPr>
          <w:rFonts w:cs="Arial"/>
          <w:b/>
          <w:bCs/>
          <w:color w:val="000000" w:themeColor="text1"/>
          <w:sz w:val="28"/>
          <w:szCs w:val="28"/>
        </w:rPr>
        <w:t>Jinta</w:t>
      </w:r>
      <w:proofErr w:type="spellEnd"/>
      <w:r w:rsidRPr="009828F5">
        <w:rPr>
          <w:rFonts w:cs="Arial"/>
          <w:b/>
          <w:bCs/>
          <w:color w:val="000000" w:themeColor="text1"/>
          <w:sz w:val="28"/>
          <w:szCs w:val="28"/>
        </w:rPr>
        <w:t xml:space="preserve"> Income Management </w:t>
      </w:r>
      <w:proofErr w:type="spellStart"/>
      <w:r w:rsidRPr="009828F5">
        <w:rPr>
          <w:rFonts w:cs="Arial"/>
          <w:b/>
          <w:bCs/>
          <w:color w:val="000000" w:themeColor="text1"/>
          <w:sz w:val="28"/>
          <w:szCs w:val="28"/>
        </w:rPr>
        <w:t>manu</w:t>
      </w:r>
      <w:proofErr w:type="spellEnd"/>
      <w:r w:rsidRPr="009828F5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828F5">
        <w:rPr>
          <w:rFonts w:cs="Arial"/>
          <w:b/>
          <w:bCs/>
          <w:color w:val="000000" w:themeColor="text1"/>
          <w:sz w:val="28"/>
          <w:szCs w:val="28"/>
        </w:rPr>
        <w:t>jinta</w:t>
      </w:r>
      <w:proofErr w:type="spellEnd"/>
      <w:r w:rsidRPr="009828F5">
        <w:rPr>
          <w:rFonts w:cs="Arial"/>
          <w:b/>
          <w:bCs/>
          <w:color w:val="000000" w:themeColor="text1"/>
          <w:sz w:val="28"/>
          <w:szCs w:val="28"/>
        </w:rPr>
        <w:t>-kari enhanced Income Management</w:t>
      </w:r>
    </w:p>
    <w:p w14:paraId="217ECE1B" w14:textId="77777777" w:rsidR="003A2E6D" w:rsidRPr="009828F5" w:rsidRDefault="003A2E6D" w:rsidP="003A2E6D">
      <w:pPr>
        <w:pStyle w:val="ListParagraph"/>
        <w:spacing w:before="60" w:after="60"/>
        <w:ind w:left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828F5">
        <w:t>Income Management-</w:t>
      </w:r>
      <w:proofErr w:type="spellStart"/>
      <w:r w:rsidRPr="009828F5">
        <w:t>rlampa</w:t>
      </w:r>
      <w:proofErr w:type="spellEnd"/>
      <w:r w:rsidRPr="009828F5">
        <w:t xml:space="preserve">, </w:t>
      </w:r>
      <w:proofErr w:type="spellStart"/>
      <w:r w:rsidRPr="009828F5">
        <w:t>ngulaju</w:t>
      </w:r>
      <w:proofErr w:type="spellEnd"/>
      <w:r w:rsidRPr="009828F5">
        <w:t xml:space="preserve"> </w:t>
      </w:r>
      <w:proofErr w:type="spellStart"/>
      <w:r w:rsidRPr="009828F5">
        <w:t>kanpa</w:t>
      </w:r>
      <w:proofErr w:type="spellEnd"/>
      <w:r w:rsidRPr="009828F5">
        <w:t xml:space="preserve"> mani BasicsCard-</w:t>
      </w:r>
      <w:proofErr w:type="spellStart"/>
      <w:r w:rsidRPr="009828F5">
        <w:t>kirlili</w:t>
      </w:r>
      <w:proofErr w:type="spellEnd"/>
      <w:r w:rsidRPr="009828F5">
        <w:t xml:space="preserve"> shopping store-</w:t>
      </w:r>
      <w:proofErr w:type="spellStart"/>
      <w:r w:rsidRPr="009828F5">
        <w:t>ngka</w:t>
      </w:r>
      <w:proofErr w:type="spellEnd"/>
      <w:r w:rsidRPr="009828F5">
        <w:t xml:space="preserve">, </w:t>
      </w:r>
      <w:proofErr w:type="spellStart"/>
      <w:r w:rsidRPr="009828F5">
        <w:t>payi</w:t>
      </w:r>
      <w:proofErr w:type="spellEnd"/>
      <w:r w:rsidRPr="009828F5">
        <w:t xml:space="preserve">-mani bills </w:t>
      </w:r>
      <w:proofErr w:type="spellStart"/>
      <w:r w:rsidRPr="009828F5">
        <w:t>manu</w:t>
      </w:r>
      <w:proofErr w:type="spellEnd"/>
      <w:r w:rsidRPr="009828F5">
        <w:t xml:space="preserve"> </w:t>
      </w:r>
      <w:proofErr w:type="spellStart"/>
      <w:r w:rsidRPr="009828F5">
        <w:t>jiikimani</w:t>
      </w:r>
      <w:proofErr w:type="spellEnd"/>
      <w:r w:rsidRPr="009828F5">
        <w:t xml:space="preserve"> </w:t>
      </w:r>
      <w:proofErr w:type="spellStart"/>
      <w:r w:rsidRPr="009828F5">
        <w:t>nyuntu-nyangu</w:t>
      </w:r>
      <w:proofErr w:type="spellEnd"/>
      <w:r w:rsidRPr="009828F5">
        <w:t xml:space="preserve"> balance ATM-</w:t>
      </w:r>
      <w:proofErr w:type="spellStart"/>
      <w:r w:rsidRPr="009828F5">
        <w:t>rla</w:t>
      </w:r>
      <w:proofErr w:type="spellEnd"/>
      <w:r w:rsidRPr="009828F5">
        <w:t>.</w:t>
      </w:r>
    </w:p>
    <w:p w14:paraId="18B5AFA9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828F5">
        <w:t xml:space="preserve">Kaji </w:t>
      </w:r>
      <w:proofErr w:type="spellStart"/>
      <w:r w:rsidRPr="009828F5">
        <w:t>kanpa-nyanu</w:t>
      </w:r>
      <w:proofErr w:type="spellEnd"/>
      <w:r w:rsidRPr="009828F5">
        <w:t xml:space="preserve"> enhanced Income Management, </w:t>
      </w:r>
      <w:proofErr w:type="spellStart"/>
      <w:r w:rsidRPr="009828F5">
        <w:t>kirra</w:t>
      </w:r>
      <w:proofErr w:type="spellEnd"/>
      <w:r w:rsidRPr="009828F5">
        <w:t xml:space="preserve">-mani. </w:t>
      </w:r>
      <w:proofErr w:type="spellStart"/>
      <w:r w:rsidRPr="009828F5">
        <w:t>Kujarluju</w:t>
      </w:r>
      <w:proofErr w:type="spellEnd"/>
      <w:r w:rsidRPr="009828F5">
        <w:t xml:space="preserve"> help-mani </w:t>
      </w:r>
      <w:proofErr w:type="spellStart"/>
      <w:r w:rsidRPr="009828F5">
        <w:t>kangku</w:t>
      </w:r>
      <w:proofErr w:type="spellEnd"/>
      <w:r w:rsidRPr="009828F5">
        <w:t xml:space="preserve"> </w:t>
      </w:r>
      <w:proofErr w:type="spellStart"/>
      <w:r w:rsidRPr="009828F5">
        <w:t>panu-kulku</w:t>
      </w:r>
      <w:proofErr w:type="spellEnd"/>
      <w:r w:rsidRPr="009828F5">
        <w:t xml:space="preserve"> </w:t>
      </w:r>
      <w:proofErr w:type="spellStart"/>
      <w:r w:rsidRPr="009828F5">
        <w:t>nyiya</w:t>
      </w:r>
      <w:proofErr w:type="spellEnd"/>
      <w:r w:rsidRPr="009828F5">
        <w:t xml:space="preserve"> </w:t>
      </w:r>
      <w:proofErr w:type="spellStart"/>
      <w:r w:rsidRPr="009828F5">
        <w:t>kantikanti</w:t>
      </w:r>
      <w:proofErr w:type="spellEnd"/>
      <w:r w:rsidRPr="009828F5">
        <w:t>-ki tala-</w:t>
      </w:r>
      <w:proofErr w:type="spellStart"/>
      <w:r w:rsidRPr="009828F5">
        <w:t>ngkuju</w:t>
      </w:r>
      <w:proofErr w:type="spellEnd"/>
      <w:r w:rsidRPr="009828F5">
        <w:t xml:space="preserve">? </w:t>
      </w:r>
    </w:p>
    <w:p w14:paraId="0D20B5AC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t>Nyampu-rla</w:t>
      </w:r>
      <w:proofErr w:type="spellEnd"/>
      <w:r w:rsidRPr="009828F5">
        <w:t xml:space="preserve"> enhanced Income Management -</w:t>
      </w:r>
      <w:proofErr w:type="spellStart"/>
      <w:r w:rsidRPr="009828F5">
        <w:t>rla</w:t>
      </w:r>
      <w:proofErr w:type="spellEnd"/>
      <w:r w:rsidRPr="009828F5">
        <w:t xml:space="preserve"> </w:t>
      </w:r>
      <w:proofErr w:type="spellStart"/>
      <w:r w:rsidRPr="009828F5">
        <w:t>kapunpa</w:t>
      </w:r>
      <w:proofErr w:type="spellEnd"/>
      <w:r w:rsidRPr="009828F5">
        <w:t xml:space="preserve"> mani enhanced Income Management account </w:t>
      </w:r>
      <w:proofErr w:type="spellStart"/>
      <w:r w:rsidRPr="009828F5">
        <w:t>manu</w:t>
      </w:r>
      <w:proofErr w:type="spellEnd"/>
      <w:r w:rsidRPr="009828F5">
        <w:t xml:space="preserve"> SmartCard,  BasicsCard-</w:t>
      </w:r>
      <w:proofErr w:type="spellStart"/>
      <w:r w:rsidRPr="009828F5">
        <w:t>piya</w:t>
      </w:r>
      <w:proofErr w:type="spellEnd"/>
      <w:r w:rsidRPr="009828F5">
        <w:t xml:space="preserve">, </w:t>
      </w:r>
      <w:proofErr w:type="spellStart"/>
      <w:r w:rsidRPr="009828F5">
        <w:t>panu</w:t>
      </w:r>
      <w:proofErr w:type="spellEnd"/>
      <w:r w:rsidRPr="009828F5">
        <w:t xml:space="preserve"> </w:t>
      </w:r>
      <w:proofErr w:type="spellStart"/>
      <w:r w:rsidRPr="009828F5">
        <w:t>maninja</w:t>
      </w:r>
      <w:proofErr w:type="spellEnd"/>
      <w:r w:rsidRPr="009828F5">
        <w:t xml:space="preserve"> </w:t>
      </w:r>
      <w:proofErr w:type="spellStart"/>
      <w:r w:rsidRPr="009828F5">
        <w:t>kurlulku</w:t>
      </w:r>
      <w:proofErr w:type="spellEnd"/>
      <w:r w:rsidRPr="009828F5">
        <w:t>.</w:t>
      </w:r>
    </w:p>
    <w:p w14:paraId="3AE641B4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t>Nyampu-rla</w:t>
      </w:r>
      <w:proofErr w:type="spellEnd"/>
      <w:r w:rsidRPr="009828F5">
        <w:t xml:space="preserve"> enhanced Income Management-</w:t>
      </w:r>
      <w:proofErr w:type="spellStart"/>
      <w:r w:rsidRPr="009828F5">
        <w:t>rla</w:t>
      </w:r>
      <w:proofErr w:type="spellEnd"/>
      <w:r w:rsidRPr="009828F5">
        <w:t xml:space="preserve"> </w:t>
      </w:r>
      <w:proofErr w:type="spellStart"/>
      <w:r w:rsidRPr="009828F5">
        <w:t>kaji</w:t>
      </w:r>
      <w:proofErr w:type="spellEnd"/>
      <w:r w:rsidRPr="009828F5">
        <w:t xml:space="preserve"> </w:t>
      </w:r>
      <w:proofErr w:type="spellStart"/>
      <w:r w:rsidRPr="009828F5">
        <w:t>kanpa</w:t>
      </w:r>
      <w:proofErr w:type="spellEnd"/>
      <w:r w:rsidRPr="009828F5">
        <w:t xml:space="preserve"> online-</w:t>
      </w:r>
      <w:proofErr w:type="spellStart"/>
      <w:r w:rsidRPr="009828F5">
        <w:t>rla</w:t>
      </w:r>
      <w:proofErr w:type="spellEnd"/>
      <w:r w:rsidRPr="009828F5">
        <w:t xml:space="preserve"> mani groceries, bills </w:t>
      </w:r>
      <w:proofErr w:type="spellStart"/>
      <w:r w:rsidRPr="009828F5">
        <w:t>payimani</w:t>
      </w:r>
      <w:proofErr w:type="spellEnd"/>
      <w:r w:rsidRPr="009828F5">
        <w:t xml:space="preserve"> </w:t>
      </w:r>
      <w:proofErr w:type="spellStart"/>
      <w:r w:rsidRPr="009828F5">
        <w:t>yuji</w:t>
      </w:r>
      <w:proofErr w:type="spellEnd"/>
      <w:r w:rsidRPr="009828F5">
        <w:t xml:space="preserve"> </w:t>
      </w:r>
      <w:proofErr w:type="spellStart"/>
      <w:r w:rsidRPr="009828F5">
        <w:t>maninja</w:t>
      </w:r>
      <w:proofErr w:type="spellEnd"/>
      <w:r w:rsidRPr="009828F5">
        <w:t xml:space="preserve"> </w:t>
      </w:r>
      <w:proofErr w:type="spellStart"/>
      <w:r w:rsidRPr="009828F5">
        <w:t>karrarlu</w:t>
      </w:r>
      <w:proofErr w:type="spellEnd"/>
      <w:r w:rsidRPr="009828F5">
        <w:t xml:space="preserve"> BPAY, </w:t>
      </w:r>
      <w:proofErr w:type="spellStart"/>
      <w:r w:rsidRPr="009828F5">
        <w:t>manu</w:t>
      </w:r>
      <w:proofErr w:type="spellEnd"/>
      <w:r w:rsidRPr="009828F5">
        <w:t xml:space="preserve"> </w:t>
      </w:r>
      <w:proofErr w:type="spellStart"/>
      <w:r w:rsidRPr="009828F5">
        <w:t>kaji</w:t>
      </w:r>
      <w:proofErr w:type="spellEnd"/>
      <w:r w:rsidRPr="009828F5">
        <w:t xml:space="preserve"> </w:t>
      </w:r>
      <w:proofErr w:type="spellStart"/>
      <w:r w:rsidRPr="009828F5">
        <w:t>kanpa</w:t>
      </w:r>
      <w:proofErr w:type="spellEnd"/>
      <w:r w:rsidRPr="009828F5">
        <w:t xml:space="preserve"> check-</w:t>
      </w:r>
      <w:proofErr w:type="spellStart"/>
      <w:r w:rsidRPr="009828F5">
        <w:t>i</w:t>
      </w:r>
      <w:proofErr w:type="spellEnd"/>
      <w:r w:rsidRPr="009828F5">
        <w:t xml:space="preserve">-mani </w:t>
      </w:r>
      <w:proofErr w:type="spellStart"/>
      <w:r w:rsidRPr="009828F5">
        <w:t>nyuntu-nyangu</w:t>
      </w:r>
      <w:proofErr w:type="spellEnd"/>
      <w:r w:rsidRPr="009828F5">
        <w:t xml:space="preserve"> balance </w:t>
      </w:r>
      <w:proofErr w:type="spellStart"/>
      <w:r w:rsidRPr="009828F5">
        <w:rPr>
          <w:rFonts w:eastAsia="Batang" w:hint="eastAsia"/>
          <w:lang w:eastAsia="ko-KR"/>
        </w:rPr>
        <w:t>n</w:t>
      </w:r>
      <w:r w:rsidRPr="009828F5">
        <w:t>yanja</w:t>
      </w:r>
      <w:proofErr w:type="spellEnd"/>
      <w:r w:rsidRPr="009828F5">
        <w:t xml:space="preserve"> </w:t>
      </w:r>
      <w:proofErr w:type="spellStart"/>
      <w:r w:rsidRPr="009828F5">
        <w:t>karrarlu</w:t>
      </w:r>
      <w:proofErr w:type="spellEnd"/>
      <w:r w:rsidRPr="009828F5">
        <w:t xml:space="preserve"> </w:t>
      </w:r>
      <w:proofErr w:type="spellStart"/>
      <w:r w:rsidRPr="009828F5">
        <w:t>nyajangu</w:t>
      </w:r>
      <w:proofErr w:type="spellEnd"/>
      <w:r w:rsidRPr="009828F5">
        <w:t xml:space="preserve"> </w:t>
      </w:r>
      <w:proofErr w:type="spellStart"/>
      <w:r w:rsidRPr="009828F5">
        <w:t>kanku</w:t>
      </w:r>
      <w:proofErr w:type="spellEnd"/>
      <w:r w:rsidRPr="009828F5">
        <w:t xml:space="preserve"> money </w:t>
      </w:r>
      <w:proofErr w:type="spellStart"/>
      <w:r w:rsidRPr="009828F5">
        <w:t>ngunami</w:t>
      </w:r>
      <w:proofErr w:type="spellEnd"/>
      <w:r w:rsidRPr="009828F5">
        <w:t xml:space="preserve"> spend-</w:t>
      </w:r>
      <w:proofErr w:type="spellStart"/>
      <w:r w:rsidRPr="009828F5">
        <w:t>i</w:t>
      </w:r>
      <w:proofErr w:type="spellEnd"/>
      <w:r w:rsidRPr="009828F5">
        <w:t>-</w:t>
      </w:r>
      <w:proofErr w:type="spellStart"/>
      <w:r w:rsidRPr="009828F5">
        <w:t>maninjaku</w:t>
      </w:r>
      <w:proofErr w:type="spellEnd"/>
      <w:r w:rsidRPr="009828F5">
        <w:t>.</w:t>
      </w:r>
    </w:p>
    <w:p w14:paraId="2E737567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t>Nyunturlu</w:t>
      </w:r>
      <w:proofErr w:type="spellEnd"/>
      <w:r w:rsidRPr="009828F5">
        <w:t xml:space="preserve"> </w:t>
      </w:r>
      <w:proofErr w:type="spellStart"/>
      <w:r w:rsidRPr="009828F5">
        <w:t>nyampu</w:t>
      </w:r>
      <w:proofErr w:type="spellEnd"/>
      <w:r w:rsidRPr="009828F5">
        <w:t xml:space="preserve"> SmartCard </w:t>
      </w:r>
      <w:proofErr w:type="spellStart"/>
      <w:r w:rsidRPr="009828F5">
        <w:t>kaji</w:t>
      </w:r>
      <w:proofErr w:type="spellEnd"/>
      <w:r w:rsidRPr="009828F5">
        <w:t xml:space="preserve"> </w:t>
      </w:r>
      <w:proofErr w:type="spellStart"/>
      <w:r w:rsidRPr="009828F5">
        <w:t>kanpa</w:t>
      </w:r>
      <w:proofErr w:type="spellEnd"/>
      <w:r w:rsidRPr="009828F5">
        <w:t xml:space="preserve"> digital wallet-</w:t>
      </w:r>
      <w:proofErr w:type="spellStart"/>
      <w:r w:rsidRPr="009828F5">
        <w:t>rla</w:t>
      </w:r>
      <w:proofErr w:type="spellEnd"/>
      <w:r w:rsidRPr="009828F5">
        <w:t xml:space="preserve"> </w:t>
      </w:r>
      <w:proofErr w:type="spellStart"/>
      <w:r w:rsidRPr="009828F5">
        <w:t>yirrarni</w:t>
      </w:r>
      <w:proofErr w:type="spellEnd"/>
      <w:r w:rsidRPr="009828F5">
        <w:t xml:space="preserve"> phone </w:t>
      </w:r>
      <w:proofErr w:type="spellStart"/>
      <w:r w:rsidRPr="009828F5">
        <w:t>nyuntu-nyangurla</w:t>
      </w:r>
      <w:proofErr w:type="spellEnd"/>
      <w:r w:rsidRPr="009828F5">
        <w:t xml:space="preserve"> </w:t>
      </w:r>
      <w:proofErr w:type="spellStart"/>
      <w:r w:rsidRPr="009828F5">
        <w:t>yungunpa</w:t>
      </w:r>
      <w:proofErr w:type="spellEnd"/>
      <w:r w:rsidRPr="009828F5">
        <w:t xml:space="preserve"> </w:t>
      </w:r>
      <w:proofErr w:type="spellStart"/>
      <w:r w:rsidRPr="009828F5">
        <w:t>payimani</w:t>
      </w:r>
      <w:proofErr w:type="spellEnd"/>
      <w:r w:rsidRPr="009828F5">
        <w:t xml:space="preserve"> </w:t>
      </w:r>
      <w:proofErr w:type="spellStart"/>
      <w:r w:rsidRPr="009828F5">
        <w:t>nyiya</w:t>
      </w:r>
      <w:proofErr w:type="spellEnd"/>
      <w:r w:rsidRPr="009828F5">
        <w:t xml:space="preserve"> </w:t>
      </w:r>
      <w:proofErr w:type="spellStart"/>
      <w:r w:rsidRPr="009828F5">
        <w:t>kanti-kanti</w:t>
      </w:r>
      <w:proofErr w:type="spellEnd"/>
      <w:r w:rsidRPr="009828F5">
        <w:t xml:space="preserve"> store-</w:t>
      </w:r>
      <w:proofErr w:type="spellStart"/>
      <w:r w:rsidRPr="009828F5">
        <w:t>ngka</w:t>
      </w:r>
      <w:proofErr w:type="spellEnd"/>
      <w:r w:rsidRPr="009828F5">
        <w:t>.</w:t>
      </w:r>
    </w:p>
    <w:p w14:paraId="1E6BB02F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t>Wankaya</w:t>
      </w:r>
      <w:proofErr w:type="spellEnd"/>
      <w:r w:rsidRPr="009828F5">
        <w:t xml:space="preserve"> </w:t>
      </w:r>
      <w:proofErr w:type="spellStart"/>
      <w:r w:rsidRPr="009828F5">
        <w:t>nganpa</w:t>
      </w:r>
      <w:proofErr w:type="spellEnd"/>
      <w:r w:rsidRPr="009828F5">
        <w:t xml:space="preserve"> </w:t>
      </w:r>
      <w:proofErr w:type="spellStart"/>
      <w:r w:rsidRPr="009828F5">
        <w:t>kajinpa</w:t>
      </w:r>
      <w:proofErr w:type="spellEnd"/>
      <w:r w:rsidRPr="009828F5">
        <w:t xml:space="preserve"> </w:t>
      </w:r>
      <w:proofErr w:type="spellStart"/>
      <w:r w:rsidRPr="009828F5">
        <w:t>ngampurrpa</w:t>
      </w:r>
      <w:proofErr w:type="spellEnd"/>
      <w:r w:rsidRPr="009828F5">
        <w:t xml:space="preserve"> </w:t>
      </w:r>
      <w:proofErr w:type="spellStart"/>
      <w:r w:rsidRPr="009828F5">
        <w:t>nyampu-kurra</w:t>
      </w:r>
      <w:proofErr w:type="spellEnd"/>
      <w:r w:rsidRPr="009828F5">
        <w:t xml:space="preserve"> </w:t>
      </w:r>
      <w:proofErr w:type="spellStart"/>
      <w:r w:rsidRPr="009828F5">
        <w:t>jarrinjaku</w:t>
      </w:r>
      <w:proofErr w:type="spellEnd"/>
      <w:r w:rsidRPr="009828F5">
        <w:t xml:space="preserve"> Income Management</w:t>
      </w:r>
      <w:r w:rsidRPr="009828F5">
        <w:rPr>
          <w:rFonts w:eastAsia="Batang" w:hint="eastAsia"/>
          <w:lang w:eastAsia="ko-KR"/>
        </w:rPr>
        <w:t>-</w:t>
      </w:r>
      <w:proofErr w:type="spellStart"/>
      <w:r w:rsidRPr="009828F5">
        <w:t>jangka</w:t>
      </w:r>
      <w:proofErr w:type="spellEnd"/>
      <w:r w:rsidRPr="009828F5">
        <w:t xml:space="preserve"> enhanced Income Management</w:t>
      </w:r>
      <w:r w:rsidRPr="009828F5">
        <w:rPr>
          <w:rFonts w:eastAsia="Batang" w:hint="eastAsia"/>
          <w:lang w:eastAsia="ko-KR"/>
        </w:rPr>
        <w:t>-</w:t>
      </w:r>
      <w:proofErr w:type="spellStart"/>
      <w:r w:rsidRPr="009828F5">
        <w:rPr>
          <w:rFonts w:eastAsia="Batang" w:hint="eastAsia"/>
          <w:lang w:eastAsia="ko-KR"/>
        </w:rPr>
        <w:t>kirra</w:t>
      </w:r>
      <w:proofErr w:type="spellEnd"/>
      <w:r w:rsidRPr="009828F5">
        <w:t>.</w:t>
      </w:r>
    </w:p>
    <w:p w14:paraId="2452C4A8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t>Kajinpa</w:t>
      </w:r>
      <w:proofErr w:type="spellEnd"/>
      <w:r w:rsidRPr="009828F5">
        <w:t xml:space="preserve"> </w:t>
      </w:r>
      <w:proofErr w:type="spellStart"/>
      <w:r w:rsidRPr="009828F5">
        <w:t>nyampu</w:t>
      </w:r>
      <w:proofErr w:type="spellEnd"/>
      <w:r w:rsidRPr="009828F5">
        <w:t xml:space="preserve"> </w:t>
      </w:r>
      <w:proofErr w:type="spellStart"/>
      <w:r w:rsidRPr="009828F5">
        <w:t>kurra</w:t>
      </w:r>
      <w:proofErr w:type="spellEnd"/>
      <w:r w:rsidRPr="009828F5">
        <w:t xml:space="preserve"> </w:t>
      </w:r>
      <w:proofErr w:type="spellStart"/>
      <w:r w:rsidRPr="009828F5">
        <w:t>jarrimi</w:t>
      </w:r>
      <w:proofErr w:type="spellEnd"/>
      <w:r w:rsidRPr="009828F5">
        <w:t xml:space="preserve"> enhanced Income Management, </w:t>
      </w:r>
      <w:proofErr w:type="spellStart"/>
      <w:r w:rsidRPr="009828F5">
        <w:t>nyuntu-nyangu</w:t>
      </w:r>
      <w:proofErr w:type="spellEnd"/>
      <w:r w:rsidRPr="009828F5">
        <w:t xml:space="preserve"> Centrelink payment amount </w:t>
      </w:r>
      <w:proofErr w:type="spellStart"/>
      <w:r w:rsidRPr="009828F5">
        <w:t>yangka-juku</w:t>
      </w:r>
      <w:proofErr w:type="spellEnd"/>
      <w:r w:rsidRPr="009828F5">
        <w:t xml:space="preserve"> Services Australia</w:t>
      </w:r>
      <w:r w:rsidRPr="009828F5">
        <w:rPr>
          <w:rFonts w:eastAsia="Batang" w:hint="eastAsia"/>
          <w:lang w:eastAsia="ko-KR"/>
        </w:rPr>
        <w:t xml:space="preserve"> </w:t>
      </w:r>
      <w:proofErr w:type="spellStart"/>
      <w:r w:rsidRPr="009828F5">
        <w:t>kurlu</w:t>
      </w:r>
      <w:proofErr w:type="spellEnd"/>
      <w:r w:rsidRPr="009828F5">
        <w:t xml:space="preserve"> change-</w:t>
      </w:r>
      <w:proofErr w:type="spellStart"/>
      <w:r w:rsidRPr="009828F5">
        <w:t>wangu</w:t>
      </w:r>
      <w:proofErr w:type="spellEnd"/>
      <w:r w:rsidRPr="009828F5">
        <w:t>.</w:t>
      </w:r>
    </w:p>
    <w:p w14:paraId="164F22BF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rPr>
          <w:rFonts w:cs="Arial"/>
          <w:color w:val="000000" w:themeColor="text1"/>
        </w:rPr>
        <w:t>Kajinpa</w:t>
      </w:r>
      <w:proofErr w:type="spellEnd"/>
      <w:r w:rsidRPr="009828F5">
        <w:rPr>
          <w:rFonts w:cs="Arial"/>
          <w:color w:val="000000" w:themeColor="text1"/>
        </w:rPr>
        <w:t xml:space="preserve"> Northern Territory-</w:t>
      </w:r>
      <w:proofErr w:type="spellStart"/>
      <w:r w:rsidRPr="009828F5">
        <w:rPr>
          <w:rFonts w:cs="Arial"/>
          <w:color w:val="000000" w:themeColor="text1"/>
        </w:rPr>
        <w:t>rla</w:t>
      </w:r>
      <w:proofErr w:type="spellEnd"/>
      <w:r w:rsidRPr="009828F5">
        <w:rPr>
          <w:rFonts w:cs="Arial"/>
          <w:color w:val="000000" w:themeColor="text1"/>
        </w:rPr>
        <w:t xml:space="preserve"> </w:t>
      </w:r>
      <w:proofErr w:type="spellStart"/>
      <w:r w:rsidRPr="009828F5">
        <w:rPr>
          <w:rFonts w:cs="Arial"/>
          <w:color w:val="000000" w:themeColor="text1"/>
        </w:rPr>
        <w:t>nyina</w:t>
      </w:r>
      <w:proofErr w:type="spellEnd"/>
      <w:r w:rsidRPr="009828F5">
        <w:rPr>
          <w:rFonts w:cs="Arial"/>
          <w:color w:val="000000" w:themeColor="text1"/>
        </w:rPr>
        <w:t xml:space="preserve">, </w:t>
      </w:r>
      <w:proofErr w:type="spellStart"/>
      <w:r w:rsidRPr="009828F5">
        <w:rPr>
          <w:rFonts w:cs="Arial"/>
          <w:color w:val="000000" w:themeColor="text1"/>
        </w:rPr>
        <w:t>nyampu</w:t>
      </w:r>
      <w:proofErr w:type="spellEnd"/>
      <w:r w:rsidRPr="009828F5">
        <w:rPr>
          <w:rFonts w:cs="Arial"/>
          <w:color w:val="000000" w:themeColor="text1"/>
        </w:rPr>
        <w:t xml:space="preserve"> </w:t>
      </w:r>
      <w:r w:rsidRPr="009828F5">
        <w:t xml:space="preserve">enhanced Income Management account </w:t>
      </w:r>
      <w:proofErr w:type="spellStart"/>
      <w:r w:rsidRPr="009828F5">
        <w:t>manu</w:t>
      </w:r>
      <w:proofErr w:type="spellEnd"/>
      <w:r w:rsidRPr="009828F5">
        <w:t xml:space="preserve"> SmartCard </w:t>
      </w:r>
      <w:proofErr w:type="spellStart"/>
      <w:r w:rsidRPr="009828F5">
        <w:t>kaji</w:t>
      </w:r>
      <w:proofErr w:type="spellEnd"/>
      <w:r w:rsidRPr="009828F5">
        <w:t xml:space="preserve"> </w:t>
      </w:r>
      <w:proofErr w:type="spellStart"/>
      <w:r w:rsidRPr="009828F5">
        <w:t>kanpa</w:t>
      </w:r>
      <w:proofErr w:type="spellEnd"/>
      <w:r w:rsidRPr="009828F5">
        <w:t xml:space="preserve"> manage-</w:t>
      </w:r>
      <w:proofErr w:type="spellStart"/>
      <w:r w:rsidRPr="009828F5">
        <w:t>i</w:t>
      </w:r>
      <w:proofErr w:type="spellEnd"/>
      <w:r w:rsidRPr="009828F5">
        <w:t>-mani Services Australia-</w:t>
      </w:r>
      <w:proofErr w:type="spellStart"/>
      <w:r w:rsidRPr="009828F5">
        <w:t>wana</w:t>
      </w:r>
      <w:proofErr w:type="spellEnd"/>
      <w:r w:rsidRPr="009828F5">
        <w:t xml:space="preserve"> </w:t>
      </w:r>
      <w:proofErr w:type="spellStart"/>
      <w:r w:rsidRPr="009828F5">
        <w:t>manu</w:t>
      </w:r>
      <w:proofErr w:type="spellEnd"/>
      <w:r w:rsidRPr="009828F5">
        <w:t xml:space="preserve"> Traditional Credit Union, </w:t>
      </w:r>
      <w:proofErr w:type="spellStart"/>
      <w:r w:rsidRPr="009828F5">
        <w:t>nyampu</w:t>
      </w:r>
      <w:proofErr w:type="spellEnd"/>
      <w:r w:rsidRPr="009828F5">
        <w:t xml:space="preserve"> TCU.</w:t>
      </w:r>
    </w:p>
    <w:p w14:paraId="74F4B853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t>Kajinpa</w:t>
      </w:r>
      <w:proofErr w:type="spellEnd"/>
      <w:r w:rsidRPr="009828F5">
        <w:t xml:space="preserve"> enhanced Income Management-</w:t>
      </w:r>
      <w:proofErr w:type="spellStart"/>
      <w:r w:rsidRPr="009828F5">
        <w:t>kirra</w:t>
      </w:r>
      <w:proofErr w:type="spellEnd"/>
      <w:r w:rsidRPr="009828F5">
        <w:t xml:space="preserve"> </w:t>
      </w:r>
      <w:proofErr w:type="spellStart"/>
      <w:r w:rsidRPr="009828F5">
        <w:t>jarrimi</w:t>
      </w:r>
      <w:proofErr w:type="spellEnd"/>
      <w:r w:rsidRPr="009828F5">
        <w:t xml:space="preserve">, </w:t>
      </w:r>
      <w:proofErr w:type="spellStart"/>
      <w:r w:rsidRPr="009828F5">
        <w:t>kulampa</w:t>
      </w:r>
      <w:proofErr w:type="spellEnd"/>
      <w:r w:rsidRPr="009828F5">
        <w:t xml:space="preserve"> pina </w:t>
      </w:r>
      <w:proofErr w:type="spellStart"/>
      <w:r w:rsidRPr="009828F5">
        <w:t>yukami</w:t>
      </w:r>
      <w:proofErr w:type="spellEnd"/>
      <w:r w:rsidRPr="009828F5">
        <w:t xml:space="preserve"> Income Management-</w:t>
      </w:r>
      <w:proofErr w:type="spellStart"/>
      <w:r w:rsidRPr="009828F5">
        <w:t>kirra</w:t>
      </w:r>
      <w:proofErr w:type="spellEnd"/>
      <w:r w:rsidRPr="009828F5">
        <w:t>.</w:t>
      </w:r>
    </w:p>
    <w:p w14:paraId="6B50382B" w14:textId="77777777" w:rsidR="003A2E6D" w:rsidRPr="009828F5" w:rsidRDefault="003A2E6D" w:rsidP="003A2E6D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rPr>
          <w:b/>
          <w:bCs/>
        </w:rPr>
        <w:t>Nyampu-kurra-ku</w:t>
      </w:r>
      <w:proofErr w:type="spellEnd"/>
      <w:r w:rsidRPr="009828F5">
        <w:rPr>
          <w:b/>
          <w:bCs/>
        </w:rPr>
        <w:t xml:space="preserve"> enhanced Income Management </w:t>
      </w:r>
      <w:proofErr w:type="spellStart"/>
      <w:r w:rsidRPr="009828F5">
        <w:rPr>
          <w:b/>
          <w:bCs/>
        </w:rPr>
        <w:t>marda</w:t>
      </w:r>
      <w:proofErr w:type="spellEnd"/>
      <w:r w:rsidRPr="009828F5">
        <w:rPr>
          <w:b/>
          <w:bCs/>
        </w:rPr>
        <w:t xml:space="preserve"> </w:t>
      </w:r>
      <w:proofErr w:type="spellStart"/>
      <w:r w:rsidRPr="009828F5">
        <w:rPr>
          <w:b/>
          <w:bCs/>
        </w:rPr>
        <w:t>yarda</w:t>
      </w:r>
      <w:proofErr w:type="spellEnd"/>
      <w:r w:rsidRPr="009828F5">
        <w:rPr>
          <w:b/>
          <w:bCs/>
        </w:rPr>
        <w:t xml:space="preserve"> </w:t>
      </w:r>
      <w:proofErr w:type="spellStart"/>
      <w:r w:rsidRPr="009828F5">
        <w:rPr>
          <w:b/>
          <w:bCs/>
        </w:rPr>
        <w:t>nyanjaku</w:t>
      </w:r>
      <w:proofErr w:type="spellEnd"/>
      <w:r w:rsidRPr="009828F5">
        <w:rPr>
          <w:b/>
          <w:bCs/>
        </w:rPr>
        <w:t>:</w:t>
      </w:r>
    </w:p>
    <w:p w14:paraId="7F87B8BC" w14:textId="77777777" w:rsidR="003A2E6D" w:rsidRPr="009828F5" w:rsidRDefault="003A2E6D" w:rsidP="003A2E6D">
      <w:pPr>
        <w:pStyle w:val="ListParagraph"/>
        <w:numPr>
          <w:ilvl w:val="0"/>
          <w:numId w:val="30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t>Nyangarlu</w:t>
      </w:r>
      <w:proofErr w:type="spellEnd"/>
      <w:r w:rsidRPr="009828F5">
        <w:t xml:space="preserve"> </w:t>
      </w:r>
      <w:r w:rsidRPr="009828F5">
        <w:rPr>
          <w:rFonts w:eastAsia="Batang" w:hint="eastAsia"/>
          <w:lang w:eastAsia="ko-KR"/>
        </w:rPr>
        <w:t>s</w:t>
      </w:r>
      <w:r w:rsidRPr="009828F5">
        <w:t>ervices</w:t>
      </w:r>
      <w:r w:rsidRPr="009828F5">
        <w:rPr>
          <w:rFonts w:eastAsia="Batang" w:hint="eastAsia"/>
          <w:lang w:eastAsia="ko-KR"/>
        </w:rPr>
        <w:t>a</w:t>
      </w:r>
      <w:r w:rsidRPr="009828F5">
        <w:t>ustralia</w:t>
      </w:r>
      <w:r w:rsidRPr="009828F5">
        <w:rPr>
          <w:rFonts w:eastAsia="Batang" w:hint="eastAsia"/>
          <w:lang w:eastAsia="ko-KR"/>
        </w:rPr>
        <w:t>.</w:t>
      </w:r>
      <w:r w:rsidRPr="009828F5">
        <w:t>gov</w:t>
      </w:r>
      <w:r w:rsidRPr="009828F5">
        <w:rPr>
          <w:rFonts w:eastAsia="Batang" w:hint="eastAsia"/>
          <w:lang w:eastAsia="ko-KR"/>
        </w:rPr>
        <w:t>.</w:t>
      </w:r>
      <w:r w:rsidRPr="009828F5">
        <w:t>au</w:t>
      </w:r>
      <w:r w:rsidRPr="009828F5">
        <w:rPr>
          <w:rFonts w:eastAsia="Batang" w:hint="eastAsia"/>
          <w:lang w:eastAsia="ko-KR"/>
        </w:rPr>
        <w:t>/s</w:t>
      </w:r>
      <w:r w:rsidRPr="009828F5">
        <w:t>mart</w:t>
      </w:r>
      <w:r w:rsidRPr="009828F5">
        <w:rPr>
          <w:rFonts w:eastAsia="Batang" w:hint="eastAsia"/>
          <w:lang w:eastAsia="ko-KR"/>
        </w:rPr>
        <w:t>c</w:t>
      </w:r>
      <w:r w:rsidRPr="009828F5">
        <w:t>ard</w:t>
      </w:r>
    </w:p>
    <w:p w14:paraId="14C712E3" w14:textId="77777777" w:rsidR="003A2E6D" w:rsidRPr="009828F5" w:rsidRDefault="003A2E6D" w:rsidP="003A2E6D">
      <w:pPr>
        <w:pStyle w:val="ListParagraph"/>
        <w:numPr>
          <w:ilvl w:val="0"/>
          <w:numId w:val="30"/>
        </w:numPr>
        <w:spacing w:before="60" w:after="60" w:line="278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828F5">
        <w:t>Wangkaya-jana</w:t>
      </w:r>
      <w:proofErr w:type="spellEnd"/>
      <w:r w:rsidRPr="009828F5">
        <w:t xml:space="preserve"> 1800 252 604 (interpreter-</w:t>
      </w:r>
      <w:proofErr w:type="spellStart"/>
      <w:r w:rsidRPr="009828F5">
        <w:t>lu</w:t>
      </w:r>
      <w:proofErr w:type="spellEnd"/>
      <w:r w:rsidRPr="009828F5">
        <w:t xml:space="preserve"> manta </w:t>
      </w:r>
      <w:proofErr w:type="spellStart"/>
      <w:r w:rsidRPr="009828F5">
        <w:t>wangkanjaku</w:t>
      </w:r>
      <w:proofErr w:type="spellEnd"/>
      <w:r w:rsidRPr="009828F5">
        <w:t xml:space="preserve">), </w:t>
      </w:r>
      <w:proofErr w:type="spellStart"/>
      <w:r w:rsidRPr="009828F5">
        <w:t>lawa-ngkaju</w:t>
      </w:r>
      <w:proofErr w:type="spellEnd"/>
      <w:r w:rsidRPr="009828F5">
        <w:t xml:space="preserve">, </w:t>
      </w:r>
      <w:proofErr w:type="spellStart"/>
      <w:r w:rsidRPr="009828F5">
        <w:t>manu</w:t>
      </w:r>
      <w:proofErr w:type="spellEnd"/>
      <w:r w:rsidRPr="009828F5">
        <w:t xml:space="preserve"> </w:t>
      </w:r>
    </w:p>
    <w:p w14:paraId="50A3D6AB" w14:textId="342C5B6B" w:rsidR="00EE0EBF" w:rsidRPr="00ED37F7" w:rsidRDefault="003A2E6D" w:rsidP="003A2E6D">
      <w:pPr>
        <w:spacing w:after="160"/>
        <w:rPr>
          <w:rFonts w:cs="Arial"/>
          <w:color w:val="000000" w:themeColor="text1"/>
        </w:rPr>
      </w:pPr>
      <w:proofErr w:type="spellStart"/>
      <w:r w:rsidRPr="009828F5">
        <w:t>yantalu</w:t>
      </w:r>
      <w:proofErr w:type="spellEnd"/>
      <w:r w:rsidRPr="009828F5">
        <w:t xml:space="preserve"> service centre-</w:t>
      </w:r>
      <w:proofErr w:type="spellStart"/>
      <w:r w:rsidRPr="009828F5">
        <w:rPr>
          <w:rFonts w:eastAsia="Batang" w:hint="eastAsia"/>
          <w:lang w:eastAsia="ko-KR"/>
        </w:rPr>
        <w:t>kirra</w:t>
      </w:r>
      <w:proofErr w:type="spellEnd"/>
      <w:r w:rsidRPr="009828F5">
        <w:t>.</w:t>
      </w:r>
    </w:p>
    <w:sectPr w:rsidR="00EE0EBF" w:rsidRPr="00ED3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77273" w14:textId="77777777" w:rsidR="00AC7174" w:rsidRDefault="00AC7174" w:rsidP="00B04ED8">
      <w:pPr>
        <w:spacing w:after="0" w:line="240" w:lineRule="auto"/>
      </w:pPr>
      <w:r>
        <w:separator/>
      </w:r>
    </w:p>
  </w:endnote>
  <w:endnote w:type="continuationSeparator" w:id="0">
    <w:p w14:paraId="16B64AF1" w14:textId="77777777" w:rsidR="00AC7174" w:rsidRDefault="00AC7174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73E7A" w14:textId="77777777" w:rsidR="00AC7174" w:rsidRDefault="00AC7174" w:rsidP="00B04ED8">
      <w:pPr>
        <w:spacing w:after="0" w:line="240" w:lineRule="auto"/>
      </w:pPr>
      <w:r>
        <w:separator/>
      </w:r>
    </w:p>
  </w:footnote>
  <w:footnote w:type="continuationSeparator" w:id="0">
    <w:p w14:paraId="5B140F1E" w14:textId="77777777" w:rsidR="00AC7174" w:rsidRDefault="00AC7174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4"/>
  </w:num>
  <w:num w:numId="2" w16cid:durableId="1465810450">
    <w:abstractNumId w:val="20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7"/>
  </w:num>
  <w:num w:numId="9" w16cid:durableId="1460608755">
    <w:abstractNumId w:val="25"/>
  </w:num>
  <w:num w:numId="10" w16cid:durableId="986665818">
    <w:abstractNumId w:val="18"/>
  </w:num>
  <w:num w:numId="11" w16cid:durableId="401371915">
    <w:abstractNumId w:val="15"/>
  </w:num>
  <w:num w:numId="12" w16cid:durableId="1093433001">
    <w:abstractNumId w:val="28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1"/>
  </w:num>
  <w:num w:numId="19" w16cid:durableId="1077895909">
    <w:abstractNumId w:val="14"/>
  </w:num>
  <w:num w:numId="20" w16cid:durableId="1604873604">
    <w:abstractNumId w:val="9"/>
  </w:num>
  <w:num w:numId="21" w16cid:durableId="398525425">
    <w:abstractNumId w:val="19"/>
  </w:num>
  <w:num w:numId="22" w16cid:durableId="466708080">
    <w:abstractNumId w:val="4"/>
  </w:num>
  <w:num w:numId="23" w16cid:durableId="1006978651">
    <w:abstractNumId w:val="17"/>
  </w:num>
  <w:num w:numId="24" w16cid:durableId="1322540261">
    <w:abstractNumId w:val="26"/>
  </w:num>
  <w:num w:numId="25" w16cid:durableId="553388690">
    <w:abstractNumId w:val="13"/>
  </w:num>
  <w:num w:numId="26" w16cid:durableId="1067461763">
    <w:abstractNumId w:val="16"/>
  </w:num>
  <w:num w:numId="27" w16cid:durableId="1088648372">
    <w:abstractNumId w:val="22"/>
  </w:num>
  <w:num w:numId="28" w16cid:durableId="520093798">
    <w:abstractNumId w:val="23"/>
  </w:num>
  <w:num w:numId="29" w16cid:durableId="1024818826">
    <w:abstractNumId w:val="12"/>
  </w:num>
  <w:num w:numId="30" w16cid:durableId="950085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A2E6D"/>
    <w:rsid w:val="003B2BB8"/>
    <w:rsid w:val="003B457A"/>
    <w:rsid w:val="003D34FF"/>
    <w:rsid w:val="00400562"/>
    <w:rsid w:val="00420406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B1B16"/>
    <w:rsid w:val="00AC7174"/>
    <w:rsid w:val="00B04ED8"/>
    <w:rsid w:val="00B4443B"/>
    <w:rsid w:val="00B56715"/>
    <w:rsid w:val="00B91E3E"/>
    <w:rsid w:val="00B92AC1"/>
    <w:rsid w:val="00BA2DB9"/>
    <w:rsid w:val="00BE7148"/>
    <w:rsid w:val="00C13F08"/>
    <w:rsid w:val="00C84DD7"/>
    <w:rsid w:val="00CB5863"/>
    <w:rsid w:val="00D3080A"/>
    <w:rsid w:val="00D55F0A"/>
    <w:rsid w:val="00DA243A"/>
    <w:rsid w:val="00DB380F"/>
    <w:rsid w:val="00DD5DB5"/>
    <w:rsid w:val="00E273E4"/>
    <w:rsid w:val="00E3102B"/>
    <w:rsid w:val="00E33D10"/>
    <w:rsid w:val="00E3512F"/>
    <w:rsid w:val="00E9300F"/>
    <w:rsid w:val="00ED37F7"/>
    <w:rsid w:val="00EE0EBF"/>
    <w:rsid w:val="00F30AFE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1557</Characters>
  <Application>Microsoft Office Word</Application>
  <DocSecurity>0</DocSecurity>
  <Lines>36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5</cp:revision>
  <dcterms:created xsi:type="dcterms:W3CDTF">2025-08-22T03:48:00Z</dcterms:created>
  <dcterms:modified xsi:type="dcterms:W3CDTF">2025-08-22T03:51:00Z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20D783899E897202F61CFB70EDB93411</vt:lpwstr>
  </property>
  <property fmtid="{D5CDD505-2E9C-101B-9397-08002B2CF9AE}" pid="21" name="PM_Hash_Salt">
    <vt:lpwstr>3D5A2489F7DB169BB104C046C4D401BF</vt:lpwstr>
  </property>
  <property fmtid="{D5CDD505-2E9C-101B-9397-08002B2CF9AE}" pid="22" name="PM_Hash_SHA1">
    <vt:lpwstr>99184A8EE344BAAE166686B812770C6A6BAA01C1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v=2022.1;a=SHA256;h=1A5743D25FAF5820286309EECFEE8F97FD28CB7C78ED00A5455A7A57E45DC4E3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047df6d0ee3b4179bc212e8c9b6d222f</vt:lpwstr>
  </property>
  <property fmtid="{D5CDD505-2E9C-101B-9397-08002B2CF9AE}" pid="37" name="PMUuid">
    <vt:lpwstr>v=2022.2;d=gov.au;g=46DD6D7C-8107-577B-BC6E-F348953B2E44</vt:lpwstr>
  </property>
</Properties>
</file>