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Default="00802365" w:rsidP="00B91E3E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Default="00802365" w:rsidP="00B91E3E"/>
    <w:p w14:paraId="0CB80EC6" w14:textId="2706063B" w:rsidR="001404AC" w:rsidRPr="00802365" w:rsidRDefault="00802365" w:rsidP="00802365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 w:rsidR="00240DD1">
        <w:rPr>
          <w:b/>
          <w:sz w:val="32"/>
        </w:rPr>
        <w:t xml:space="preserve"> – </w:t>
      </w:r>
      <w:r w:rsidR="00C57BD2">
        <w:rPr>
          <w:b/>
          <w:sz w:val="32"/>
        </w:rPr>
        <w:t>Yolngu Matha (Djambarrpuyngu)</w:t>
      </w:r>
    </w:p>
    <w:p w14:paraId="48894E6E" w14:textId="36CC2594" w:rsidR="00240DD1" w:rsidRDefault="00EE0EBF" w:rsidP="00135296">
      <w:pPr>
        <w:rPr>
          <w:b/>
        </w:rPr>
      </w:pPr>
      <w:r>
        <w:rPr>
          <w:b/>
        </w:rPr>
        <w:t>How to protect yourself from scams</w:t>
      </w:r>
      <w:r w:rsidR="00240DD1">
        <w:rPr>
          <w:b/>
        </w:rPr>
        <w:t xml:space="preserve"> – Animated Video</w:t>
      </w:r>
    </w:p>
    <w:p w14:paraId="5FA2C66C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57214E">
        <w:rPr>
          <w:rFonts w:cs="Arial"/>
          <w:b/>
          <w:bCs/>
          <w:color w:val="000000" w:themeColor="text1"/>
        </w:rPr>
        <w:t>Nhaltjandhu</w:t>
      </w:r>
      <w:proofErr w:type="spellEnd"/>
      <w:r w:rsidRPr="0057214E">
        <w:rPr>
          <w:rFonts w:cs="Arial"/>
          <w:b/>
          <w:bCs/>
          <w:color w:val="000000" w:themeColor="text1"/>
        </w:rPr>
        <w:t xml:space="preserve"> protect </w:t>
      </w:r>
      <w:proofErr w:type="spellStart"/>
      <w:r w:rsidRPr="0057214E">
        <w:rPr>
          <w:rFonts w:cs="Arial"/>
          <w:b/>
          <w:bCs/>
          <w:color w:val="000000" w:themeColor="text1"/>
        </w:rPr>
        <w:t>nhunguwuy</w:t>
      </w:r>
      <w:proofErr w:type="spellEnd"/>
      <w:r w:rsidRPr="0057214E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57214E">
        <w:rPr>
          <w:rFonts w:cs="Arial"/>
          <w:b/>
          <w:bCs/>
          <w:color w:val="000000" w:themeColor="text1"/>
        </w:rPr>
        <w:t>nhe</w:t>
      </w:r>
      <w:proofErr w:type="spellEnd"/>
      <w:r w:rsidRPr="0057214E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57214E">
        <w:rPr>
          <w:rFonts w:cs="Arial"/>
          <w:b/>
          <w:bCs/>
          <w:color w:val="000000" w:themeColor="text1"/>
        </w:rPr>
        <w:t>scamsngur</w:t>
      </w:r>
      <w:proofErr w:type="spellEnd"/>
      <w:r w:rsidRPr="0057214E">
        <w:rPr>
          <w:rFonts w:cs="Arial"/>
          <w:b/>
          <w:bCs/>
          <w:color w:val="000000" w:themeColor="text1"/>
        </w:rPr>
        <w:t xml:space="preserve"> mala</w:t>
      </w:r>
    </w:p>
    <w:p w14:paraId="02A2F62E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>
        <w:rPr>
          <w:rFonts w:cs="Arial"/>
          <w:color w:val="000000" w:themeColor="text1"/>
        </w:rPr>
        <w:t>Scamdja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balanyamirriy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yoldhu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nhunanydhu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dhumbalmaram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manangirr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nhungu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rrupiya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cs="Arial"/>
          <w:color w:val="000000" w:themeColor="text1"/>
        </w:rPr>
        <w:t xml:space="preserve"> personal information mala</w:t>
      </w:r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40CAE720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>
        <w:rPr>
          <w:rFonts w:cs="Arial"/>
          <w:color w:val="000000" w:themeColor="text1"/>
        </w:rPr>
        <w:t>Scammersdhuny</w:t>
      </w:r>
      <w:proofErr w:type="spellEnd"/>
      <w:r>
        <w:rPr>
          <w:rFonts w:cs="Arial"/>
          <w:color w:val="000000" w:themeColor="text1"/>
        </w:rPr>
        <w:t xml:space="preserve"> li </w:t>
      </w:r>
      <w:proofErr w:type="spellStart"/>
      <w:r>
        <w:rPr>
          <w:rFonts w:cs="Arial"/>
          <w:color w:val="000000" w:themeColor="text1"/>
        </w:rPr>
        <w:t>bitjan</w:t>
      </w:r>
      <w:proofErr w:type="spellEnd"/>
      <w:r>
        <w:rPr>
          <w:rFonts w:cs="Arial"/>
          <w:color w:val="000000" w:themeColor="text1"/>
        </w:rPr>
        <w:t xml:space="preserve"> face to face, </w:t>
      </w:r>
      <w:proofErr w:type="spellStart"/>
      <w:r>
        <w:rPr>
          <w:rFonts w:cs="Arial"/>
          <w:color w:val="000000" w:themeColor="text1"/>
        </w:rPr>
        <w:t>phonegurr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emailsdhu</w:t>
      </w:r>
      <w:proofErr w:type="spellEnd"/>
      <w:r>
        <w:rPr>
          <w:rFonts w:cs="Arial"/>
          <w:color w:val="000000" w:themeColor="text1"/>
        </w:rPr>
        <w:t xml:space="preserve"> ga text </w:t>
      </w:r>
      <w:proofErr w:type="spellStart"/>
      <w:r>
        <w:rPr>
          <w:rFonts w:cs="Arial"/>
          <w:color w:val="000000" w:themeColor="text1"/>
        </w:rPr>
        <w:t>messagesdhu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cs="Arial"/>
          <w:color w:val="000000" w:themeColor="text1"/>
        </w:rPr>
        <w:t xml:space="preserve"> social </w:t>
      </w:r>
      <w:proofErr w:type="spellStart"/>
      <w:r>
        <w:rPr>
          <w:rFonts w:cs="Arial"/>
          <w:color w:val="000000" w:themeColor="text1"/>
        </w:rPr>
        <w:t>mediakurr</w:t>
      </w:r>
      <w:proofErr w:type="spellEnd"/>
      <w:r>
        <w:rPr>
          <w:rFonts w:cs="Arial"/>
          <w:color w:val="000000" w:themeColor="text1"/>
        </w:rPr>
        <w:t xml:space="preserve">. Ga </w:t>
      </w:r>
      <w:proofErr w:type="spellStart"/>
      <w:r>
        <w:rPr>
          <w:rFonts w:cs="Arial"/>
          <w:color w:val="000000" w:themeColor="text1"/>
        </w:rPr>
        <w:t>buluny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walal</w:t>
      </w:r>
      <w:proofErr w:type="spellEnd"/>
      <w:r>
        <w:rPr>
          <w:rFonts w:cs="Arial"/>
          <w:color w:val="000000" w:themeColor="text1"/>
        </w:rPr>
        <w:t xml:space="preserve"> li </w:t>
      </w:r>
      <w:proofErr w:type="spellStart"/>
      <w:r>
        <w:rPr>
          <w:rFonts w:cs="Arial"/>
          <w:color w:val="000000" w:themeColor="text1"/>
        </w:rPr>
        <w:t>nyal</w:t>
      </w:r>
      <w:proofErr w:type="spellEnd"/>
      <w:r>
        <w:rPr>
          <w:rFonts w:cs="Arial"/>
          <w:color w:val="000000" w:themeColor="text1"/>
        </w:rPr>
        <w:t xml:space="preserve"> website </w:t>
      </w:r>
      <w:proofErr w:type="spellStart"/>
      <w:r>
        <w:rPr>
          <w:rFonts w:cs="Arial"/>
          <w:color w:val="000000" w:themeColor="text1"/>
        </w:rPr>
        <w:t>djama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nhakun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yuwalknha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43119B1B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>
        <w:rPr>
          <w:rFonts w:cs="Arial"/>
          <w:color w:val="000000" w:themeColor="text1"/>
        </w:rPr>
        <w:t>Wiripuny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walal</w:t>
      </w:r>
      <w:proofErr w:type="spellEnd"/>
      <w:r>
        <w:rPr>
          <w:rFonts w:cs="Arial"/>
          <w:color w:val="000000" w:themeColor="text1"/>
        </w:rPr>
        <w:t xml:space="preserve"> li </w:t>
      </w:r>
      <w:proofErr w:type="spellStart"/>
      <w:r>
        <w:rPr>
          <w:rFonts w:cs="Arial"/>
          <w:color w:val="000000" w:themeColor="text1"/>
        </w:rPr>
        <w:t>wananggum</w:t>
      </w:r>
      <w:proofErr w:type="spellEnd"/>
      <w:r>
        <w:rPr>
          <w:rFonts w:cs="Arial"/>
          <w:color w:val="000000" w:themeColor="text1"/>
        </w:rPr>
        <w:t xml:space="preserve"> Services </w:t>
      </w:r>
      <w:proofErr w:type="spellStart"/>
      <w:r>
        <w:rPr>
          <w:rFonts w:cs="Arial"/>
          <w:color w:val="000000" w:themeColor="text1"/>
        </w:rPr>
        <w:t>A</w:t>
      </w:r>
      <w:r>
        <w:rPr>
          <w:rFonts w:eastAsia="Batang" w:cs="Arial" w:hint="eastAsia"/>
          <w:color w:val="000000" w:themeColor="text1"/>
          <w:lang w:eastAsia="ko-KR"/>
        </w:rPr>
        <w:t>us</w:t>
      </w:r>
      <w:r>
        <w:rPr>
          <w:rFonts w:cs="Arial"/>
          <w:color w:val="000000" w:themeColor="text1"/>
        </w:rPr>
        <w:t>traliany</w:t>
      </w:r>
      <w:proofErr w:type="spellEnd"/>
      <w:r>
        <w:rPr>
          <w:rFonts w:cs="Arial"/>
          <w:color w:val="000000" w:themeColor="text1"/>
        </w:rPr>
        <w:t xml:space="preserve">, Traditional Credit Union (TCU), 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cs="Arial"/>
          <w:color w:val="000000" w:themeColor="text1"/>
        </w:rPr>
        <w:t xml:space="preserve"> Indue</w:t>
      </w:r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15783B8B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>
        <w:rPr>
          <w:rFonts w:cs="Arial"/>
          <w:color w:val="000000" w:themeColor="text1"/>
        </w:rPr>
        <w:t>Birrkayun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wala</w:t>
      </w:r>
      <w:proofErr w:type="spellEnd"/>
      <w:r>
        <w:rPr>
          <w:rFonts w:cs="Arial"/>
          <w:color w:val="000000" w:themeColor="text1"/>
        </w:rPr>
        <w:t xml:space="preserve"> li </w:t>
      </w:r>
      <w:proofErr w:type="spellStart"/>
      <w:proofErr w:type="gramStart"/>
      <w:r>
        <w:rPr>
          <w:rFonts w:cs="Arial"/>
          <w:color w:val="000000" w:themeColor="text1"/>
        </w:rPr>
        <w:t>baduwaduyunaraw</w:t>
      </w:r>
      <w:proofErr w:type="spellEnd"/>
      <w:r>
        <w:rPr>
          <w:rFonts w:cs="Arial"/>
          <w:color w:val="000000" w:themeColor="text1"/>
        </w:rPr>
        <w:t xml:space="preserve">  </w:t>
      </w:r>
      <w:proofErr w:type="spellStart"/>
      <w:r>
        <w:rPr>
          <w:rFonts w:cs="Arial"/>
          <w:color w:val="000000" w:themeColor="text1"/>
        </w:rPr>
        <w:t>nhungu</w:t>
      </w:r>
      <w:proofErr w:type="spellEnd"/>
      <w:proofErr w:type="gram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gurrupanaraw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walalanggal</w:t>
      </w:r>
      <w:proofErr w:type="spellEnd"/>
      <w:r>
        <w:rPr>
          <w:rFonts w:cs="Arial"/>
          <w:color w:val="000000" w:themeColor="text1"/>
        </w:rPr>
        <w:t xml:space="preserve"> enhanced Income Management </w:t>
      </w:r>
      <w:proofErr w:type="spellStart"/>
      <w:r>
        <w:rPr>
          <w:rFonts w:cs="Arial"/>
          <w:color w:val="000000" w:themeColor="text1"/>
        </w:rPr>
        <w:t>accountgu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detailsgu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40910A14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r>
        <w:rPr>
          <w:rFonts w:cs="Arial"/>
          <w:color w:val="000000" w:themeColor="text1"/>
        </w:rPr>
        <w:t>Some things mala</w:t>
      </w:r>
      <w:r>
        <w:rPr>
          <w:rFonts w:eastAsia="Batang" w:cs="Arial" w:hint="eastAsia"/>
          <w:color w:val="000000" w:themeColor="text1"/>
          <w:lang w:eastAsia="ko-KR"/>
        </w:rPr>
        <w:t xml:space="preserve"> </w:t>
      </w:r>
      <w:r>
        <w:rPr>
          <w:rFonts w:cs="Arial"/>
          <w:color w:val="000000" w:themeColor="text1"/>
        </w:rPr>
        <w:t xml:space="preserve">ga </w:t>
      </w:r>
      <w:proofErr w:type="spellStart"/>
      <w:r>
        <w:rPr>
          <w:rFonts w:cs="Arial"/>
          <w:color w:val="000000" w:themeColor="text1"/>
        </w:rPr>
        <w:t>ngorra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balang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biyak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marrka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balang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gulmarang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nhunany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scammedgu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173C7F27" w14:textId="77777777" w:rsidR="00C57BD2" w:rsidRPr="00EF42FB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EF42FB">
        <w:rPr>
          <w:rFonts w:cs="Arial"/>
          <w:b/>
          <w:bCs/>
          <w:color w:val="000000" w:themeColor="text1"/>
        </w:rPr>
        <w:t xml:space="preserve">Check </w:t>
      </w:r>
      <w:proofErr w:type="spellStart"/>
      <w:r w:rsidRPr="00EF42FB">
        <w:rPr>
          <w:rFonts w:cs="Arial"/>
          <w:b/>
          <w:bCs/>
          <w:color w:val="000000" w:themeColor="text1"/>
        </w:rPr>
        <w:t>nhungu</w:t>
      </w:r>
      <w:proofErr w:type="spellEnd"/>
      <w:r w:rsidRPr="00EF42FB">
        <w:rPr>
          <w:rFonts w:cs="Arial"/>
          <w:b/>
          <w:bCs/>
          <w:color w:val="000000" w:themeColor="text1"/>
        </w:rPr>
        <w:t xml:space="preserve"> emails</w:t>
      </w:r>
    </w:p>
    <w:p w14:paraId="06E6C580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r>
        <w:rPr>
          <w:rFonts w:cs="Arial"/>
          <w:color w:val="000000" w:themeColor="text1"/>
        </w:rPr>
        <w:t xml:space="preserve">Emails mala Services </w:t>
      </w:r>
      <w:proofErr w:type="spellStart"/>
      <w:r>
        <w:rPr>
          <w:rFonts w:cs="Arial"/>
          <w:color w:val="000000" w:themeColor="text1"/>
        </w:rPr>
        <w:t>Australiawung</w:t>
      </w:r>
      <w:proofErr w:type="spellEnd"/>
      <w:r>
        <w:rPr>
          <w:rFonts w:cs="Arial"/>
          <w:color w:val="000000" w:themeColor="text1"/>
        </w:rPr>
        <w:t xml:space="preserve">, TCU ga </w:t>
      </w:r>
      <w:proofErr w:type="spellStart"/>
      <w:r>
        <w:rPr>
          <w:rFonts w:cs="Arial"/>
          <w:color w:val="000000" w:themeColor="text1"/>
        </w:rPr>
        <w:t>Induewung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marrtji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official email </w:t>
      </w:r>
      <w:proofErr w:type="spellStart"/>
      <w:r>
        <w:rPr>
          <w:rFonts w:cs="Arial"/>
          <w:color w:val="000000" w:themeColor="text1"/>
        </w:rPr>
        <w:t>addressesngur</w:t>
      </w:r>
      <w:proofErr w:type="spellEnd"/>
      <w:r>
        <w:rPr>
          <w:rFonts w:cs="Arial"/>
          <w:color w:val="000000" w:themeColor="text1"/>
        </w:rPr>
        <w:t xml:space="preserve"> mala. Yaka </w:t>
      </w:r>
      <w:proofErr w:type="spellStart"/>
      <w:r>
        <w:rPr>
          <w:rFonts w:cs="Arial"/>
          <w:color w:val="000000" w:themeColor="text1"/>
        </w:rPr>
        <w:t>limurrli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baki</w:t>
      </w:r>
      <w:proofErr w:type="spellEnd"/>
      <w:r>
        <w:rPr>
          <w:rFonts w:cs="Arial"/>
          <w:color w:val="000000" w:themeColor="text1"/>
        </w:rPr>
        <w:t xml:space="preserve"> email addresses </w:t>
      </w:r>
      <w:proofErr w:type="spellStart"/>
      <w:r>
        <w:rPr>
          <w:rFonts w:cs="Arial"/>
          <w:color w:val="000000" w:themeColor="text1"/>
        </w:rPr>
        <w:t>Outlookngur</w:t>
      </w:r>
      <w:proofErr w:type="spellEnd"/>
      <w:r>
        <w:rPr>
          <w:rFonts w:cs="Arial"/>
          <w:color w:val="000000" w:themeColor="text1"/>
        </w:rPr>
        <w:t xml:space="preserve">, Hotmail 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Gmailngur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5E337A2B" w14:textId="77777777" w:rsidR="00C57BD2" w:rsidRPr="00556976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556976">
        <w:rPr>
          <w:rFonts w:cs="Arial"/>
          <w:b/>
          <w:bCs/>
          <w:color w:val="000000" w:themeColor="text1"/>
        </w:rPr>
        <w:t>Dharr</w:t>
      </w:r>
      <w:proofErr w:type="spellEnd"/>
      <w:r w:rsidRPr="00556976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556976">
        <w:rPr>
          <w:rFonts w:cs="Arial"/>
          <w:b/>
          <w:bCs/>
          <w:color w:val="000000" w:themeColor="text1"/>
        </w:rPr>
        <w:t>biyak</w:t>
      </w:r>
      <w:proofErr w:type="spellEnd"/>
      <w:r w:rsidRPr="00556976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556976">
        <w:rPr>
          <w:rFonts w:cs="Arial"/>
          <w:b/>
          <w:bCs/>
          <w:color w:val="000000" w:themeColor="text1"/>
        </w:rPr>
        <w:t>gi</w:t>
      </w:r>
      <w:proofErr w:type="spellEnd"/>
      <w:r w:rsidRPr="00556976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556976">
        <w:rPr>
          <w:rFonts w:cs="Arial"/>
          <w:b/>
          <w:bCs/>
          <w:color w:val="000000" w:themeColor="text1"/>
        </w:rPr>
        <w:t>djakany</w:t>
      </w:r>
      <w:proofErr w:type="spellEnd"/>
      <w:r w:rsidRPr="00556976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556976">
        <w:rPr>
          <w:rFonts w:cs="Arial"/>
          <w:b/>
          <w:bCs/>
          <w:color w:val="000000" w:themeColor="text1"/>
        </w:rPr>
        <w:t>yolkal</w:t>
      </w:r>
      <w:proofErr w:type="spellEnd"/>
      <w:r w:rsidRPr="00556976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556976">
        <w:rPr>
          <w:rFonts w:cs="Arial"/>
          <w:b/>
          <w:bCs/>
          <w:color w:val="000000" w:themeColor="text1"/>
        </w:rPr>
        <w:t>nhe</w:t>
      </w:r>
      <w:proofErr w:type="spellEnd"/>
      <w:r w:rsidRPr="00556976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556976">
        <w:rPr>
          <w:rFonts w:cs="Arial"/>
          <w:b/>
          <w:bCs/>
          <w:color w:val="000000" w:themeColor="text1"/>
        </w:rPr>
        <w:t>dhuka</w:t>
      </w:r>
      <w:proofErr w:type="spellEnd"/>
      <w:r w:rsidRPr="00556976">
        <w:rPr>
          <w:rFonts w:cs="Arial"/>
          <w:b/>
          <w:bCs/>
          <w:color w:val="000000" w:themeColor="text1"/>
        </w:rPr>
        <w:t xml:space="preserve"> share </w:t>
      </w:r>
      <w:proofErr w:type="spellStart"/>
      <w:r w:rsidRPr="00556976">
        <w:rPr>
          <w:rFonts w:cs="Arial"/>
          <w:b/>
          <w:bCs/>
          <w:color w:val="000000" w:themeColor="text1"/>
        </w:rPr>
        <w:t>nhungu</w:t>
      </w:r>
      <w:proofErr w:type="spellEnd"/>
      <w:r w:rsidRPr="00556976">
        <w:rPr>
          <w:rFonts w:cs="Arial"/>
          <w:b/>
          <w:bCs/>
          <w:color w:val="000000" w:themeColor="text1"/>
        </w:rPr>
        <w:t xml:space="preserve"> personal information</w:t>
      </w:r>
    </w:p>
    <w:p w14:paraId="77E2A613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>
        <w:rPr>
          <w:rFonts w:cs="Arial"/>
          <w:color w:val="000000" w:themeColor="text1"/>
        </w:rPr>
        <w:t>Ngunhiyi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limurrdhu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ringimap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nhungu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ngurruyirryundja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limurrdhu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ngangthnaray</w:t>
      </w:r>
      <w:proofErr w:type="spellEnd"/>
      <w:r>
        <w:rPr>
          <w:rFonts w:cs="Arial"/>
          <w:color w:val="000000" w:themeColor="text1"/>
        </w:rPr>
        <w:t xml:space="preserve"> some questions mala </w:t>
      </w:r>
      <w:proofErr w:type="spellStart"/>
      <w:r>
        <w:rPr>
          <w:rFonts w:cs="Arial"/>
          <w:color w:val="000000" w:themeColor="text1"/>
        </w:rPr>
        <w:t>marrkadhu</w:t>
      </w:r>
      <w:proofErr w:type="spellEnd"/>
      <w:r>
        <w:rPr>
          <w:rFonts w:cs="Arial"/>
          <w:color w:val="000000" w:themeColor="text1"/>
        </w:rPr>
        <w:t xml:space="preserve"> make sure </w:t>
      </w:r>
      <w:proofErr w:type="spellStart"/>
      <w:r>
        <w:rPr>
          <w:rFonts w:cs="Arial"/>
          <w:color w:val="000000" w:themeColor="text1"/>
        </w:rPr>
        <w:t>limurr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 xml:space="preserve"> </w:t>
      </w:r>
      <w:r>
        <w:rPr>
          <w:rFonts w:cs="Arial"/>
          <w:color w:val="000000" w:themeColor="text1"/>
        </w:rPr>
        <w:t xml:space="preserve">ga wanga </w:t>
      </w:r>
      <w:proofErr w:type="spellStart"/>
      <w:r>
        <w:rPr>
          <w:rFonts w:cs="Arial"/>
          <w:color w:val="000000" w:themeColor="text1"/>
        </w:rPr>
        <w:t>rightgal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yolnguwal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4D0A1AAB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r>
        <w:rPr>
          <w:rFonts w:cs="Arial"/>
          <w:color w:val="000000" w:themeColor="text1"/>
        </w:rPr>
        <w:t xml:space="preserve">Yaka </w:t>
      </w:r>
      <w:proofErr w:type="spellStart"/>
      <w:r>
        <w:rPr>
          <w:rFonts w:cs="Arial"/>
          <w:color w:val="000000" w:themeColor="text1"/>
        </w:rPr>
        <w:t>limurrdhu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burrakum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nhunany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barrari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gurrupanaraw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marrka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gurrupan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limurruny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nhungu</w:t>
      </w:r>
      <w:proofErr w:type="spellEnd"/>
      <w:r>
        <w:rPr>
          <w:rFonts w:cs="Arial"/>
          <w:color w:val="000000" w:themeColor="text1"/>
        </w:rPr>
        <w:t xml:space="preserve"> personal </w:t>
      </w:r>
      <w:proofErr w:type="spellStart"/>
      <w:r>
        <w:rPr>
          <w:rFonts w:cs="Arial"/>
          <w:color w:val="000000" w:themeColor="text1"/>
        </w:rPr>
        <w:t>informationgu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ngangthun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nhunany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djuyyunaraw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ngurukiyi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emailyu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textdhu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17ADDE07" w14:textId="77777777" w:rsidR="00C57BD2" w:rsidRPr="00556976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556976">
        <w:rPr>
          <w:rFonts w:cs="Arial"/>
          <w:b/>
          <w:bCs/>
          <w:color w:val="000000" w:themeColor="text1"/>
        </w:rPr>
        <w:t xml:space="preserve">Yaka click on </w:t>
      </w:r>
      <w:proofErr w:type="spellStart"/>
      <w:r w:rsidRPr="00556976">
        <w:rPr>
          <w:rFonts w:cs="Arial"/>
          <w:b/>
          <w:bCs/>
          <w:color w:val="000000" w:themeColor="text1"/>
        </w:rPr>
        <w:t>linksgu</w:t>
      </w:r>
      <w:proofErr w:type="spellEnd"/>
      <w:r w:rsidRPr="00556976">
        <w:rPr>
          <w:rFonts w:cs="Arial"/>
          <w:b/>
          <w:bCs/>
          <w:color w:val="000000" w:themeColor="text1"/>
        </w:rPr>
        <w:t xml:space="preserve"> mala </w:t>
      </w:r>
      <w:proofErr w:type="spellStart"/>
      <w:r w:rsidRPr="00556976">
        <w:rPr>
          <w:rFonts w:cs="Arial"/>
          <w:b/>
          <w:bCs/>
          <w:color w:val="000000" w:themeColor="text1"/>
        </w:rPr>
        <w:t>emailsngur</w:t>
      </w:r>
      <w:proofErr w:type="spellEnd"/>
    </w:p>
    <w:p w14:paraId="042B6619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>
        <w:rPr>
          <w:rFonts w:cs="Arial"/>
          <w:color w:val="000000" w:themeColor="text1"/>
        </w:rPr>
        <w:t>Bayngun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limurrdhu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djuyyun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nhokal</w:t>
      </w:r>
      <w:proofErr w:type="spellEnd"/>
      <w:r>
        <w:rPr>
          <w:rFonts w:cs="Arial"/>
          <w:color w:val="000000" w:themeColor="text1"/>
        </w:rPr>
        <w:t xml:space="preserve"> texts 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cs="Arial"/>
          <w:color w:val="000000" w:themeColor="text1"/>
        </w:rPr>
        <w:t xml:space="preserve"> emails </w:t>
      </w:r>
      <w:proofErr w:type="spellStart"/>
      <w:r>
        <w:rPr>
          <w:rFonts w:cs="Arial"/>
          <w:color w:val="000000" w:themeColor="text1"/>
        </w:rPr>
        <w:t>ngangthunaraw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nhungu</w:t>
      </w:r>
      <w:proofErr w:type="spellEnd"/>
      <w:r>
        <w:rPr>
          <w:rFonts w:cs="Arial"/>
          <w:color w:val="000000" w:themeColor="text1"/>
        </w:rPr>
        <w:t xml:space="preserve"> log </w:t>
      </w:r>
      <w:proofErr w:type="spellStart"/>
      <w:r>
        <w:rPr>
          <w:rFonts w:cs="Arial"/>
          <w:color w:val="000000" w:themeColor="text1"/>
        </w:rPr>
        <w:t>ingu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nhokal</w:t>
      </w:r>
      <w:proofErr w:type="spellEnd"/>
      <w:r>
        <w:rPr>
          <w:rFonts w:cs="Arial"/>
          <w:color w:val="000000" w:themeColor="text1"/>
        </w:rPr>
        <w:t xml:space="preserve"> enhance</w:t>
      </w:r>
      <w:r>
        <w:rPr>
          <w:rFonts w:eastAsia="Batang" w:cs="Arial" w:hint="eastAsia"/>
          <w:color w:val="000000" w:themeColor="text1"/>
          <w:lang w:eastAsia="ko-KR"/>
        </w:rPr>
        <w:t>d</w:t>
      </w:r>
      <w:r>
        <w:rPr>
          <w:rFonts w:cs="Arial"/>
          <w:color w:val="000000" w:themeColor="text1"/>
        </w:rPr>
        <w:t xml:space="preserve"> Income Management </w:t>
      </w:r>
      <w:proofErr w:type="spellStart"/>
      <w:r>
        <w:rPr>
          <w:rFonts w:cs="Arial"/>
          <w:color w:val="000000" w:themeColor="text1"/>
        </w:rPr>
        <w:t>accountlil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linkgurr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0FF87F5D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>
        <w:rPr>
          <w:rFonts w:cs="Arial"/>
          <w:color w:val="000000" w:themeColor="text1"/>
        </w:rPr>
        <w:t>Ngunhiyi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message marram </w:t>
      </w:r>
      <w:proofErr w:type="spellStart"/>
      <w:r>
        <w:rPr>
          <w:rFonts w:cs="Arial"/>
          <w:color w:val="000000" w:themeColor="text1"/>
        </w:rPr>
        <w:t>linkmirr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yaka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sure, </w:t>
      </w:r>
      <w:proofErr w:type="spellStart"/>
      <w:r>
        <w:rPr>
          <w:rFonts w:cs="Arial"/>
          <w:color w:val="000000" w:themeColor="text1"/>
        </w:rPr>
        <w:t>yakan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yan</w:t>
      </w:r>
      <w:proofErr w:type="spellEnd"/>
      <w:r>
        <w:rPr>
          <w:rFonts w:cs="Arial"/>
          <w:color w:val="000000" w:themeColor="text1"/>
        </w:rPr>
        <w:t xml:space="preserve"> click </w:t>
      </w:r>
      <w:proofErr w:type="spellStart"/>
      <w:r>
        <w:rPr>
          <w:rFonts w:cs="Arial"/>
          <w:color w:val="000000" w:themeColor="text1"/>
        </w:rPr>
        <w:t>ngunhiyi</w:t>
      </w:r>
      <w:proofErr w:type="spellEnd"/>
      <w:r>
        <w:rPr>
          <w:rFonts w:cs="Arial"/>
          <w:color w:val="000000" w:themeColor="text1"/>
        </w:rPr>
        <w:t xml:space="preserve">, ga </w:t>
      </w:r>
      <w:proofErr w:type="spellStart"/>
      <w:r>
        <w:rPr>
          <w:rFonts w:cs="Arial"/>
          <w:color w:val="000000" w:themeColor="text1"/>
        </w:rPr>
        <w:t>deletenha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messagedja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4B3AC1B1" w14:textId="77777777" w:rsidR="00C57BD2" w:rsidRPr="008C2F97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8C2F97">
        <w:rPr>
          <w:rFonts w:cs="Arial"/>
          <w:b/>
          <w:bCs/>
          <w:color w:val="000000" w:themeColor="text1"/>
        </w:rPr>
        <w:t>Gulyurr</w:t>
      </w:r>
      <w:proofErr w:type="spellEnd"/>
      <w:r w:rsidRPr="008C2F97">
        <w:rPr>
          <w:rFonts w:cs="Arial"/>
          <w:b/>
          <w:bCs/>
          <w:color w:val="000000" w:themeColor="text1"/>
        </w:rPr>
        <w:t xml:space="preserve">, check ga protect </w:t>
      </w:r>
      <w:proofErr w:type="spellStart"/>
      <w:r w:rsidRPr="008C2F97">
        <w:rPr>
          <w:rFonts w:cs="Arial"/>
          <w:b/>
          <w:bCs/>
          <w:color w:val="000000" w:themeColor="text1"/>
        </w:rPr>
        <w:t>nhunguwuy</w:t>
      </w:r>
      <w:proofErr w:type="spellEnd"/>
      <w:r w:rsidRPr="008C2F97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8C2F97">
        <w:rPr>
          <w:rFonts w:cs="Arial"/>
          <w:b/>
          <w:bCs/>
          <w:color w:val="000000" w:themeColor="text1"/>
        </w:rPr>
        <w:t>nhe</w:t>
      </w:r>
      <w:proofErr w:type="spellEnd"/>
    </w:p>
    <w:p w14:paraId="282571E7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>
        <w:rPr>
          <w:rFonts w:cs="Arial"/>
          <w:color w:val="000000" w:themeColor="text1"/>
        </w:rPr>
        <w:t>Biyak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biliki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guyanga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gulyunaraw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guyangaw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yorrnha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gurrupul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bawalamirriny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rrupiya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nhungu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cs="Arial"/>
          <w:color w:val="000000" w:themeColor="text1"/>
        </w:rPr>
        <w:t xml:space="preserve"> personal information</w:t>
      </w:r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3F8F7326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r>
        <w:rPr>
          <w:rFonts w:cs="Arial"/>
          <w:color w:val="000000" w:themeColor="text1"/>
        </w:rPr>
        <w:lastRenderedPageBreak/>
        <w:t xml:space="preserve">Check </w:t>
      </w:r>
      <w:proofErr w:type="spellStart"/>
      <w:r>
        <w:rPr>
          <w:rFonts w:cs="Arial"/>
          <w:color w:val="000000" w:themeColor="text1"/>
        </w:rPr>
        <w:t>signsgu</w:t>
      </w:r>
      <w:proofErr w:type="spellEnd"/>
      <w:r>
        <w:rPr>
          <w:rFonts w:cs="Arial"/>
          <w:color w:val="000000" w:themeColor="text1"/>
        </w:rPr>
        <w:t xml:space="preserve"> mala </w:t>
      </w:r>
      <w:proofErr w:type="spellStart"/>
      <w:r>
        <w:rPr>
          <w:rFonts w:cs="Arial"/>
          <w:color w:val="000000" w:themeColor="text1"/>
        </w:rPr>
        <w:t>wanha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balang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ngunhiyi</w:t>
      </w:r>
      <w:proofErr w:type="spellEnd"/>
      <w:r>
        <w:rPr>
          <w:rFonts w:cs="Arial"/>
          <w:color w:val="000000" w:themeColor="text1"/>
        </w:rPr>
        <w:t xml:space="preserve"> scammer </w:t>
      </w:r>
      <w:proofErr w:type="spellStart"/>
      <w:r>
        <w:rPr>
          <w:rFonts w:cs="Arial"/>
          <w:color w:val="000000" w:themeColor="text1"/>
        </w:rPr>
        <w:t>nhungu</w:t>
      </w:r>
      <w:proofErr w:type="spellEnd"/>
      <w:r>
        <w:rPr>
          <w:rFonts w:cs="Arial"/>
          <w:color w:val="000000" w:themeColor="text1"/>
        </w:rPr>
        <w:t xml:space="preserve"> ga contacting. </w:t>
      </w:r>
      <w:proofErr w:type="spellStart"/>
      <w:r>
        <w:rPr>
          <w:rFonts w:cs="Arial"/>
          <w:color w:val="000000" w:themeColor="text1"/>
        </w:rPr>
        <w:t>Ngunhiyi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yaka</w:t>
      </w:r>
      <w:proofErr w:type="spellEnd"/>
      <w:r>
        <w:rPr>
          <w:rFonts w:cs="Arial"/>
          <w:color w:val="000000" w:themeColor="text1"/>
        </w:rPr>
        <w:t xml:space="preserve"> sure, </w:t>
      </w:r>
      <w:proofErr w:type="spellStart"/>
      <w:r w:rsidRPr="0002282A">
        <w:rPr>
          <w:rFonts w:cs="Arial"/>
          <w:b/>
          <w:bCs/>
          <w:color w:val="000000" w:themeColor="text1"/>
        </w:rPr>
        <w:t>yakayurr</w:t>
      </w:r>
      <w:proofErr w:type="spellEnd"/>
      <w:r>
        <w:rPr>
          <w:rFonts w:cs="Arial"/>
          <w:color w:val="000000" w:themeColor="text1"/>
        </w:rPr>
        <w:t xml:space="preserve">, hang up, 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cs="Arial"/>
          <w:color w:val="000000" w:themeColor="text1"/>
        </w:rPr>
        <w:t xml:space="preserve"> delete </w:t>
      </w:r>
      <w:proofErr w:type="spellStart"/>
      <w:r>
        <w:rPr>
          <w:rFonts w:cs="Arial"/>
          <w:color w:val="000000" w:themeColor="text1"/>
        </w:rPr>
        <w:t>ngunhiyi</w:t>
      </w:r>
      <w:proofErr w:type="spellEnd"/>
      <w:r>
        <w:rPr>
          <w:rFonts w:cs="Arial"/>
          <w:color w:val="000000" w:themeColor="text1"/>
        </w:rPr>
        <w:t xml:space="preserve"> message ga contact </w:t>
      </w:r>
      <w:proofErr w:type="spellStart"/>
      <w:r>
        <w:rPr>
          <w:rFonts w:cs="Arial"/>
          <w:color w:val="000000" w:themeColor="text1"/>
        </w:rPr>
        <w:t>limurrung</w:t>
      </w:r>
      <w:proofErr w:type="spellEnd"/>
      <w:r>
        <w:rPr>
          <w:rFonts w:cs="Arial"/>
          <w:color w:val="000000" w:themeColor="text1"/>
        </w:rPr>
        <w:t xml:space="preserve"> directly official </w:t>
      </w:r>
      <w:proofErr w:type="spellStart"/>
      <w:r>
        <w:rPr>
          <w:rFonts w:cs="Arial"/>
          <w:color w:val="000000" w:themeColor="text1"/>
        </w:rPr>
        <w:t>websitegurr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cs="Arial"/>
          <w:color w:val="000000" w:themeColor="text1"/>
        </w:rPr>
        <w:t xml:space="preserve"> phone number</w:t>
      </w:r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7D415689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r>
        <w:rPr>
          <w:rFonts w:cs="Arial"/>
          <w:color w:val="000000" w:themeColor="text1"/>
        </w:rPr>
        <w:t xml:space="preserve">Bondi act </w:t>
      </w:r>
      <w:proofErr w:type="spellStart"/>
      <w:r>
        <w:rPr>
          <w:rFonts w:cs="Arial"/>
          <w:color w:val="000000" w:themeColor="text1"/>
        </w:rPr>
        <w:t>marrka</w:t>
      </w:r>
      <w:proofErr w:type="spellEnd"/>
      <w:r>
        <w:rPr>
          <w:rFonts w:cs="Arial"/>
          <w:color w:val="000000" w:themeColor="text1"/>
        </w:rPr>
        <w:t xml:space="preserve"> protect </w:t>
      </w:r>
      <w:proofErr w:type="spellStart"/>
      <w:r>
        <w:rPr>
          <w:rFonts w:cs="Arial"/>
          <w:color w:val="000000" w:themeColor="text1"/>
        </w:rPr>
        <w:t>nhunguwuy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dhakayngama</w:t>
      </w:r>
      <w:proofErr w:type="spellEnd"/>
      <w:r>
        <w:rPr>
          <w:rFonts w:cs="Arial"/>
          <w:color w:val="000000" w:themeColor="text1"/>
        </w:rPr>
        <w:t xml:space="preserve"> something wrong 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scammer’y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nhungu</w:t>
      </w:r>
      <w:proofErr w:type="spellEnd"/>
      <w:r>
        <w:rPr>
          <w:rFonts w:cs="Arial"/>
          <w:color w:val="000000" w:themeColor="text1"/>
        </w:rPr>
        <w:t xml:space="preserve"> information marram</w:t>
      </w:r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4EA1CEE3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>
        <w:rPr>
          <w:rFonts w:cs="Arial"/>
          <w:color w:val="000000" w:themeColor="text1"/>
        </w:rPr>
        <w:t>Ngunhiyi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guyanga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nhunany</w:t>
      </w:r>
      <w:proofErr w:type="spellEnd"/>
      <w:r>
        <w:rPr>
          <w:rFonts w:cs="Arial"/>
          <w:color w:val="000000" w:themeColor="text1"/>
        </w:rPr>
        <w:t xml:space="preserve"> contacted </w:t>
      </w:r>
      <w:proofErr w:type="spellStart"/>
      <w:r>
        <w:rPr>
          <w:rFonts w:cs="Arial"/>
          <w:color w:val="000000" w:themeColor="text1"/>
        </w:rPr>
        <w:t>scammer’y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ngunhiyi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wananggum</w:t>
      </w:r>
      <w:proofErr w:type="spellEnd"/>
      <w:r>
        <w:rPr>
          <w:rFonts w:cs="Arial"/>
          <w:color w:val="000000" w:themeColor="text1"/>
        </w:rPr>
        <w:t xml:space="preserve"> Services </w:t>
      </w:r>
      <w:proofErr w:type="spellStart"/>
      <w:r>
        <w:rPr>
          <w:rFonts w:cs="Arial"/>
          <w:color w:val="000000" w:themeColor="text1"/>
        </w:rPr>
        <w:t>Australia’ny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Indue’ny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ringimap</w:t>
      </w:r>
      <w:proofErr w:type="spellEnd"/>
      <w:r>
        <w:rPr>
          <w:rFonts w:cs="Arial"/>
          <w:color w:val="000000" w:themeColor="text1"/>
        </w:rPr>
        <w:t xml:space="preserve"> Services </w:t>
      </w:r>
      <w:proofErr w:type="spellStart"/>
      <w:r>
        <w:rPr>
          <w:rFonts w:cs="Arial"/>
          <w:color w:val="000000" w:themeColor="text1"/>
        </w:rPr>
        <w:t>Australia’w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dhipal</w:t>
      </w:r>
      <w:proofErr w:type="spellEnd"/>
      <w:r>
        <w:rPr>
          <w:rFonts w:cs="Arial"/>
          <w:color w:val="000000" w:themeColor="text1"/>
        </w:rPr>
        <w:t xml:space="preserve"> </w:t>
      </w:r>
      <w:r w:rsidRPr="008C2F97">
        <w:rPr>
          <w:rFonts w:cs="Arial"/>
          <w:b/>
          <w:bCs/>
          <w:color w:val="000000" w:themeColor="text1"/>
        </w:rPr>
        <w:t>1800 252 604</w:t>
      </w:r>
      <w:r w:rsidRPr="00BE2439">
        <w:rPr>
          <w:rFonts w:cs="Arial"/>
          <w:color w:val="000000" w:themeColor="text1"/>
        </w:rPr>
        <w:t>lil</w:t>
      </w:r>
      <w:r>
        <w:rPr>
          <w:rFonts w:eastAsia="Batang" w:cs="Arial" w:hint="eastAsia"/>
          <w:b/>
          <w:bCs/>
          <w:color w:val="000000" w:themeColor="text1"/>
          <w:lang w:eastAsia="ko-KR"/>
        </w:rPr>
        <w:t>.</w:t>
      </w:r>
    </w:p>
    <w:p w14:paraId="308AC3E4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>
        <w:rPr>
          <w:rFonts w:cs="Arial"/>
          <w:color w:val="000000" w:themeColor="text1"/>
        </w:rPr>
        <w:t>Ngunhiyi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scammer’y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wananggum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TCU’ny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ringimap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TCU’w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dhipal</w:t>
      </w:r>
      <w:proofErr w:type="spellEnd"/>
      <w:r>
        <w:rPr>
          <w:rFonts w:cs="Arial"/>
          <w:color w:val="000000" w:themeColor="text1"/>
        </w:rPr>
        <w:t xml:space="preserve"> </w:t>
      </w:r>
      <w:r w:rsidRPr="0057214E">
        <w:rPr>
          <w:rFonts w:cs="Arial"/>
          <w:b/>
          <w:bCs/>
          <w:color w:val="000000" w:themeColor="text1"/>
        </w:rPr>
        <w:t>1800 828 232</w:t>
      </w:r>
      <w:r w:rsidRPr="00BE2439">
        <w:rPr>
          <w:rFonts w:cs="Arial"/>
          <w:color w:val="000000" w:themeColor="text1"/>
        </w:rPr>
        <w:t>lil</w:t>
      </w:r>
      <w:r w:rsidRPr="0057214E">
        <w:rPr>
          <w:rFonts w:eastAsia="Batang" w:cs="Arial" w:hint="eastAsia"/>
          <w:b/>
          <w:bCs/>
          <w:color w:val="000000" w:themeColor="text1"/>
          <w:lang w:eastAsia="ko-KR"/>
        </w:rPr>
        <w:t>.</w:t>
      </w:r>
    </w:p>
    <w:p w14:paraId="5689CB1B" w14:textId="77777777" w:rsidR="00C57BD2" w:rsidRPr="0057214E" w:rsidRDefault="00C57BD2" w:rsidP="00C57BD2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r>
        <w:rPr>
          <w:rFonts w:cs="Arial"/>
          <w:color w:val="000000" w:themeColor="text1"/>
        </w:rPr>
        <w:t xml:space="preserve">Bulu </w:t>
      </w:r>
      <w:proofErr w:type="spellStart"/>
      <w:r>
        <w:rPr>
          <w:rFonts w:cs="Arial"/>
          <w:color w:val="000000" w:themeColor="text1"/>
        </w:rPr>
        <w:t>informationgu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</w:t>
      </w:r>
      <w:r>
        <w:rPr>
          <w:rFonts w:eastAsia="Batang" w:cs="Arial" w:hint="eastAsia"/>
          <w:color w:val="000000" w:themeColor="text1"/>
          <w:lang w:eastAsia="ko-KR"/>
        </w:rPr>
        <w:t>cam</w:t>
      </w:r>
      <w:r>
        <w:rPr>
          <w:rFonts w:cs="Arial"/>
          <w:color w:val="000000" w:themeColor="text1"/>
        </w:rPr>
        <w:t>buy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marrtji</w:t>
      </w:r>
      <w:proofErr w:type="spellEnd"/>
      <w:r>
        <w:rPr>
          <w:rFonts w:cs="Arial"/>
          <w:color w:val="000000" w:themeColor="text1"/>
        </w:rPr>
        <w:t xml:space="preserve"> </w:t>
      </w:r>
      <w:r w:rsidRPr="008C2F97">
        <w:rPr>
          <w:rFonts w:cs="Arial"/>
          <w:b/>
          <w:bCs/>
          <w:color w:val="000000" w:themeColor="text1"/>
        </w:rPr>
        <w:t>servicesaustrali</w:t>
      </w:r>
      <w:r>
        <w:rPr>
          <w:rFonts w:eastAsia="Batang" w:cs="Arial" w:hint="eastAsia"/>
          <w:b/>
          <w:bCs/>
          <w:color w:val="000000" w:themeColor="text1"/>
          <w:lang w:eastAsia="ko-KR"/>
        </w:rPr>
        <w:t>a</w:t>
      </w:r>
      <w:r w:rsidRPr="008C2F97">
        <w:rPr>
          <w:rFonts w:cs="Arial"/>
          <w:b/>
          <w:bCs/>
          <w:color w:val="000000" w:themeColor="text1"/>
        </w:rPr>
        <w:t>.gov.au/scams</w:t>
      </w:r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lil</w:t>
      </w:r>
      <w:proofErr w:type="spellEnd"/>
    </w:p>
    <w:p w14:paraId="50A3D6AB" w14:textId="180ADB4D" w:rsidR="00EE0EBF" w:rsidRPr="00AB1B16" w:rsidRDefault="00C57BD2" w:rsidP="00C57BD2">
      <w:pPr>
        <w:spacing w:before="1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Bulu </w:t>
      </w:r>
      <w:proofErr w:type="spellStart"/>
      <w:r>
        <w:rPr>
          <w:rFonts w:cs="Arial"/>
          <w:color w:val="000000" w:themeColor="text1"/>
        </w:rPr>
        <w:t>marngi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dhinyaraw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nhaltjandhu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balang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nhunany</w:t>
      </w:r>
      <w:proofErr w:type="spellEnd"/>
      <w:r>
        <w:rPr>
          <w:rFonts w:cs="Arial"/>
          <w:color w:val="000000" w:themeColor="text1"/>
        </w:rPr>
        <w:t xml:space="preserve"> scammed, </w:t>
      </w:r>
      <w:proofErr w:type="spellStart"/>
      <w:r>
        <w:rPr>
          <w:rFonts w:cs="Arial"/>
          <w:color w:val="000000" w:themeColor="text1"/>
        </w:rPr>
        <w:t>marrtji</w:t>
      </w:r>
      <w:proofErr w:type="spellEnd"/>
      <w:r>
        <w:rPr>
          <w:rFonts w:cs="Arial"/>
          <w:color w:val="000000" w:themeColor="text1"/>
        </w:rPr>
        <w:t xml:space="preserve"> </w:t>
      </w:r>
      <w:r w:rsidRPr="00193D17">
        <w:rPr>
          <w:rFonts w:cs="Arial"/>
          <w:b/>
          <w:bCs/>
          <w:color w:val="000000" w:themeColor="text1"/>
        </w:rPr>
        <w:t>scamwatch.gov.au</w:t>
      </w:r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lil</w:t>
      </w:r>
      <w:proofErr w:type="spellEnd"/>
    </w:p>
    <w:sectPr w:rsidR="00EE0EBF" w:rsidRPr="00AB1B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5985D" w14:textId="77777777" w:rsidR="00CA3405" w:rsidRDefault="00CA3405" w:rsidP="00B04ED8">
      <w:pPr>
        <w:spacing w:after="0" w:line="240" w:lineRule="auto"/>
      </w:pPr>
      <w:r>
        <w:separator/>
      </w:r>
    </w:p>
  </w:endnote>
  <w:endnote w:type="continuationSeparator" w:id="0">
    <w:p w14:paraId="1AE7706A" w14:textId="77777777" w:rsidR="00CA3405" w:rsidRDefault="00CA3405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DF6DE" w14:textId="77777777" w:rsidR="00CA3405" w:rsidRDefault="00CA3405" w:rsidP="00B04ED8">
      <w:pPr>
        <w:spacing w:after="0" w:line="240" w:lineRule="auto"/>
      </w:pPr>
      <w:r>
        <w:separator/>
      </w:r>
    </w:p>
  </w:footnote>
  <w:footnote w:type="continuationSeparator" w:id="0">
    <w:p w14:paraId="6634231D" w14:textId="77777777" w:rsidR="00CA3405" w:rsidRDefault="00CA3405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17"/>
  </w:num>
  <w:num w:numId="2" w16cid:durableId="1465810450">
    <w:abstractNumId w:val="15"/>
  </w:num>
  <w:num w:numId="3" w16cid:durableId="649749326">
    <w:abstractNumId w:val="9"/>
  </w:num>
  <w:num w:numId="4" w16cid:durableId="954873653">
    <w:abstractNumId w:val="6"/>
  </w:num>
  <w:num w:numId="5" w16cid:durableId="235676518">
    <w:abstractNumId w:val="6"/>
  </w:num>
  <w:num w:numId="6" w16cid:durableId="2087991012">
    <w:abstractNumId w:val="2"/>
  </w:num>
  <w:num w:numId="7" w16cid:durableId="2120172916">
    <w:abstractNumId w:val="7"/>
  </w:num>
  <w:num w:numId="8" w16cid:durableId="412626009">
    <w:abstractNumId w:val="19"/>
  </w:num>
  <w:num w:numId="9" w16cid:durableId="1460608755">
    <w:abstractNumId w:val="18"/>
  </w:num>
  <w:num w:numId="10" w16cid:durableId="986665818">
    <w:abstractNumId w:val="13"/>
  </w:num>
  <w:num w:numId="11" w16cid:durableId="401371915">
    <w:abstractNumId w:val="12"/>
  </w:num>
  <w:num w:numId="12" w16cid:durableId="1093433001">
    <w:abstractNumId w:val="20"/>
  </w:num>
  <w:num w:numId="13" w16cid:durableId="1196385437">
    <w:abstractNumId w:val="4"/>
  </w:num>
  <w:num w:numId="14" w16cid:durableId="2006784552">
    <w:abstractNumId w:val="10"/>
  </w:num>
  <w:num w:numId="15" w16cid:durableId="1628928681">
    <w:abstractNumId w:val="0"/>
  </w:num>
  <w:num w:numId="16" w16cid:durableId="1809978035">
    <w:abstractNumId w:val="5"/>
  </w:num>
  <w:num w:numId="17" w16cid:durableId="1332566839">
    <w:abstractNumId w:val="1"/>
  </w:num>
  <w:num w:numId="18" w16cid:durableId="2005739898">
    <w:abstractNumId w:val="16"/>
  </w:num>
  <w:num w:numId="19" w16cid:durableId="1077895909">
    <w:abstractNumId w:val="11"/>
  </w:num>
  <w:num w:numId="20" w16cid:durableId="1604873604">
    <w:abstractNumId w:val="8"/>
  </w:num>
  <w:num w:numId="21" w16cid:durableId="398525425">
    <w:abstractNumId w:val="14"/>
  </w:num>
  <w:num w:numId="22" w16cid:durableId="466708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45C6C"/>
    <w:rsid w:val="000A168D"/>
    <w:rsid w:val="000B071E"/>
    <w:rsid w:val="000C4671"/>
    <w:rsid w:val="001054B0"/>
    <w:rsid w:val="00135296"/>
    <w:rsid w:val="001404AC"/>
    <w:rsid w:val="00162D36"/>
    <w:rsid w:val="001E630D"/>
    <w:rsid w:val="00240DD1"/>
    <w:rsid w:val="00282B30"/>
    <w:rsid w:val="00284DC9"/>
    <w:rsid w:val="002A3D6C"/>
    <w:rsid w:val="00335CB3"/>
    <w:rsid w:val="00366528"/>
    <w:rsid w:val="003B2BB8"/>
    <w:rsid w:val="003B457A"/>
    <w:rsid w:val="003D34FF"/>
    <w:rsid w:val="00400562"/>
    <w:rsid w:val="004529D6"/>
    <w:rsid w:val="004B54CA"/>
    <w:rsid w:val="004D12EA"/>
    <w:rsid w:val="004E5CBF"/>
    <w:rsid w:val="005440DC"/>
    <w:rsid w:val="005B6663"/>
    <w:rsid w:val="005C3AA9"/>
    <w:rsid w:val="00620ACD"/>
    <w:rsid w:val="00621FC5"/>
    <w:rsid w:val="00637B02"/>
    <w:rsid w:val="0067218E"/>
    <w:rsid w:val="00683A84"/>
    <w:rsid w:val="006A4CE7"/>
    <w:rsid w:val="006B4395"/>
    <w:rsid w:val="006C2E1D"/>
    <w:rsid w:val="006D6617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90419F"/>
    <w:rsid w:val="0091357F"/>
    <w:rsid w:val="009225F0"/>
    <w:rsid w:val="0093462C"/>
    <w:rsid w:val="00953795"/>
    <w:rsid w:val="009556F8"/>
    <w:rsid w:val="00974189"/>
    <w:rsid w:val="009A796F"/>
    <w:rsid w:val="009D52CE"/>
    <w:rsid w:val="00A45C60"/>
    <w:rsid w:val="00A576D5"/>
    <w:rsid w:val="00AB1B16"/>
    <w:rsid w:val="00B04ED8"/>
    <w:rsid w:val="00B4443B"/>
    <w:rsid w:val="00B56715"/>
    <w:rsid w:val="00B91E3E"/>
    <w:rsid w:val="00B92AC1"/>
    <w:rsid w:val="00BA2DB9"/>
    <w:rsid w:val="00BC7518"/>
    <w:rsid w:val="00BE7148"/>
    <w:rsid w:val="00C57BD2"/>
    <w:rsid w:val="00C84DD7"/>
    <w:rsid w:val="00CA3405"/>
    <w:rsid w:val="00CB5863"/>
    <w:rsid w:val="00D55F0A"/>
    <w:rsid w:val="00DA243A"/>
    <w:rsid w:val="00DB380F"/>
    <w:rsid w:val="00E273E4"/>
    <w:rsid w:val="00E33D10"/>
    <w:rsid w:val="00E9300F"/>
    <w:rsid w:val="00EE0EBF"/>
    <w:rsid w:val="00F30AFE"/>
    <w:rsid w:val="00F64174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2186</Characters>
  <Application>Microsoft Office Word</Application>
  <DocSecurity>0</DocSecurity>
  <Lines>44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3</cp:revision>
  <dcterms:created xsi:type="dcterms:W3CDTF">2025-07-22T02:20:00Z</dcterms:created>
  <dcterms:modified xsi:type="dcterms:W3CDTF">2025-07-22T02:21:00Z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79905BC0BD00BCC17D13B8186F47CFFE</vt:lpwstr>
  </property>
  <property fmtid="{D5CDD505-2E9C-101B-9397-08002B2CF9AE}" pid="21" name="PM_Hash_Salt">
    <vt:lpwstr>22984982A20DF5D5CB30F89FF44C8CC7</vt:lpwstr>
  </property>
  <property fmtid="{D5CDD505-2E9C-101B-9397-08002B2CF9AE}" pid="22" name="PM_Hash_SHA1">
    <vt:lpwstr>EF51C11645EB4DB56970429538A1280E95C3FE9E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v=2022.1;a=SHA256;h=AB5060D5708599A78DDAE6F27780FB55BAC7E58CC177AFA60838A181B41C3CBE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0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8a513fc1ce5e414f90025bc2478671f5</vt:lpwstr>
  </property>
  <property fmtid="{D5CDD505-2E9C-101B-9397-08002B2CF9AE}" pid="37" name="PMUuid">
    <vt:lpwstr>v=2022.2;d=gov.au;g=46DD6D7C-8107-577B-BC6E-F348953B2E44</vt:lpwstr>
  </property>
</Properties>
</file>