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66FC38F1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BC7518">
        <w:rPr>
          <w:b/>
          <w:sz w:val="32"/>
        </w:rPr>
        <w:t>Warlpiri</w:t>
      </w:r>
    </w:p>
    <w:p w14:paraId="48894E6E" w14:textId="36CC2594" w:rsidR="00240DD1" w:rsidRDefault="00EE0EBF" w:rsidP="00135296">
      <w:pPr>
        <w:rPr>
          <w:b/>
        </w:rPr>
      </w:pPr>
      <w:r>
        <w:rPr>
          <w:b/>
        </w:rPr>
        <w:t>How to protect yourself from scams</w:t>
      </w:r>
      <w:r w:rsidR="00240DD1">
        <w:rPr>
          <w:b/>
        </w:rPr>
        <w:t xml:space="preserve"> – Animated Video</w:t>
      </w:r>
    </w:p>
    <w:p w14:paraId="010EA316" w14:textId="77777777" w:rsidR="00BC7518" w:rsidRPr="00C63AF4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C63AF4">
        <w:rPr>
          <w:b/>
          <w:bCs/>
        </w:rPr>
        <w:t>Nyarrparlu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nyanu</w:t>
      </w:r>
      <w:proofErr w:type="spellEnd"/>
      <w:r w:rsidRPr="00C63AF4">
        <w:rPr>
          <w:b/>
          <w:bCs/>
        </w:rPr>
        <w:t xml:space="preserve"> protect-I mani scams-</w:t>
      </w:r>
      <w:proofErr w:type="spellStart"/>
      <w:r w:rsidRPr="00C63AF4">
        <w:rPr>
          <w:b/>
          <w:bCs/>
        </w:rPr>
        <w:t>kijaku</w:t>
      </w:r>
      <w:proofErr w:type="spellEnd"/>
    </w:p>
    <w:p w14:paraId="29933B44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D046F">
        <w:t xml:space="preserve">Scam-ji </w:t>
      </w:r>
      <w:proofErr w:type="spellStart"/>
      <w:r w:rsidRPr="008D046F">
        <w:t>ngulaju</w:t>
      </w:r>
      <w:proofErr w:type="spellEnd"/>
      <w:r w:rsidRPr="008D046F">
        <w:t xml:space="preserve"> </w:t>
      </w:r>
      <w:proofErr w:type="spellStart"/>
      <w:r w:rsidRPr="008D046F">
        <w:t>yangka</w:t>
      </w:r>
      <w:proofErr w:type="spellEnd"/>
      <w:r w:rsidRPr="008D046F">
        <w:t xml:space="preserve"> </w:t>
      </w:r>
      <w:proofErr w:type="spellStart"/>
      <w:r w:rsidRPr="008D046F">
        <w:t>kuja</w:t>
      </w:r>
      <w:proofErr w:type="spellEnd"/>
      <w:r w:rsidRPr="008D046F">
        <w:t xml:space="preserve"> </w:t>
      </w:r>
      <w:proofErr w:type="spellStart"/>
      <w:r w:rsidRPr="008D046F">
        <w:t>kangku</w:t>
      </w:r>
      <w:proofErr w:type="spellEnd"/>
      <w:r w:rsidRPr="008D046F">
        <w:t xml:space="preserve"> yapa-</w:t>
      </w:r>
      <w:proofErr w:type="spellStart"/>
      <w:r w:rsidRPr="008D046F">
        <w:t>karirli</w:t>
      </w:r>
      <w:proofErr w:type="spellEnd"/>
      <w:r w:rsidRPr="008D046F">
        <w:t xml:space="preserve"> </w:t>
      </w:r>
      <w:proofErr w:type="spellStart"/>
      <w:r w:rsidRPr="008D046F">
        <w:t>yulyurlku</w:t>
      </w:r>
      <w:proofErr w:type="spellEnd"/>
      <w:r w:rsidRPr="008D046F">
        <w:t xml:space="preserve"> </w:t>
      </w:r>
      <w:proofErr w:type="spellStart"/>
      <w:r w:rsidRPr="008D046F">
        <w:t>yinyi</w:t>
      </w:r>
      <w:proofErr w:type="spellEnd"/>
      <w:r w:rsidRPr="008D046F">
        <w:t xml:space="preserve"> </w:t>
      </w:r>
      <w:proofErr w:type="spellStart"/>
      <w:r w:rsidRPr="008D046F">
        <w:t>manu</w:t>
      </w:r>
      <w:proofErr w:type="spellEnd"/>
      <w:r w:rsidRPr="008D046F">
        <w:t xml:space="preserve"> </w:t>
      </w:r>
      <w:proofErr w:type="spellStart"/>
      <w:r w:rsidRPr="008D046F">
        <w:t>purungku</w:t>
      </w:r>
      <w:proofErr w:type="spellEnd"/>
      <w:r w:rsidRPr="008D046F">
        <w:t xml:space="preserve"> </w:t>
      </w:r>
      <w:proofErr w:type="spellStart"/>
      <w:r w:rsidRPr="008D046F">
        <w:t>jurnta</w:t>
      </w:r>
      <w:proofErr w:type="spellEnd"/>
      <w:r w:rsidRPr="008D046F">
        <w:t xml:space="preserve"> mani </w:t>
      </w:r>
      <w:proofErr w:type="spellStart"/>
      <w:r w:rsidRPr="008D046F">
        <w:t>maniyi</w:t>
      </w:r>
      <w:proofErr w:type="spellEnd"/>
      <w:r w:rsidRPr="008D046F">
        <w:t xml:space="preserve"> </w:t>
      </w:r>
      <w:proofErr w:type="spellStart"/>
      <w:r w:rsidRPr="008D046F">
        <w:t>manu</w:t>
      </w:r>
      <w:proofErr w:type="spellEnd"/>
      <w:r w:rsidRPr="008D046F">
        <w:t xml:space="preserve"> </w:t>
      </w:r>
      <w:proofErr w:type="spellStart"/>
      <w:r w:rsidRPr="008D046F">
        <w:t>marda</w:t>
      </w:r>
      <w:proofErr w:type="spellEnd"/>
      <w:r w:rsidRPr="008D046F">
        <w:t xml:space="preserve"> </w:t>
      </w:r>
      <w:proofErr w:type="spellStart"/>
      <w:r w:rsidRPr="008D046F">
        <w:t>nyuntu</w:t>
      </w:r>
      <w:proofErr w:type="spellEnd"/>
      <w:r w:rsidRPr="008D046F">
        <w:t xml:space="preserve"> </w:t>
      </w:r>
      <w:proofErr w:type="spellStart"/>
      <w:r w:rsidRPr="008D046F">
        <w:t>nyangu</w:t>
      </w:r>
      <w:proofErr w:type="spellEnd"/>
      <w:r w:rsidRPr="008D046F">
        <w:t xml:space="preserve"> personal information.</w:t>
      </w:r>
    </w:p>
    <w:p w14:paraId="105562FE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8D046F">
        <w:t>Scammers-</w:t>
      </w:r>
      <w:proofErr w:type="spellStart"/>
      <w:r w:rsidRPr="008D046F">
        <w:t>ju</w:t>
      </w:r>
      <w:proofErr w:type="spellEnd"/>
      <w:r w:rsidRPr="008D046F">
        <w:t xml:space="preserve"> </w:t>
      </w:r>
      <w:proofErr w:type="spellStart"/>
      <w:r w:rsidRPr="008D046F">
        <w:t>kaji</w:t>
      </w:r>
      <w:proofErr w:type="spellEnd"/>
      <w:r w:rsidRPr="008D046F">
        <w:t xml:space="preserve"> </w:t>
      </w:r>
      <w:proofErr w:type="spellStart"/>
      <w:r w:rsidRPr="008D046F">
        <w:t>ka</w:t>
      </w:r>
      <w:r>
        <w:t>ngkulu</w:t>
      </w:r>
      <w:proofErr w:type="spellEnd"/>
      <w:r w:rsidRPr="008D046F">
        <w:t xml:space="preserve"> </w:t>
      </w:r>
      <w:proofErr w:type="spellStart"/>
      <w:r w:rsidRPr="008D046F">
        <w:t>kuj</w:t>
      </w:r>
      <w:r>
        <w:t>a</w:t>
      </w:r>
      <w:proofErr w:type="spellEnd"/>
      <w:r>
        <w:t xml:space="preserve"> </w:t>
      </w:r>
      <w:proofErr w:type="spellStart"/>
      <w:r>
        <w:t>jarrimi</w:t>
      </w:r>
      <w:proofErr w:type="spellEnd"/>
      <w:r>
        <w:t xml:space="preserve"> face to face, phone-</w:t>
      </w:r>
      <w:proofErr w:type="spellStart"/>
      <w:r>
        <w:t>rla</w:t>
      </w:r>
      <w:proofErr w:type="spellEnd"/>
      <w:r>
        <w:t xml:space="preserve"> </w:t>
      </w:r>
      <w:proofErr w:type="spellStart"/>
      <w:r>
        <w:t>marda</w:t>
      </w:r>
      <w:proofErr w:type="spellEnd"/>
      <w:r>
        <w:t xml:space="preserve"> emails-</w:t>
      </w:r>
      <w:proofErr w:type="spellStart"/>
      <w:r>
        <w:t>rla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text messages </w:t>
      </w:r>
      <w:proofErr w:type="spellStart"/>
      <w:r>
        <w:t>wati</w:t>
      </w:r>
      <w:proofErr w:type="spellEnd"/>
      <w:r>
        <w:t xml:space="preserve"> </w:t>
      </w:r>
      <w:proofErr w:type="spellStart"/>
      <w:r>
        <w:t>wana</w:t>
      </w:r>
      <w:proofErr w:type="spellEnd"/>
      <w:r>
        <w:t xml:space="preserve">, </w:t>
      </w:r>
      <w:proofErr w:type="spellStart"/>
      <w:r>
        <w:t>manu</w:t>
      </w:r>
      <w:proofErr w:type="spellEnd"/>
      <w:r>
        <w:t xml:space="preserve"> social media </w:t>
      </w:r>
      <w:proofErr w:type="spellStart"/>
      <w:r>
        <w:t>wana</w:t>
      </w:r>
      <w:proofErr w:type="spellEnd"/>
      <w:r>
        <w:t xml:space="preserve">. Manu </w:t>
      </w:r>
      <w:proofErr w:type="spellStart"/>
      <w:r>
        <w:t>ngurrju</w:t>
      </w:r>
      <w:proofErr w:type="spellEnd"/>
      <w:r>
        <w:t xml:space="preserve"> mani </w:t>
      </w:r>
      <w:proofErr w:type="spellStart"/>
      <w:r>
        <w:t>kalu</w:t>
      </w:r>
      <w:proofErr w:type="spellEnd"/>
      <w:r>
        <w:t xml:space="preserve"> fake website </w:t>
      </w:r>
      <w:proofErr w:type="spellStart"/>
      <w:r>
        <w:t>junga</w:t>
      </w:r>
      <w:proofErr w:type="spellEnd"/>
      <w:r>
        <w:t xml:space="preserve"> </w:t>
      </w:r>
      <w:proofErr w:type="spellStart"/>
      <w:r>
        <w:t>nyayirni</w:t>
      </w:r>
      <w:proofErr w:type="spellEnd"/>
      <w:r>
        <w:t xml:space="preserve"> </w:t>
      </w:r>
      <w:proofErr w:type="spellStart"/>
      <w:r>
        <w:t>piya</w:t>
      </w:r>
      <w:proofErr w:type="spellEnd"/>
      <w:r>
        <w:t>.</w:t>
      </w:r>
    </w:p>
    <w:p w14:paraId="36C36D99" w14:textId="77777777" w:rsidR="00BC7518" w:rsidRPr="005D4A58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lang w:eastAsia="ko-KR"/>
        </w:rPr>
      </w:pPr>
      <w:r>
        <w:t xml:space="preserve">Kaji </w:t>
      </w:r>
      <w:proofErr w:type="spellStart"/>
      <w:r>
        <w:t>kalu</w:t>
      </w:r>
      <w:proofErr w:type="spellEnd"/>
      <w:r>
        <w:t xml:space="preserve"> </w:t>
      </w:r>
      <w:proofErr w:type="spellStart"/>
      <w:r>
        <w:t>wangkami</w:t>
      </w:r>
      <w:proofErr w:type="spellEnd"/>
      <w:r>
        <w:t xml:space="preserve"> Services Australia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nganta</w:t>
      </w:r>
      <w:proofErr w:type="spellEnd"/>
      <w:r>
        <w:t>, Traditiona</w:t>
      </w:r>
      <w:r>
        <w:rPr>
          <w:rFonts w:eastAsia="Batang" w:hint="eastAsia"/>
          <w:lang w:eastAsia="ko-KR"/>
        </w:rPr>
        <w:t>l</w:t>
      </w:r>
      <w:r>
        <w:t xml:space="preserve"> Credit Union </w:t>
      </w:r>
      <w:r>
        <w:rPr>
          <w:rFonts w:eastAsia="Batang" w:hint="eastAsia"/>
          <w:lang w:eastAsia="ko-KR"/>
        </w:rPr>
        <w:t>(</w:t>
      </w:r>
      <w:r>
        <w:t>TCU</w:t>
      </w:r>
      <w:r>
        <w:rPr>
          <w:rFonts w:eastAsia="Batang" w:hint="eastAsia"/>
          <w:lang w:eastAsia="ko-KR"/>
        </w:rPr>
        <w:t>)</w:t>
      </w:r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nganta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Indue </w:t>
      </w:r>
      <w:proofErr w:type="spellStart"/>
      <w:r>
        <w:t>jangka</w:t>
      </w:r>
      <w:proofErr w:type="spellEnd"/>
      <w:r>
        <w:rPr>
          <w:rFonts w:eastAsia="Batang" w:hint="eastAsia"/>
          <w:lang w:eastAsia="ko-KR"/>
        </w:rPr>
        <w:t>.</w:t>
      </w:r>
    </w:p>
    <w:p w14:paraId="02505513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Kapulu</w:t>
      </w:r>
      <w:proofErr w:type="spellEnd"/>
      <w:r>
        <w:t xml:space="preserve"> </w:t>
      </w:r>
      <w:proofErr w:type="spellStart"/>
      <w:r>
        <w:t>nyarra</w:t>
      </w:r>
      <w:proofErr w:type="spellEnd"/>
      <w:r>
        <w:t xml:space="preserve"> </w:t>
      </w:r>
      <w:proofErr w:type="spellStart"/>
      <w:r>
        <w:t>yulyurlku</w:t>
      </w:r>
      <w:proofErr w:type="spellEnd"/>
      <w:r>
        <w:t xml:space="preserve"> </w:t>
      </w:r>
      <w:proofErr w:type="spellStart"/>
      <w:r>
        <w:t>yinyi</w:t>
      </w:r>
      <w:proofErr w:type="spellEnd"/>
      <w:r>
        <w:t xml:space="preserve"> </w:t>
      </w:r>
      <w:proofErr w:type="spellStart"/>
      <w:r>
        <w:t>yungunpalu</w:t>
      </w:r>
      <w:proofErr w:type="spellEnd"/>
      <w:r>
        <w:t xml:space="preserve"> </w:t>
      </w:r>
      <w:proofErr w:type="spellStart"/>
      <w:r>
        <w:t>jana</w:t>
      </w:r>
      <w:proofErr w:type="spellEnd"/>
      <w:r>
        <w:t xml:space="preserve"> </w:t>
      </w:r>
      <w:proofErr w:type="spellStart"/>
      <w:r>
        <w:t>yinyi</w:t>
      </w:r>
      <w:proofErr w:type="spellEnd"/>
      <w:r>
        <w:t xml:space="preserve"> </w:t>
      </w:r>
      <w:proofErr w:type="spellStart"/>
      <w:r>
        <w:t>nganta</w:t>
      </w:r>
      <w:proofErr w:type="spellEnd"/>
      <w:r>
        <w:t xml:space="preserve">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nyangu</w:t>
      </w:r>
      <w:proofErr w:type="spellEnd"/>
      <w:r>
        <w:t xml:space="preserve"> enhanced </w:t>
      </w:r>
      <w:r>
        <w:rPr>
          <w:rFonts w:eastAsia="Batang" w:hint="eastAsia"/>
          <w:lang w:eastAsia="ko-KR"/>
        </w:rPr>
        <w:t>I</w:t>
      </w:r>
      <w:r>
        <w:t xml:space="preserve">ncome Management account </w:t>
      </w:r>
      <w:proofErr w:type="spellStart"/>
      <w:r>
        <w:t>manu</w:t>
      </w:r>
      <w:proofErr w:type="spellEnd"/>
      <w:r>
        <w:t xml:space="preserve"> SmartCard details.</w:t>
      </w:r>
    </w:p>
    <w:p w14:paraId="5EDC6476" w14:textId="77777777" w:rsidR="00BC7518" w:rsidRPr="001523DD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lang w:eastAsia="ko-KR"/>
        </w:rPr>
      </w:pPr>
      <w:r>
        <w:t xml:space="preserve">Nyiya </w:t>
      </w:r>
      <w:proofErr w:type="spellStart"/>
      <w:r>
        <w:t>kanti-kanti</w:t>
      </w:r>
      <w:proofErr w:type="spellEnd"/>
      <w:r>
        <w:t xml:space="preserve"> ka karri </w:t>
      </w:r>
      <w:proofErr w:type="spellStart"/>
      <w:r>
        <w:t>palka</w:t>
      </w:r>
      <w:proofErr w:type="spellEnd"/>
      <w:r>
        <w:t xml:space="preserve"> </w:t>
      </w:r>
      <w:r>
        <w:rPr>
          <w:rFonts w:eastAsia="Batang" w:hint="eastAsia"/>
          <w:lang w:eastAsia="ko-KR"/>
        </w:rPr>
        <w:t>s</w:t>
      </w:r>
      <w:r>
        <w:t xml:space="preserve">cammer </w:t>
      </w:r>
      <w:proofErr w:type="spellStart"/>
      <w:r>
        <w:t>warla</w:t>
      </w:r>
      <w:proofErr w:type="spellEnd"/>
      <w:r>
        <w:t xml:space="preserve"> </w:t>
      </w:r>
      <w:proofErr w:type="spellStart"/>
      <w:r>
        <w:t>pajirninja-kuju</w:t>
      </w:r>
      <w:proofErr w:type="spellEnd"/>
      <w:r>
        <w:rPr>
          <w:rFonts w:eastAsia="Batang" w:hint="eastAsia"/>
          <w:lang w:eastAsia="ko-KR"/>
        </w:rPr>
        <w:t>.</w:t>
      </w:r>
    </w:p>
    <w:p w14:paraId="4806E34D" w14:textId="77777777" w:rsidR="00BC7518" w:rsidRPr="00C63AF4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C63AF4">
        <w:rPr>
          <w:b/>
          <w:bCs/>
        </w:rPr>
        <w:t>Nyangka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nyuntu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nyangu</w:t>
      </w:r>
      <w:proofErr w:type="spellEnd"/>
      <w:r w:rsidRPr="00C63AF4">
        <w:rPr>
          <w:b/>
          <w:bCs/>
        </w:rPr>
        <w:t xml:space="preserve"> emails.</w:t>
      </w:r>
    </w:p>
    <w:p w14:paraId="4B4AE90C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 xml:space="preserve">Emails Services Australia </w:t>
      </w:r>
      <w:proofErr w:type="spellStart"/>
      <w:r>
        <w:t>jangka</w:t>
      </w:r>
      <w:proofErr w:type="spellEnd"/>
      <w:r>
        <w:t xml:space="preserve">, TCU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Indue </w:t>
      </w:r>
      <w:proofErr w:type="spellStart"/>
      <w:r>
        <w:t>jangkaju</w:t>
      </w:r>
      <w:proofErr w:type="spellEnd"/>
      <w:r>
        <w:t xml:space="preserve"> </w:t>
      </w:r>
      <w:proofErr w:type="spellStart"/>
      <w:r>
        <w:t>yanirni</w:t>
      </w:r>
      <w:proofErr w:type="spellEnd"/>
      <w:r>
        <w:t xml:space="preserve"> ka official email addresses </w:t>
      </w:r>
      <w:proofErr w:type="spellStart"/>
      <w:r>
        <w:t>jangka</w:t>
      </w:r>
      <w:proofErr w:type="spellEnd"/>
      <w:r>
        <w:t xml:space="preserve">, </w:t>
      </w:r>
      <w:proofErr w:type="spellStart"/>
      <w:r>
        <w:t>nati</w:t>
      </w:r>
      <w:proofErr w:type="spellEnd"/>
      <w:r>
        <w:t xml:space="preserve"> </w:t>
      </w:r>
      <w:proofErr w:type="spellStart"/>
      <w:r>
        <w:t>karnalu</w:t>
      </w:r>
      <w:proofErr w:type="spellEnd"/>
      <w:r>
        <w:t xml:space="preserve"> use-I mani email Outlook </w:t>
      </w:r>
      <w:proofErr w:type="spellStart"/>
      <w:r>
        <w:t>jangka</w:t>
      </w:r>
      <w:proofErr w:type="spellEnd"/>
      <w:r>
        <w:t xml:space="preserve"> Hotmail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Gmail </w:t>
      </w:r>
      <w:proofErr w:type="spellStart"/>
      <w:r>
        <w:t>jangka</w:t>
      </w:r>
      <w:proofErr w:type="spellEnd"/>
      <w:r>
        <w:t xml:space="preserve">, </w:t>
      </w:r>
      <w:proofErr w:type="spellStart"/>
      <w:r>
        <w:t>lawa</w:t>
      </w:r>
      <w:proofErr w:type="spellEnd"/>
      <w:r>
        <w:t>.</w:t>
      </w:r>
    </w:p>
    <w:p w14:paraId="13DB56AA" w14:textId="77777777" w:rsidR="00BC7518" w:rsidRPr="00C44D65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b/>
          <w:bCs/>
          <w:lang w:eastAsia="ko-KR"/>
        </w:rPr>
      </w:pPr>
      <w:proofErr w:type="spellStart"/>
      <w:r w:rsidRPr="00C63AF4">
        <w:rPr>
          <w:b/>
          <w:bCs/>
        </w:rPr>
        <w:t>Yirri-yirri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jarriya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nganaku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kajinparla</w:t>
      </w:r>
      <w:proofErr w:type="spellEnd"/>
      <w:r w:rsidRPr="00C63AF4">
        <w:rPr>
          <w:b/>
          <w:bCs/>
        </w:rPr>
        <w:t xml:space="preserve"> share-I mani </w:t>
      </w:r>
      <w:proofErr w:type="spellStart"/>
      <w:r w:rsidRPr="00C63AF4">
        <w:rPr>
          <w:b/>
          <w:bCs/>
        </w:rPr>
        <w:t>nyuntu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nyangu</w:t>
      </w:r>
      <w:proofErr w:type="spellEnd"/>
      <w:r w:rsidRPr="00C63AF4">
        <w:rPr>
          <w:b/>
          <w:bCs/>
        </w:rPr>
        <w:t xml:space="preserve"> personal information-ji</w:t>
      </w:r>
    </w:p>
    <w:p w14:paraId="60988169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Kajirna-ngkulu</w:t>
      </w:r>
      <w:proofErr w:type="spellEnd"/>
      <w:r>
        <w:t xml:space="preserve"> ring-I mani, </w:t>
      </w:r>
      <w:proofErr w:type="spellStart"/>
      <w:r>
        <w:t>kapurnangkulu</w:t>
      </w:r>
      <w:proofErr w:type="spellEnd"/>
      <w:r>
        <w:t xml:space="preserve"> </w:t>
      </w:r>
      <w:proofErr w:type="spellStart"/>
      <w:r>
        <w:t>payirni</w:t>
      </w:r>
      <w:proofErr w:type="spellEnd"/>
      <w:r>
        <w:t xml:space="preserve"> questions </w:t>
      </w:r>
      <w:proofErr w:type="spellStart"/>
      <w:r>
        <w:t>wiyi</w:t>
      </w:r>
      <w:proofErr w:type="spellEnd"/>
      <w:r>
        <w:t xml:space="preserve"> </w:t>
      </w:r>
      <w:proofErr w:type="spellStart"/>
      <w:r>
        <w:t>yangka</w:t>
      </w:r>
      <w:proofErr w:type="spellEnd"/>
      <w:r>
        <w:t xml:space="preserve"> </w:t>
      </w:r>
      <w:proofErr w:type="spellStart"/>
      <w:r>
        <w:t>nyampuju</w:t>
      </w:r>
      <w:proofErr w:type="spellEnd"/>
      <w:r>
        <w:t xml:space="preserve">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japa</w:t>
      </w:r>
      <w:proofErr w:type="spellEnd"/>
      <w:r>
        <w:t>.</w:t>
      </w:r>
    </w:p>
    <w:p w14:paraId="55A98830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 xml:space="preserve">Nati </w:t>
      </w:r>
      <w:proofErr w:type="spellStart"/>
      <w:r>
        <w:t>kapurnalu</w:t>
      </w:r>
      <w:proofErr w:type="spellEnd"/>
      <w:r>
        <w:t xml:space="preserve"> </w:t>
      </w:r>
      <w:proofErr w:type="spellStart"/>
      <w:r>
        <w:t>nyarra</w:t>
      </w:r>
      <w:proofErr w:type="spellEnd"/>
      <w:r>
        <w:t xml:space="preserve"> threat-</w:t>
      </w:r>
      <w:proofErr w:type="spellStart"/>
      <w:r>
        <w:t>ni</w:t>
      </w:r>
      <w:proofErr w:type="spellEnd"/>
      <w:r>
        <w:t xml:space="preserve"> mani </w:t>
      </w:r>
      <w:proofErr w:type="spellStart"/>
      <w:r>
        <w:t>yangka</w:t>
      </w:r>
      <w:proofErr w:type="spellEnd"/>
      <w:r>
        <w:t xml:space="preserve"> </w:t>
      </w:r>
      <w:proofErr w:type="spellStart"/>
      <w:r>
        <w:t>lani</w:t>
      </w:r>
      <w:proofErr w:type="spellEnd"/>
      <w:r>
        <w:t xml:space="preserve"> </w:t>
      </w:r>
      <w:proofErr w:type="spellStart"/>
      <w:r>
        <w:t>maninjaku</w:t>
      </w:r>
      <w:proofErr w:type="spellEnd"/>
      <w:r>
        <w:t xml:space="preserve"> </w:t>
      </w:r>
      <w:proofErr w:type="spellStart"/>
      <w:r>
        <w:t>yinjaku</w:t>
      </w:r>
      <w:proofErr w:type="spellEnd"/>
      <w:r>
        <w:t xml:space="preserve">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nyangu</w:t>
      </w:r>
      <w:proofErr w:type="spellEnd"/>
      <w:r>
        <w:t xml:space="preserve"> personal information-ki </w:t>
      </w:r>
      <w:proofErr w:type="spellStart"/>
      <w:r>
        <w:t>manu</w:t>
      </w:r>
      <w:proofErr w:type="spellEnd"/>
      <w:r>
        <w:t xml:space="preserve"> </w:t>
      </w:r>
      <w:proofErr w:type="spellStart"/>
      <w:r>
        <w:t>payirni</w:t>
      </w:r>
      <w:proofErr w:type="spellEnd"/>
      <w:r>
        <w:t xml:space="preserve"> email </w:t>
      </w:r>
      <w:proofErr w:type="spellStart"/>
      <w:r>
        <w:t>wana</w:t>
      </w:r>
      <w:proofErr w:type="spellEnd"/>
      <w:r>
        <w:t xml:space="preserve"> </w:t>
      </w:r>
      <w:proofErr w:type="spellStart"/>
      <w:r>
        <w:t>nganta</w:t>
      </w:r>
      <w:proofErr w:type="spellEnd"/>
      <w:r>
        <w:t xml:space="preserve"> </w:t>
      </w:r>
      <w:proofErr w:type="spellStart"/>
      <w:r>
        <w:t>yilyanjaku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text </w:t>
      </w:r>
      <w:proofErr w:type="spellStart"/>
      <w:r>
        <w:t>wana</w:t>
      </w:r>
      <w:proofErr w:type="spellEnd"/>
      <w:r>
        <w:t xml:space="preserve">, </w:t>
      </w:r>
      <w:proofErr w:type="spellStart"/>
      <w:r>
        <w:t>lawa</w:t>
      </w:r>
      <w:proofErr w:type="spellEnd"/>
      <w:r>
        <w:t>.</w:t>
      </w:r>
    </w:p>
    <w:p w14:paraId="63DA7A9E" w14:textId="77777777" w:rsidR="00BC7518" w:rsidRPr="00C63AF4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C63AF4">
        <w:rPr>
          <w:b/>
          <w:bCs/>
        </w:rPr>
        <w:t xml:space="preserve">Nati click-I manta links </w:t>
      </w:r>
      <w:proofErr w:type="spellStart"/>
      <w:r w:rsidRPr="00C63AF4">
        <w:rPr>
          <w:b/>
          <w:bCs/>
        </w:rPr>
        <w:t>wati</w:t>
      </w:r>
      <w:proofErr w:type="spellEnd"/>
      <w:r w:rsidRPr="00C63AF4">
        <w:rPr>
          <w:b/>
          <w:bCs/>
        </w:rPr>
        <w:t xml:space="preserve"> emails </w:t>
      </w:r>
      <w:proofErr w:type="spellStart"/>
      <w:r w:rsidRPr="00C63AF4">
        <w:rPr>
          <w:b/>
          <w:bCs/>
        </w:rPr>
        <w:t>wati</w:t>
      </w:r>
      <w:proofErr w:type="spellEnd"/>
      <w:r w:rsidRPr="00C63AF4">
        <w:rPr>
          <w:b/>
          <w:bCs/>
        </w:rPr>
        <w:t xml:space="preserve"> </w:t>
      </w:r>
      <w:proofErr w:type="spellStart"/>
      <w:r w:rsidRPr="00C63AF4">
        <w:rPr>
          <w:b/>
          <w:bCs/>
        </w:rPr>
        <w:t>kirra</w:t>
      </w:r>
      <w:proofErr w:type="spellEnd"/>
      <w:r w:rsidRPr="00C63AF4">
        <w:rPr>
          <w:b/>
          <w:bCs/>
        </w:rPr>
        <w:t>.</w:t>
      </w:r>
    </w:p>
    <w:p w14:paraId="4F9EEFCA" w14:textId="77777777" w:rsidR="00BC7518" w:rsidRPr="00C44D65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lang w:eastAsia="ko-KR"/>
        </w:rPr>
      </w:pPr>
      <w:r>
        <w:t>Nati-</w:t>
      </w:r>
      <w:proofErr w:type="spellStart"/>
      <w:r>
        <w:t>lparnalu</w:t>
      </w:r>
      <w:proofErr w:type="spellEnd"/>
      <w:r>
        <w:t xml:space="preserve"> </w:t>
      </w:r>
      <w:proofErr w:type="spellStart"/>
      <w:r>
        <w:t>nyarra</w:t>
      </w:r>
      <w:proofErr w:type="spellEnd"/>
      <w:r>
        <w:t xml:space="preserve"> </w:t>
      </w:r>
      <w:proofErr w:type="spellStart"/>
      <w:r>
        <w:t>yilyarla</w:t>
      </w:r>
      <w:proofErr w:type="spellEnd"/>
      <w:r>
        <w:t xml:space="preserve"> text </w:t>
      </w:r>
      <w:proofErr w:type="spellStart"/>
      <w:r>
        <w:t>manu</w:t>
      </w:r>
      <w:proofErr w:type="spellEnd"/>
      <w:r>
        <w:t xml:space="preserve"> emails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payirninjaku</w:t>
      </w:r>
      <w:proofErr w:type="spellEnd"/>
      <w:r>
        <w:t xml:space="preserve"> log on </w:t>
      </w:r>
      <w:proofErr w:type="spellStart"/>
      <w:r>
        <w:t>jarrinjaku</w:t>
      </w:r>
      <w:proofErr w:type="spellEnd"/>
      <w:r>
        <w:t xml:space="preserve"> enhanced </w:t>
      </w:r>
      <w:r>
        <w:rPr>
          <w:rFonts w:eastAsia="Batang" w:hint="eastAsia"/>
          <w:lang w:eastAsia="ko-KR"/>
        </w:rPr>
        <w:t>I</w:t>
      </w:r>
      <w:r>
        <w:t xml:space="preserve">ncome </w:t>
      </w:r>
      <w:r>
        <w:rPr>
          <w:rFonts w:eastAsia="Batang" w:hint="eastAsia"/>
          <w:lang w:eastAsia="ko-KR"/>
        </w:rPr>
        <w:t>M</w:t>
      </w:r>
      <w:r>
        <w:t xml:space="preserve">anagement account </w:t>
      </w:r>
      <w:proofErr w:type="spellStart"/>
      <w:r>
        <w:t>kurra</w:t>
      </w:r>
      <w:proofErr w:type="spellEnd"/>
      <w:r>
        <w:t xml:space="preserve"> link </w:t>
      </w:r>
      <w:proofErr w:type="spellStart"/>
      <w:r>
        <w:t>kirli</w:t>
      </w:r>
      <w:proofErr w:type="spellEnd"/>
      <w:r>
        <w:rPr>
          <w:rFonts w:eastAsia="Batang" w:hint="eastAsia"/>
          <w:lang w:eastAsia="ko-KR"/>
        </w:rPr>
        <w:t>,</w:t>
      </w:r>
      <w:r>
        <w:t xml:space="preserve"> </w:t>
      </w:r>
      <w:proofErr w:type="spellStart"/>
      <w:r>
        <w:rPr>
          <w:rFonts w:eastAsia="Batang" w:hint="eastAsia"/>
          <w:lang w:eastAsia="ko-KR"/>
        </w:rPr>
        <w:t>l</w:t>
      </w:r>
      <w:r>
        <w:t>awa</w:t>
      </w:r>
      <w:proofErr w:type="spellEnd"/>
      <w:r>
        <w:rPr>
          <w:rFonts w:eastAsia="Batang" w:hint="eastAsia"/>
          <w:lang w:eastAsia="ko-KR"/>
        </w:rPr>
        <w:t>.</w:t>
      </w:r>
    </w:p>
    <w:p w14:paraId="1F6203E8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Kajinpa</w:t>
      </w:r>
      <w:proofErr w:type="spellEnd"/>
      <w:r>
        <w:t xml:space="preserve"> mani message link </w:t>
      </w:r>
      <w:proofErr w:type="spellStart"/>
      <w:r>
        <w:t>kirli</w:t>
      </w:r>
      <w:proofErr w:type="spellEnd"/>
      <w:r>
        <w:t xml:space="preserve">, </w:t>
      </w:r>
      <w:proofErr w:type="spellStart"/>
      <w:r>
        <w:t>nyuntu</w:t>
      </w:r>
      <w:proofErr w:type="spellEnd"/>
      <w:r>
        <w:t xml:space="preserve"> pina </w:t>
      </w:r>
      <w:proofErr w:type="spellStart"/>
      <w:r>
        <w:t>wangu</w:t>
      </w:r>
      <w:proofErr w:type="spellEnd"/>
      <w:r>
        <w:t xml:space="preserve"> </w:t>
      </w:r>
      <w:proofErr w:type="spellStart"/>
      <w:r>
        <w:t>yangka</w:t>
      </w:r>
      <w:proofErr w:type="spellEnd"/>
      <w:r>
        <w:t xml:space="preserve">, </w:t>
      </w:r>
      <w:proofErr w:type="spellStart"/>
      <w:r>
        <w:t>nati</w:t>
      </w:r>
      <w:proofErr w:type="spellEnd"/>
      <w:r>
        <w:t xml:space="preserve"> click-I manta </w:t>
      </w:r>
      <w:proofErr w:type="spellStart"/>
      <w:r>
        <w:t>manu</w:t>
      </w:r>
      <w:proofErr w:type="spellEnd"/>
      <w:r>
        <w:t xml:space="preserve"> delete manta message-ji.</w:t>
      </w:r>
    </w:p>
    <w:p w14:paraId="0E3CA7DD" w14:textId="77777777" w:rsidR="00BC7518" w:rsidRPr="00C63AF4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C63AF4">
        <w:rPr>
          <w:b/>
          <w:bCs/>
        </w:rPr>
        <w:t xml:space="preserve">Stop, </w:t>
      </w:r>
      <w:proofErr w:type="spellStart"/>
      <w:r w:rsidRPr="00C63AF4">
        <w:rPr>
          <w:b/>
          <w:bCs/>
        </w:rPr>
        <w:t>manu</w:t>
      </w:r>
      <w:proofErr w:type="spellEnd"/>
      <w:r w:rsidRPr="00C63AF4">
        <w:rPr>
          <w:b/>
          <w:bCs/>
        </w:rPr>
        <w:t xml:space="preserve"> check-manta </w:t>
      </w:r>
      <w:proofErr w:type="spellStart"/>
      <w:r w:rsidRPr="00C63AF4">
        <w:rPr>
          <w:b/>
          <w:bCs/>
        </w:rPr>
        <w:t>manu</w:t>
      </w:r>
      <w:proofErr w:type="spellEnd"/>
      <w:r w:rsidRPr="00C63AF4">
        <w:rPr>
          <w:rFonts w:eastAsia="Batang" w:hint="eastAsia"/>
          <w:b/>
          <w:bCs/>
          <w:lang w:eastAsia="ko-KR"/>
        </w:rPr>
        <w:t xml:space="preserve"> </w:t>
      </w:r>
      <w:proofErr w:type="spellStart"/>
      <w:r w:rsidRPr="00C63AF4">
        <w:rPr>
          <w:b/>
          <w:bCs/>
        </w:rPr>
        <w:t>mampu</w:t>
      </w:r>
      <w:proofErr w:type="spellEnd"/>
      <w:r w:rsidRPr="00C63AF4">
        <w:rPr>
          <w:b/>
          <w:bCs/>
        </w:rPr>
        <w:t xml:space="preserve">/protect manta </w:t>
      </w:r>
      <w:proofErr w:type="spellStart"/>
      <w:r w:rsidRPr="00C63AF4">
        <w:rPr>
          <w:b/>
          <w:bCs/>
        </w:rPr>
        <w:t>nyanu</w:t>
      </w:r>
      <w:proofErr w:type="spellEnd"/>
      <w:r w:rsidRPr="00C63AF4">
        <w:rPr>
          <w:b/>
          <w:bCs/>
        </w:rPr>
        <w:t>.</w:t>
      </w:r>
    </w:p>
    <w:p w14:paraId="48006ED3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 xml:space="preserve">Stop </w:t>
      </w:r>
      <w:proofErr w:type="spellStart"/>
      <w:r>
        <w:t>manu</w:t>
      </w:r>
      <w:proofErr w:type="spellEnd"/>
      <w:r>
        <w:t xml:space="preserve"> </w:t>
      </w:r>
      <w:proofErr w:type="spellStart"/>
      <w:r>
        <w:t>manngu-nyangka</w:t>
      </w:r>
      <w:proofErr w:type="spellEnd"/>
      <w:r>
        <w:t xml:space="preserve"> </w:t>
      </w:r>
      <w:proofErr w:type="spellStart"/>
      <w:r>
        <w:t>wiyi</w:t>
      </w:r>
      <w:proofErr w:type="spellEnd"/>
      <w:r>
        <w:t xml:space="preserve"> yapa </w:t>
      </w:r>
      <w:proofErr w:type="spellStart"/>
      <w:r>
        <w:t>kariki</w:t>
      </w:r>
      <w:proofErr w:type="spellEnd"/>
      <w:r>
        <w:t xml:space="preserve"> </w:t>
      </w:r>
      <w:proofErr w:type="spellStart"/>
      <w:r>
        <w:t>yinjaku</w:t>
      </w:r>
      <w:proofErr w:type="spellEnd"/>
      <w:r>
        <w:t xml:space="preserve"> </w:t>
      </w:r>
      <w:proofErr w:type="spellStart"/>
      <w:r>
        <w:t>ngarntiji</w:t>
      </w:r>
      <w:proofErr w:type="spellEnd"/>
      <w:r>
        <w:t xml:space="preserve">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nyangu</w:t>
      </w:r>
      <w:proofErr w:type="spellEnd"/>
      <w:r>
        <w:t xml:space="preserve"> </w:t>
      </w:r>
      <w:proofErr w:type="spellStart"/>
      <w:r>
        <w:t>maniyi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personal information-ji.</w:t>
      </w:r>
    </w:p>
    <w:p w14:paraId="53A86E91" w14:textId="77777777" w:rsidR="00BC7518" w:rsidRPr="007B301E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lang w:eastAsia="ko-KR"/>
        </w:rPr>
      </w:pPr>
      <w:r>
        <w:lastRenderedPageBreak/>
        <w:t>Check-</w:t>
      </w:r>
      <w:proofErr w:type="spellStart"/>
      <w:r>
        <w:t>i</w:t>
      </w:r>
      <w:proofErr w:type="spellEnd"/>
      <w:r>
        <w:t xml:space="preserve"> manta </w:t>
      </w:r>
      <w:proofErr w:type="spellStart"/>
      <w:r>
        <w:t>wiyi</w:t>
      </w:r>
      <w:proofErr w:type="spellEnd"/>
      <w:r>
        <w:t xml:space="preserve"> </w:t>
      </w:r>
      <w:proofErr w:type="spellStart"/>
      <w:r>
        <w:t>marda</w:t>
      </w:r>
      <w:proofErr w:type="spellEnd"/>
      <w:r>
        <w:t xml:space="preserve"> scammer-</w:t>
      </w:r>
      <w:proofErr w:type="spellStart"/>
      <w:r>
        <w:t>rlu</w:t>
      </w:r>
      <w:proofErr w:type="spellEnd"/>
      <w:r>
        <w:t xml:space="preserve"> </w:t>
      </w:r>
      <w:proofErr w:type="spellStart"/>
      <w:r>
        <w:t>kangku</w:t>
      </w:r>
      <w:proofErr w:type="spellEnd"/>
      <w:r>
        <w:t xml:space="preserve"> ring-I mani. </w:t>
      </w:r>
      <w:proofErr w:type="spellStart"/>
      <w:r>
        <w:t>Ngurrpajurla</w:t>
      </w:r>
      <w:proofErr w:type="spellEnd"/>
      <w:r>
        <w:t xml:space="preserve"> </w:t>
      </w:r>
      <w:proofErr w:type="spellStart"/>
      <w:r>
        <w:t>jurnta</w:t>
      </w:r>
      <w:proofErr w:type="spellEnd"/>
      <w:r>
        <w:t xml:space="preserve"> </w:t>
      </w:r>
      <w:proofErr w:type="spellStart"/>
      <w:r>
        <w:t>wangkaya</w:t>
      </w:r>
      <w:proofErr w:type="spellEnd"/>
      <w:r>
        <w:t xml:space="preserve"> </w:t>
      </w:r>
      <w:r w:rsidRPr="00C235BD">
        <w:rPr>
          <w:b/>
          <w:bCs/>
        </w:rPr>
        <w:t>no</w:t>
      </w:r>
      <w:r>
        <w:t xml:space="preserve"> </w:t>
      </w:r>
      <w:proofErr w:type="spellStart"/>
      <w:r>
        <w:t>manu</w:t>
      </w:r>
      <w:proofErr w:type="spellEnd"/>
      <w:r>
        <w:t xml:space="preserve"> hang up </w:t>
      </w:r>
      <w:proofErr w:type="spellStart"/>
      <w:r>
        <w:t>jarriya</w:t>
      </w:r>
      <w:proofErr w:type="spellEnd"/>
      <w:r>
        <w:t xml:space="preserve">, </w:t>
      </w:r>
      <w:proofErr w:type="spellStart"/>
      <w:r>
        <w:t>manu</w:t>
      </w:r>
      <w:proofErr w:type="spellEnd"/>
      <w:r>
        <w:t xml:space="preserve"> delete manta message </w:t>
      </w:r>
      <w:proofErr w:type="spellStart"/>
      <w:r>
        <w:t>manu</w:t>
      </w:r>
      <w:proofErr w:type="spellEnd"/>
      <w:r>
        <w:t xml:space="preserve"> ring-I manta </w:t>
      </w:r>
      <w:proofErr w:type="spellStart"/>
      <w:r>
        <w:t>nganpa</w:t>
      </w:r>
      <w:proofErr w:type="spellEnd"/>
      <w:r>
        <w:t xml:space="preserve"> </w:t>
      </w:r>
      <w:proofErr w:type="spellStart"/>
      <w:r>
        <w:t>marda</w:t>
      </w:r>
      <w:proofErr w:type="spellEnd"/>
      <w:r>
        <w:t xml:space="preserve"> official website </w:t>
      </w:r>
      <w:proofErr w:type="spellStart"/>
      <w:r>
        <w:t>kirra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phone number </w:t>
      </w:r>
      <w:proofErr w:type="spellStart"/>
      <w:r>
        <w:t>kurra</w:t>
      </w:r>
      <w:proofErr w:type="spellEnd"/>
      <w:r>
        <w:rPr>
          <w:rFonts w:eastAsia="Batang" w:hint="eastAsia"/>
          <w:lang w:eastAsia="ko-KR"/>
        </w:rPr>
        <w:t>.</w:t>
      </w:r>
    </w:p>
    <w:p w14:paraId="7FA68950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 xml:space="preserve">Act </w:t>
      </w:r>
      <w:proofErr w:type="spellStart"/>
      <w:r>
        <w:t>jarriya</w:t>
      </w:r>
      <w:proofErr w:type="spellEnd"/>
      <w:r>
        <w:t xml:space="preserve"> </w:t>
      </w:r>
      <w:proofErr w:type="spellStart"/>
      <w:r>
        <w:t>kapanku</w:t>
      </w:r>
      <w:proofErr w:type="spellEnd"/>
      <w:r>
        <w:t xml:space="preserve"> </w:t>
      </w:r>
      <w:proofErr w:type="spellStart"/>
      <w:r>
        <w:t>kajinpa</w:t>
      </w:r>
      <w:proofErr w:type="spellEnd"/>
      <w:r>
        <w:t xml:space="preserve"> </w:t>
      </w:r>
      <w:proofErr w:type="spellStart"/>
      <w:r>
        <w:t>nyanyi</w:t>
      </w:r>
      <w:proofErr w:type="spellEnd"/>
      <w:r>
        <w:t xml:space="preserve"> </w:t>
      </w:r>
      <w:proofErr w:type="spellStart"/>
      <w:r>
        <w:t>nyiya</w:t>
      </w:r>
      <w:proofErr w:type="spellEnd"/>
      <w:r>
        <w:t xml:space="preserve"> wrong-</w:t>
      </w:r>
      <w:proofErr w:type="spellStart"/>
      <w:r>
        <w:t>ju</w:t>
      </w:r>
      <w:proofErr w:type="spellEnd"/>
      <w:r>
        <w:t xml:space="preserve"> </w:t>
      </w:r>
      <w:proofErr w:type="spellStart"/>
      <w:r>
        <w:t>marda</w:t>
      </w:r>
      <w:proofErr w:type="spellEnd"/>
      <w:r>
        <w:t xml:space="preserve"> scammer-</w:t>
      </w:r>
      <w:proofErr w:type="spellStart"/>
      <w:r>
        <w:t>rlu</w:t>
      </w:r>
      <w:proofErr w:type="spellEnd"/>
      <w:r>
        <w:t xml:space="preserve"> ka </w:t>
      </w:r>
      <w:proofErr w:type="spellStart"/>
      <w:r>
        <w:t>mardani</w:t>
      </w:r>
      <w:proofErr w:type="spellEnd"/>
      <w:r>
        <w:t xml:space="preserve"> </w:t>
      </w:r>
      <w:proofErr w:type="spellStart"/>
      <w:r>
        <w:t>nyuntu</w:t>
      </w:r>
      <w:proofErr w:type="spellEnd"/>
      <w:r>
        <w:t xml:space="preserve"> </w:t>
      </w:r>
      <w:proofErr w:type="spellStart"/>
      <w:r>
        <w:t>nyangu</w:t>
      </w:r>
      <w:proofErr w:type="spellEnd"/>
      <w:r>
        <w:t xml:space="preserve"> information.</w:t>
      </w:r>
    </w:p>
    <w:p w14:paraId="32EEBDB2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Kajinpa</w:t>
      </w:r>
      <w:proofErr w:type="spellEnd"/>
      <w:r>
        <w:t xml:space="preserve"> mani phone calls </w:t>
      </w:r>
      <w:proofErr w:type="spellStart"/>
      <w:r>
        <w:t>wati</w:t>
      </w:r>
      <w:proofErr w:type="spellEnd"/>
      <w:r>
        <w:t xml:space="preserve"> scammers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kajili</w:t>
      </w:r>
      <w:proofErr w:type="spellEnd"/>
      <w:r>
        <w:t xml:space="preserve"> </w:t>
      </w:r>
      <w:proofErr w:type="spellStart"/>
      <w:r>
        <w:t>nyarra</w:t>
      </w:r>
      <w:proofErr w:type="spellEnd"/>
      <w:r>
        <w:t xml:space="preserve"> </w:t>
      </w:r>
      <w:proofErr w:type="spellStart"/>
      <w:r>
        <w:t>yulyurlku</w:t>
      </w:r>
      <w:proofErr w:type="spellEnd"/>
      <w:r>
        <w:t xml:space="preserve"> </w:t>
      </w:r>
      <w:proofErr w:type="spellStart"/>
      <w:r>
        <w:t>yinyi</w:t>
      </w:r>
      <w:proofErr w:type="spellEnd"/>
      <w:r>
        <w:t xml:space="preserve"> </w:t>
      </w:r>
      <w:proofErr w:type="spellStart"/>
      <w:r>
        <w:t>nyanungurraju</w:t>
      </w:r>
      <w:proofErr w:type="spellEnd"/>
      <w:r>
        <w:t xml:space="preserve"> Services Australia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</w:t>
      </w:r>
      <w:r>
        <w:rPr>
          <w:rFonts w:eastAsia="Batang" w:hint="eastAsia"/>
          <w:lang w:eastAsia="ko-KR"/>
        </w:rPr>
        <w:t>I</w:t>
      </w:r>
      <w:r>
        <w:t xml:space="preserve">ndue card </w:t>
      </w:r>
      <w:proofErr w:type="spellStart"/>
      <w:r>
        <w:t>wardingki</w:t>
      </w:r>
      <w:proofErr w:type="spellEnd"/>
      <w:r>
        <w:t xml:space="preserve">, ring-I manta </w:t>
      </w:r>
      <w:proofErr w:type="spellStart"/>
      <w:r>
        <w:t>jana</w:t>
      </w:r>
      <w:proofErr w:type="spellEnd"/>
      <w:r>
        <w:t xml:space="preserve"> Services Australia </w:t>
      </w:r>
      <w:proofErr w:type="spellStart"/>
      <w:r>
        <w:rPr>
          <w:rFonts w:eastAsia="Batang" w:hint="eastAsia"/>
          <w:lang w:eastAsia="ko-KR"/>
        </w:rPr>
        <w:t>kurra</w:t>
      </w:r>
      <w:proofErr w:type="spellEnd"/>
      <w:r>
        <w:rPr>
          <w:rFonts w:eastAsia="Batang" w:hint="eastAsia"/>
          <w:lang w:eastAsia="ko-KR"/>
        </w:rPr>
        <w:t xml:space="preserve"> </w:t>
      </w:r>
      <w:r w:rsidRPr="00C63AF4">
        <w:rPr>
          <w:b/>
          <w:bCs/>
        </w:rPr>
        <w:t>1800 252 604</w:t>
      </w:r>
      <w:r>
        <w:t xml:space="preserve"> </w:t>
      </w:r>
      <w:proofErr w:type="spellStart"/>
      <w:r>
        <w:t>kurra</w:t>
      </w:r>
      <w:proofErr w:type="spellEnd"/>
      <w:r>
        <w:t>.</w:t>
      </w:r>
    </w:p>
    <w:p w14:paraId="0BF0246B" w14:textId="77777777" w:rsidR="00BC7518" w:rsidRPr="008D046F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 xml:space="preserve">Kaji scammer pretend </w:t>
      </w:r>
      <w:proofErr w:type="spellStart"/>
      <w:r>
        <w:t>jarrimi</w:t>
      </w:r>
      <w:proofErr w:type="spellEnd"/>
      <w:r>
        <w:t xml:space="preserve"> TCU </w:t>
      </w:r>
      <w:proofErr w:type="spellStart"/>
      <w:r>
        <w:t>wardingki</w:t>
      </w:r>
      <w:proofErr w:type="spellEnd"/>
      <w:r>
        <w:t xml:space="preserve"> </w:t>
      </w:r>
      <w:proofErr w:type="spellStart"/>
      <w:r>
        <w:t>nganta</w:t>
      </w:r>
      <w:proofErr w:type="spellEnd"/>
      <w:r>
        <w:t xml:space="preserve">, ring-I manta </w:t>
      </w:r>
      <w:proofErr w:type="spellStart"/>
      <w:r>
        <w:t>jana</w:t>
      </w:r>
      <w:proofErr w:type="spellEnd"/>
      <w:r>
        <w:t xml:space="preserve"> TCU </w:t>
      </w:r>
      <w:proofErr w:type="spellStart"/>
      <w:r>
        <w:t>kurra</w:t>
      </w:r>
      <w:proofErr w:type="spellEnd"/>
      <w:r>
        <w:t xml:space="preserve"> </w:t>
      </w:r>
      <w:r w:rsidRPr="00C63AF4">
        <w:rPr>
          <w:b/>
          <w:bCs/>
        </w:rPr>
        <w:t>1800 828 232</w:t>
      </w:r>
      <w:r>
        <w:t xml:space="preserve"> </w:t>
      </w:r>
      <w:proofErr w:type="spellStart"/>
      <w:r>
        <w:t>kurra</w:t>
      </w:r>
      <w:proofErr w:type="spellEnd"/>
      <w:r>
        <w:t>.</w:t>
      </w:r>
    </w:p>
    <w:p w14:paraId="16B1CCAE" w14:textId="77777777" w:rsidR="00BC7518" w:rsidRPr="00C63AF4" w:rsidRDefault="00BC7518" w:rsidP="00BC7518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/>
          <w:lang w:eastAsia="ko-KR"/>
        </w:rPr>
      </w:pPr>
      <w:r>
        <w:t xml:space="preserve">Maya pina </w:t>
      </w:r>
      <w:proofErr w:type="spellStart"/>
      <w:r>
        <w:t>jarrinjaku</w:t>
      </w:r>
      <w:proofErr w:type="spellEnd"/>
      <w:r>
        <w:t xml:space="preserve"> scams </w:t>
      </w:r>
      <w:proofErr w:type="spellStart"/>
      <w:r>
        <w:t>kirliki</w:t>
      </w:r>
      <w:proofErr w:type="spellEnd"/>
      <w:r>
        <w:t xml:space="preserve">, </w:t>
      </w:r>
      <w:proofErr w:type="spellStart"/>
      <w:r>
        <w:t>yanta</w:t>
      </w:r>
      <w:proofErr w:type="spellEnd"/>
      <w:r>
        <w:t xml:space="preserve"> </w:t>
      </w:r>
      <w:r w:rsidRPr="00C63AF4">
        <w:rPr>
          <w:b/>
          <w:bCs/>
        </w:rPr>
        <w:t xml:space="preserve">servicesaustralia.gov.au/scams </w:t>
      </w:r>
      <w:proofErr w:type="spellStart"/>
      <w:r w:rsidRPr="00C63AF4">
        <w:t>kirra</w:t>
      </w:r>
      <w:proofErr w:type="spellEnd"/>
    </w:p>
    <w:p w14:paraId="50A3D6AB" w14:textId="022F931D" w:rsidR="00EE0EBF" w:rsidRPr="00AB1B16" w:rsidRDefault="00BC7518" w:rsidP="00BC751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 xml:space="preserve">Maya pina </w:t>
      </w:r>
      <w:proofErr w:type="spellStart"/>
      <w:r>
        <w:t>jarrinjaku</w:t>
      </w:r>
      <w:proofErr w:type="spellEnd"/>
      <w:r>
        <w:t xml:space="preserve">, </w:t>
      </w:r>
      <w:proofErr w:type="spellStart"/>
      <w:r>
        <w:t>nyarrpa</w:t>
      </w:r>
      <w:proofErr w:type="spellEnd"/>
      <w:r>
        <w:t xml:space="preserve"> </w:t>
      </w:r>
      <w:proofErr w:type="spellStart"/>
      <w:r>
        <w:t>jarrinjaku</w:t>
      </w:r>
      <w:proofErr w:type="spellEnd"/>
      <w:r>
        <w:t xml:space="preserve"> </w:t>
      </w:r>
      <w:proofErr w:type="spellStart"/>
      <w:r>
        <w:t>yangka</w:t>
      </w:r>
      <w:proofErr w:type="spellEnd"/>
      <w:r>
        <w:t xml:space="preserve"> </w:t>
      </w:r>
      <w:proofErr w:type="spellStart"/>
      <w:r>
        <w:t>kajingkili</w:t>
      </w:r>
      <w:proofErr w:type="spellEnd"/>
      <w:r>
        <w:t xml:space="preserve"> scam-I mani, </w:t>
      </w:r>
      <w:proofErr w:type="spellStart"/>
      <w:r>
        <w:t>yanta</w:t>
      </w:r>
      <w:proofErr w:type="spellEnd"/>
      <w:r>
        <w:t xml:space="preserve"> </w:t>
      </w:r>
      <w:r w:rsidRPr="00C63AF4">
        <w:rPr>
          <w:b/>
          <w:bCs/>
        </w:rPr>
        <w:t>scamwatch.gov.au</w:t>
      </w:r>
      <w:r>
        <w:t xml:space="preserve"> </w:t>
      </w:r>
      <w:proofErr w:type="spellStart"/>
      <w:r>
        <w:t>kurra</w:t>
      </w:r>
      <w:proofErr w:type="spellEnd"/>
    </w:p>
    <w:sectPr w:rsidR="00EE0EBF" w:rsidRPr="00AB1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9CB3D" w14:textId="77777777" w:rsidR="00162F6D" w:rsidRDefault="00162F6D" w:rsidP="00B04ED8">
      <w:pPr>
        <w:spacing w:after="0" w:line="240" w:lineRule="auto"/>
      </w:pPr>
      <w:r>
        <w:separator/>
      </w:r>
    </w:p>
  </w:endnote>
  <w:endnote w:type="continuationSeparator" w:id="0">
    <w:p w14:paraId="2177027D" w14:textId="77777777" w:rsidR="00162F6D" w:rsidRDefault="00162F6D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E968" w14:textId="77777777" w:rsidR="00162F6D" w:rsidRDefault="00162F6D" w:rsidP="00B04ED8">
      <w:pPr>
        <w:spacing w:after="0" w:line="240" w:lineRule="auto"/>
      </w:pPr>
      <w:r>
        <w:separator/>
      </w:r>
    </w:p>
  </w:footnote>
  <w:footnote w:type="continuationSeparator" w:id="0">
    <w:p w14:paraId="632931E9" w14:textId="77777777" w:rsidR="00162F6D" w:rsidRDefault="00162F6D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17"/>
  </w:num>
  <w:num w:numId="2" w16cid:durableId="1465810450">
    <w:abstractNumId w:val="15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19"/>
  </w:num>
  <w:num w:numId="9" w16cid:durableId="1460608755">
    <w:abstractNumId w:val="18"/>
  </w:num>
  <w:num w:numId="10" w16cid:durableId="986665818">
    <w:abstractNumId w:val="13"/>
  </w:num>
  <w:num w:numId="11" w16cid:durableId="401371915">
    <w:abstractNumId w:val="12"/>
  </w:num>
  <w:num w:numId="12" w16cid:durableId="1093433001">
    <w:abstractNumId w:val="20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6"/>
  </w:num>
  <w:num w:numId="19" w16cid:durableId="1077895909">
    <w:abstractNumId w:val="11"/>
  </w:num>
  <w:num w:numId="20" w16cid:durableId="1604873604">
    <w:abstractNumId w:val="8"/>
  </w:num>
  <w:num w:numId="21" w16cid:durableId="398525425">
    <w:abstractNumId w:val="14"/>
  </w:num>
  <w:num w:numId="22" w16cid:durableId="466708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62F6D"/>
    <w:rsid w:val="001E630D"/>
    <w:rsid w:val="00240DD1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529D6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C7518"/>
    <w:rsid w:val="00BE7148"/>
    <w:rsid w:val="00C84DD7"/>
    <w:rsid w:val="00CB5863"/>
    <w:rsid w:val="00D55F0A"/>
    <w:rsid w:val="00DA243A"/>
    <w:rsid w:val="00DB380F"/>
    <w:rsid w:val="00E273E4"/>
    <w:rsid w:val="00E33D10"/>
    <w:rsid w:val="00E9300F"/>
    <w:rsid w:val="00EE0EBF"/>
    <w:rsid w:val="00F30AFE"/>
    <w:rsid w:val="00F64174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2267</Characters>
  <Application>Microsoft Office Word</Application>
  <DocSecurity>0</DocSecurity>
  <Lines>46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2025-07-22T02:18:00Z</dcterms:created>
  <dcterms:modified xsi:type="dcterms:W3CDTF">2025-07-22T02:19:00Z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2CDB220E3C4AFC2E8A1F127E4B702934</vt:lpwstr>
  </property>
  <property fmtid="{D5CDD505-2E9C-101B-9397-08002B2CF9AE}" pid="21" name="PM_Hash_Salt">
    <vt:lpwstr>4CE9450299CC2BBCBB11A2FDFB4426CA</vt:lpwstr>
  </property>
  <property fmtid="{D5CDD505-2E9C-101B-9397-08002B2CF9AE}" pid="22" name="PM_Hash_SHA1">
    <vt:lpwstr>98358D4B5251AC072D13EE6EDDE03924092E1D3D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v=2022.1;a=SHA256;h=DF698912095AEF444B5B08CEC63CC228F03664427C808A5228B37B56852DF7BB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2abb9fbb71db4638a2d62956aed9c3e3</vt:lpwstr>
  </property>
  <property fmtid="{D5CDD505-2E9C-101B-9397-08002B2CF9AE}" pid="37" name="PMUuid">
    <vt:lpwstr>v=2022.2;d=gov.au;g=46DD6D7C-8107-577B-BC6E-F348953B2E44</vt:lpwstr>
  </property>
</Properties>
</file>