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399EB" w14:textId="77777777" w:rsidR="007B0256" w:rsidRDefault="00802365" w:rsidP="00B91E3E">
      <w:r>
        <w:rPr>
          <w:rFonts w:ascii="Times New Roman"/>
          <w:noProof/>
          <w:sz w:val="20"/>
          <w:lang w:eastAsia="en-AU"/>
        </w:rPr>
        <w:drawing>
          <wp:inline distT="0" distB="0" distL="0" distR="0" wp14:anchorId="1DA895AF" wp14:editId="67832D85">
            <wp:extent cx="3143249" cy="754379"/>
            <wp:effectExtent l="0" t="0" r="0" b="0"/>
            <wp:docPr id="1" name="image1.png" descr="Australian Government, Department of Social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49" cy="75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A48611" w14:textId="77777777" w:rsidR="00802365" w:rsidRDefault="00802365" w:rsidP="00B91E3E"/>
    <w:p w14:paraId="0CB80EC6" w14:textId="38CAFC1D" w:rsidR="001404AC" w:rsidRPr="00802365" w:rsidRDefault="00802365" w:rsidP="00802365">
      <w:pPr>
        <w:rPr>
          <w:b/>
          <w:sz w:val="32"/>
        </w:rPr>
      </w:pPr>
      <w:r w:rsidRPr="00802365">
        <w:rPr>
          <w:b/>
          <w:sz w:val="32"/>
        </w:rPr>
        <w:t>Translated Script</w:t>
      </w:r>
      <w:r w:rsidR="00240DD1">
        <w:rPr>
          <w:b/>
          <w:sz w:val="32"/>
        </w:rPr>
        <w:t xml:space="preserve"> – </w:t>
      </w:r>
      <w:proofErr w:type="spellStart"/>
      <w:r w:rsidR="003B457A">
        <w:rPr>
          <w:b/>
          <w:sz w:val="32"/>
        </w:rPr>
        <w:t>Eastside</w:t>
      </w:r>
      <w:proofErr w:type="spellEnd"/>
      <w:r w:rsidR="003B457A">
        <w:rPr>
          <w:b/>
          <w:sz w:val="32"/>
        </w:rPr>
        <w:t xml:space="preserve"> Kriol</w:t>
      </w:r>
    </w:p>
    <w:p w14:paraId="48894E6E" w14:textId="36CC2594" w:rsidR="00240DD1" w:rsidRDefault="00EE0EBF" w:rsidP="00135296">
      <w:pPr>
        <w:rPr>
          <w:b/>
        </w:rPr>
      </w:pPr>
      <w:r>
        <w:rPr>
          <w:b/>
        </w:rPr>
        <w:t>How to protect yourself from scams</w:t>
      </w:r>
      <w:r w:rsidR="00240DD1">
        <w:rPr>
          <w:b/>
        </w:rPr>
        <w:t xml:space="preserve"> – Animated Video</w:t>
      </w:r>
    </w:p>
    <w:p w14:paraId="7E5CF3B3" w14:textId="77777777" w:rsidR="00EE0EBF" w:rsidRPr="00003863" w:rsidRDefault="00EE0EBF" w:rsidP="00EE0EBF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Batang" w:cs="Arial"/>
          <w:b/>
          <w:bCs/>
          <w:color w:val="000000" w:themeColor="text1"/>
          <w:lang w:eastAsia="ko-KR"/>
        </w:rPr>
      </w:pPr>
      <w:r w:rsidRPr="00003863">
        <w:rPr>
          <w:rFonts w:cs="Arial"/>
          <w:b/>
          <w:bCs/>
          <w:color w:val="000000" w:themeColor="text1"/>
        </w:rPr>
        <w:t xml:space="preserve">Hau </w:t>
      </w:r>
      <w:proofErr w:type="spellStart"/>
      <w:r w:rsidRPr="00003863">
        <w:rPr>
          <w:rFonts w:eastAsia="Batang" w:cs="Arial" w:hint="eastAsia"/>
          <w:b/>
          <w:bCs/>
          <w:color w:val="000000" w:themeColor="text1"/>
          <w:lang w:eastAsia="ko-KR"/>
        </w:rPr>
        <w:t>b</w:t>
      </w:r>
      <w:r w:rsidRPr="00003863">
        <w:rPr>
          <w:rFonts w:cs="Arial"/>
          <w:b/>
          <w:bCs/>
          <w:color w:val="000000" w:themeColor="text1"/>
        </w:rPr>
        <w:t>la</w:t>
      </w:r>
      <w:proofErr w:type="spellEnd"/>
      <w:r w:rsidRPr="00003863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003863">
        <w:rPr>
          <w:rFonts w:cs="Arial"/>
          <w:b/>
          <w:bCs/>
          <w:color w:val="000000" w:themeColor="text1"/>
        </w:rPr>
        <w:t>lukaftum</w:t>
      </w:r>
      <w:proofErr w:type="spellEnd"/>
      <w:r w:rsidRPr="00003863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003863">
        <w:rPr>
          <w:rFonts w:cs="Arial"/>
          <w:b/>
          <w:bCs/>
          <w:color w:val="000000" w:themeColor="text1"/>
        </w:rPr>
        <w:t>misel</w:t>
      </w:r>
      <w:proofErr w:type="spellEnd"/>
      <w:r w:rsidRPr="00003863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003863">
        <w:rPr>
          <w:rFonts w:cs="Arial"/>
          <w:b/>
          <w:bCs/>
          <w:color w:val="000000" w:themeColor="text1"/>
        </w:rPr>
        <w:t>bram</w:t>
      </w:r>
      <w:proofErr w:type="spellEnd"/>
      <w:r w:rsidRPr="00003863">
        <w:rPr>
          <w:rFonts w:cs="Arial"/>
          <w:b/>
          <w:bCs/>
          <w:color w:val="000000" w:themeColor="text1"/>
        </w:rPr>
        <w:t xml:space="preserve"> </w:t>
      </w:r>
      <w:r w:rsidRPr="00003863">
        <w:rPr>
          <w:rFonts w:eastAsia="Batang" w:cs="Arial" w:hint="eastAsia"/>
          <w:b/>
          <w:bCs/>
          <w:color w:val="000000" w:themeColor="text1"/>
          <w:lang w:eastAsia="ko-KR"/>
        </w:rPr>
        <w:t>S</w:t>
      </w:r>
      <w:r w:rsidRPr="00003863">
        <w:rPr>
          <w:rFonts w:cs="Arial"/>
          <w:b/>
          <w:bCs/>
          <w:color w:val="000000" w:themeColor="text1"/>
        </w:rPr>
        <w:t>kam</w:t>
      </w:r>
    </w:p>
    <w:p w14:paraId="4EFE0BEB" w14:textId="77777777" w:rsidR="00EE0EBF" w:rsidRPr="00003863" w:rsidRDefault="00EE0EBF" w:rsidP="00EE0EBF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003863">
        <w:rPr>
          <w:rFonts w:cs="Arial"/>
          <w:color w:val="000000" w:themeColor="text1"/>
        </w:rPr>
        <w:t xml:space="preserve">Scam </w:t>
      </w:r>
      <w:proofErr w:type="spellStart"/>
      <w:r w:rsidRPr="00003863">
        <w:rPr>
          <w:rFonts w:cs="Arial"/>
          <w:color w:val="000000" w:themeColor="text1"/>
        </w:rPr>
        <w:t>im</w:t>
      </w:r>
      <w:proofErr w:type="spellEnd"/>
      <w:r w:rsidRPr="00003863">
        <w:rPr>
          <w:rFonts w:cs="Arial"/>
          <w:color w:val="000000" w:themeColor="text1"/>
        </w:rPr>
        <w:t xml:space="preserve"> wen </w:t>
      </w:r>
      <w:proofErr w:type="spellStart"/>
      <w:r w:rsidRPr="00003863">
        <w:rPr>
          <w:rFonts w:cs="Arial"/>
          <w:color w:val="000000" w:themeColor="text1"/>
        </w:rPr>
        <w:t>sambadi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eastAsia="Batang" w:cs="Arial" w:hint="eastAsia"/>
          <w:color w:val="000000" w:themeColor="text1"/>
          <w:lang w:eastAsia="ko-KR"/>
        </w:rPr>
        <w:t>trai</w:t>
      </w:r>
      <w:proofErr w:type="spellEnd"/>
      <w:r w:rsidRPr="00003863">
        <w:rPr>
          <w:rFonts w:eastAsia="Batang" w:cs="Arial" w:hint="eastAsia"/>
          <w:color w:val="000000" w:themeColor="text1"/>
          <w:lang w:eastAsia="ko-KR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trik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yu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en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stealim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yu</w:t>
      </w:r>
      <w:proofErr w:type="spellEnd"/>
      <w:r w:rsidRPr="00003863">
        <w:rPr>
          <w:rFonts w:cs="Arial"/>
          <w:color w:val="000000" w:themeColor="text1"/>
        </w:rPr>
        <w:t xml:space="preserve"> mani or </w:t>
      </w:r>
      <w:proofErr w:type="spellStart"/>
      <w:r w:rsidRPr="00003863">
        <w:rPr>
          <w:rFonts w:cs="Arial"/>
          <w:color w:val="000000" w:themeColor="text1"/>
        </w:rPr>
        <w:t>yu</w:t>
      </w:r>
      <w:proofErr w:type="spellEnd"/>
      <w:r w:rsidRPr="00003863">
        <w:rPr>
          <w:rFonts w:cs="Arial"/>
          <w:color w:val="000000" w:themeColor="text1"/>
        </w:rPr>
        <w:t xml:space="preserve"> personal </w:t>
      </w:r>
      <w:proofErr w:type="spellStart"/>
      <w:r w:rsidRPr="00003863">
        <w:rPr>
          <w:rFonts w:cs="Arial"/>
          <w:color w:val="000000" w:themeColor="text1"/>
        </w:rPr>
        <w:t>infomashin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leigi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yu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neim</w:t>
      </w:r>
      <w:proofErr w:type="spellEnd"/>
      <w:r w:rsidRPr="00003863">
        <w:rPr>
          <w:rFonts w:cs="Arial"/>
          <w:color w:val="000000" w:themeColor="text1"/>
        </w:rPr>
        <w:t xml:space="preserve"> addres</w:t>
      </w:r>
      <w:r w:rsidRPr="00003863">
        <w:rPr>
          <w:rFonts w:eastAsia="Batang" w:cs="Arial" w:hint="eastAsia"/>
          <w:color w:val="000000" w:themeColor="text1"/>
          <w:lang w:eastAsia="ko-KR"/>
        </w:rPr>
        <w:t>s</w:t>
      </w:r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en</w:t>
      </w:r>
      <w:proofErr w:type="spellEnd"/>
      <w:r w:rsidRPr="00003863">
        <w:rPr>
          <w:rFonts w:cs="Arial"/>
          <w:color w:val="000000" w:themeColor="text1"/>
        </w:rPr>
        <w:t xml:space="preserve"> dat.</w:t>
      </w:r>
    </w:p>
    <w:p w14:paraId="031C13D0" w14:textId="77777777" w:rsidR="00EE0EBF" w:rsidRPr="00003863" w:rsidRDefault="00EE0EBF" w:rsidP="00EE0EBF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003863">
        <w:rPr>
          <w:rFonts w:cs="Arial"/>
          <w:color w:val="000000" w:themeColor="text1"/>
        </w:rPr>
        <w:t xml:space="preserve">Scammers gin </w:t>
      </w:r>
      <w:proofErr w:type="spellStart"/>
      <w:r w:rsidRPr="00003863">
        <w:rPr>
          <w:rFonts w:cs="Arial"/>
          <w:color w:val="000000" w:themeColor="text1"/>
        </w:rPr>
        <w:t>duimbat</w:t>
      </w:r>
      <w:proofErr w:type="spellEnd"/>
      <w:r w:rsidRPr="00003863">
        <w:rPr>
          <w:rFonts w:cs="Arial"/>
          <w:color w:val="000000" w:themeColor="text1"/>
        </w:rPr>
        <w:t xml:space="preserve"> dis </w:t>
      </w:r>
      <w:proofErr w:type="spellStart"/>
      <w:r w:rsidRPr="00003863">
        <w:rPr>
          <w:rFonts w:cs="Arial"/>
          <w:color w:val="000000" w:themeColor="text1"/>
        </w:rPr>
        <w:t>feis</w:t>
      </w:r>
      <w:proofErr w:type="spellEnd"/>
      <w:r w:rsidRPr="00003863">
        <w:rPr>
          <w:rFonts w:cs="Arial"/>
          <w:color w:val="000000" w:themeColor="text1"/>
        </w:rPr>
        <w:t xml:space="preserve"> du </w:t>
      </w:r>
      <w:proofErr w:type="spellStart"/>
      <w:r w:rsidRPr="00003863">
        <w:rPr>
          <w:rFonts w:cs="Arial"/>
          <w:color w:val="000000" w:themeColor="text1"/>
        </w:rPr>
        <w:t>feis</w:t>
      </w:r>
      <w:proofErr w:type="spellEnd"/>
      <w:r w:rsidRPr="00003863">
        <w:rPr>
          <w:rFonts w:cs="Arial"/>
          <w:color w:val="000000" w:themeColor="text1"/>
        </w:rPr>
        <w:t xml:space="preserve">, </w:t>
      </w:r>
      <w:proofErr w:type="spellStart"/>
      <w:r w:rsidRPr="00003863">
        <w:rPr>
          <w:rFonts w:cs="Arial"/>
          <w:color w:val="000000" w:themeColor="text1"/>
        </w:rPr>
        <w:t>langa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fone</w:t>
      </w:r>
      <w:proofErr w:type="spellEnd"/>
      <w:r w:rsidRPr="00003863">
        <w:rPr>
          <w:rFonts w:cs="Arial"/>
          <w:color w:val="000000" w:themeColor="text1"/>
        </w:rPr>
        <w:t xml:space="preserve"> or </w:t>
      </w:r>
      <w:proofErr w:type="spellStart"/>
      <w:r w:rsidRPr="00003863">
        <w:rPr>
          <w:rFonts w:cs="Arial"/>
          <w:color w:val="000000" w:themeColor="text1"/>
        </w:rPr>
        <w:t>garra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imail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en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teks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mesaj</w:t>
      </w:r>
      <w:proofErr w:type="spellEnd"/>
      <w:r w:rsidRPr="00003863">
        <w:rPr>
          <w:rFonts w:cs="Arial"/>
          <w:color w:val="000000" w:themeColor="text1"/>
        </w:rPr>
        <w:t xml:space="preserve">, </w:t>
      </w:r>
      <w:proofErr w:type="spellStart"/>
      <w:r w:rsidRPr="00003863">
        <w:rPr>
          <w:rFonts w:cs="Arial"/>
          <w:color w:val="000000" w:themeColor="text1"/>
        </w:rPr>
        <w:t>en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soshal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midia</w:t>
      </w:r>
      <w:proofErr w:type="spellEnd"/>
      <w:r w:rsidRPr="00003863">
        <w:rPr>
          <w:rFonts w:cs="Arial"/>
          <w:color w:val="000000" w:themeColor="text1"/>
        </w:rPr>
        <w:t xml:space="preserve">. En </w:t>
      </w:r>
      <w:proofErr w:type="spellStart"/>
      <w:r w:rsidRPr="00003863">
        <w:rPr>
          <w:rFonts w:cs="Arial"/>
          <w:color w:val="000000" w:themeColor="text1"/>
        </w:rPr>
        <w:t>im</w:t>
      </w:r>
      <w:proofErr w:type="spellEnd"/>
      <w:r w:rsidRPr="00003863">
        <w:rPr>
          <w:rFonts w:cs="Arial"/>
          <w:color w:val="000000" w:themeColor="text1"/>
        </w:rPr>
        <w:t xml:space="preserve"> gin </w:t>
      </w:r>
      <w:proofErr w:type="spellStart"/>
      <w:r w:rsidRPr="00003863">
        <w:rPr>
          <w:rFonts w:cs="Arial"/>
          <w:color w:val="000000" w:themeColor="text1"/>
        </w:rPr>
        <w:t>meigim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gamman</w:t>
      </w:r>
      <w:proofErr w:type="spellEnd"/>
      <w:r w:rsidRPr="00003863">
        <w:rPr>
          <w:rFonts w:cs="Arial"/>
          <w:color w:val="000000" w:themeColor="text1"/>
        </w:rPr>
        <w:t xml:space="preserve"> wan </w:t>
      </w:r>
      <w:proofErr w:type="spellStart"/>
      <w:r w:rsidRPr="00003863">
        <w:rPr>
          <w:rFonts w:cs="Arial"/>
          <w:color w:val="000000" w:themeColor="text1"/>
        </w:rPr>
        <w:t>websait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luk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leik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rilwan</w:t>
      </w:r>
      <w:proofErr w:type="spellEnd"/>
      <w:r w:rsidRPr="00003863">
        <w:rPr>
          <w:rFonts w:cs="Arial"/>
          <w:color w:val="000000" w:themeColor="text1"/>
        </w:rPr>
        <w:t>.</w:t>
      </w:r>
    </w:p>
    <w:p w14:paraId="6730B314" w14:textId="77777777" w:rsidR="00EE0EBF" w:rsidRPr="00003863" w:rsidRDefault="00EE0EBF" w:rsidP="00EE0EBF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003863">
        <w:rPr>
          <w:rFonts w:cs="Arial"/>
          <w:color w:val="000000" w:themeColor="text1"/>
        </w:rPr>
        <w:t>Dislot</w:t>
      </w:r>
      <w:proofErr w:type="spellEnd"/>
      <w:r w:rsidRPr="00003863">
        <w:rPr>
          <w:rFonts w:cs="Arial"/>
          <w:color w:val="000000" w:themeColor="text1"/>
        </w:rPr>
        <w:t xml:space="preserve"> scammer gin pretend </w:t>
      </w:r>
      <w:proofErr w:type="spellStart"/>
      <w:r w:rsidRPr="00003863">
        <w:rPr>
          <w:rFonts w:cs="Arial"/>
          <w:color w:val="000000" w:themeColor="text1"/>
        </w:rPr>
        <w:t>im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wek</w:t>
      </w:r>
      <w:proofErr w:type="spellEnd"/>
      <w:r w:rsidRPr="00003863">
        <w:rPr>
          <w:rFonts w:cs="Arial"/>
          <w:color w:val="000000" w:themeColor="text1"/>
        </w:rPr>
        <w:t xml:space="preserve"> la Services Australia, the Traditional Credit Union (TCU), or Indue.</w:t>
      </w:r>
    </w:p>
    <w:p w14:paraId="52530007" w14:textId="77777777" w:rsidR="00EE0EBF" w:rsidRPr="00003863" w:rsidRDefault="00EE0EBF" w:rsidP="00EE0EBF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003863">
        <w:rPr>
          <w:rFonts w:cs="Arial"/>
          <w:color w:val="000000" w:themeColor="text1"/>
        </w:rPr>
        <w:t xml:space="preserve">Dey </w:t>
      </w:r>
      <w:proofErr w:type="spellStart"/>
      <w:r w:rsidRPr="00003863">
        <w:rPr>
          <w:rFonts w:cs="Arial"/>
          <w:color w:val="000000" w:themeColor="text1"/>
        </w:rPr>
        <w:t>maiti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trai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ba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trik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yu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ba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gibit</w:t>
      </w:r>
      <w:proofErr w:type="spellEnd"/>
      <w:r w:rsidRPr="00003863">
        <w:rPr>
          <w:rFonts w:cs="Arial"/>
          <w:color w:val="000000" w:themeColor="text1"/>
        </w:rPr>
        <w:t xml:space="preserve"> them </w:t>
      </w:r>
      <w:proofErr w:type="spellStart"/>
      <w:r w:rsidRPr="00003863">
        <w:rPr>
          <w:rFonts w:cs="Arial"/>
          <w:color w:val="000000" w:themeColor="text1"/>
        </w:rPr>
        <w:t>yu</w:t>
      </w:r>
      <w:proofErr w:type="spellEnd"/>
      <w:r w:rsidRPr="00003863">
        <w:rPr>
          <w:rFonts w:cs="Arial"/>
          <w:color w:val="000000" w:themeColor="text1"/>
        </w:rPr>
        <w:t xml:space="preserve"> enhanced Income Management account or SmartCard details.</w:t>
      </w:r>
    </w:p>
    <w:p w14:paraId="5534DD64" w14:textId="77777777" w:rsidR="00EE0EBF" w:rsidRPr="00003863" w:rsidRDefault="00EE0EBF" w:rsidP="00EE0EBF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003863">
        <w:rPr>
          <w:rFonts w:cs="Arial"/>
          <w:color w:val="000000" w:themeColor="text1"/>
        </w:rPr>
        <w:t xml:space="preserve">Sam ting </w:t>
      </w:r>
      <w:proofErr w:type="spellStart"/>
      <w:r w:rsidRPr="00003863">
        <w:rPr>
          <w:rFonts w:cs="Arial"/>
          <w:color w:val="000000" w:themeColor="text1"/>
        </w:rPr>
        <w:t>yu</w:t>
      </w:r>
      <w:proofErr w:type="spellEnd"/>
      <w:r w:rsidRPr="00003863">
        <w:rPr>
          <w:rFonts w:cs="Arial"/>
          <w:color w:val="000000" w:themeColor="text1"/>
        </w:rPr>
        <w:t xml:space="preserve"> gin du </w:t>
      </w:r>
      <w:proofErr w:type="spellStart"/>
      <w:r w:rsidRPr="00003863">
        <w:rPr>
          <w:rFonts w:cs="Arial"/>
          <w:color w:val="000000" w:themeColor="text1"/>
        </w:rPr>
        <w:t>ba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stabim</w:t>
      </w:r>
      <w:proofErr w:type="spellEnd"/>
      <w:r w:rsidRPr="00003863">
        <w:rPr>
          <w:rFonts w:cs="Arial"/>
          <w:color w:val="000000" w:themeColor="text1"/>
        </w:rPr>
        <w:t xml:space="preserve"> scammer </w:t>
      </w:r>
      <w:proofErr w:type="spellStart"/>
      <w:r w:rsidRPr="00003863">
        <w:rPr>
          <w:rFonts w:cs="Arial"/>
          <w:color w:val="000000" w:themeColor="text1"/>
        </w:rPr>
        <w:t>trikin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yu</w:t>
      </w:r>
      <w:proofErr w:type="spellEnd"/>
      <w:r w:rsidRPr="00003863">
        <w:rPr>
          <w:rFonts w:cs="Arial"/>
          <w:color w:val="000000" w:themeColor="text1"/>
        </w:rPr>
        <w:t>.</w:t>
      </w:r>
    </w:p>
    <w:p w14:paraId="681E1ECA" w14:textId="77777777" w:rsidR="00EE0EBF" w:rsidRPr="00003863" w:rsidRDefault="00EE0EBF" w:rsidP="00EE0EBF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  <w:color w:val="000000" w:themeColor="text1"/>
        </w:rPr>
      </w:pPr>
      <w:proofErr w:type="spellStart"/>
      <w:r w:rsidRPr="00003863">
        <w:rPr>
          <w:rFonts w:cs="Arial"/>
          <w:b/>
          <w:bCs/>
          <w:color w:val="000000" w:themeColor="text1"/>
        </w:rPr>
        <w:t>Tjeck</w:t>
      </w:r>
      <w:proofErr w:type="spellEnd"/>
      <w:r w:rsidRPr="00003863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003863">
        <w:rPr>
          <w:rFonts w:cs="Arial"/>
          <w:b/>
          <w:bCs/>
          <w:color w:val="000000" w:themeColor="text1"/>
        </w:rPr>
        <w:t>bla</w:t>
      </w:r>
      <w:proofErr w:type="spellEnd"/>
      <w:r w:rsidRPr="00003863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003863">
        <w:rPr>
          <w:rFonts w:cs="Arial"/>
          <w:b/>
          <w:bCs/>
          <w:color w:val="000000" w:themeColor="text1"/>
        </w:rPr>
        <w:t>yu</w:t>
      </w:r>
      <w:proofErr w:type="spellEnd"/>
      <w:r w:rsidRPr="00003863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003863">
        <w:rPr>
          <w:rFonts w:cs="Arial"/>
          <w:b/>
          <w:bCs/>
          <w:color w:val="000000" w:themeColor="text1"/>
        </w:rPr>
        <w:t>imail</w:t>
      </w:r>
      <w:proofErr w:type="spellEnd"/>
    </w:p>
    <w:p w14:paraId="669026F0" w14:textId="77777777" w:rsidR="00EE0EBF" w:rsidRPr="00003863" w:rsidRDefault="00EE0EBF" w:rsidP="00EE0EBF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003863">
        <w:rPr>
          <w:rFonts w:cs="Arial"/>
          <w:color w:val="000000" w:themeColor="text1"/>
        </w:rPr>
        <w:t>Imail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bram</w:t>
      </w:r>
      <w:proofErr w:type="spellEnd"/>
      <w:r w:rsidRPr="00003863">
        <w:rPr>
          <w:rFonts w:cs="Arial"/>
          <w:color w:val="000000" w:themeColor="text1"/>
        </w:rPr>
        <w:t xml:space="preserve"> Services Australia, TCU </w:t>
      </w:r>
      <w:proofErr w:type="spellStart"/>
      <w:r w:rsidRPr="00003863">
        <w:rPr>
          <w:rFonts w:cs="Arial"/>
          <w:color w:val="000000" w:themeColor="text1"/>
        </w:rPr>
        <w:t>en</w:t>
      </w:r>
      <w:proofErr w:type="spellEnd"/>
      <w:r w:rsidRPr="00003863">
        <w:rPr>
          <w:rFonts w:cs="Arial"/>
          <w:color w:val="000000" w:themeColor="text1"/>
        </w:rPr>
        <w:t xml:space="preserve"> Indue, al</w:t>
      </w:r>
      <w:r w:rsidRPr="00003863">
        <w:rPr>
          <w:rFonts w:eastAsia="Batang" w:cs="Arial" w:hint="eastAsia"/>
          <w:color w:val="000000" w:themeColor="text1"/>
          <w:lang w:eastAsia="ko-KR"/>
        </w:rPr>
        <w:t>w</w:t>
      </w:r>
      <w:r w:rsidRPr="00003863">
        <w:rPr>
          <w:rFonts w:cs="Arial"/>
          <w:color w:val="000000" w:themeColor="text1"/>
        </w:rPr>
        <w:t xml:space="preserve">ays </w:t>
      </w:r>
      <w:proofErr w:type="spellStart"/>
      <w:r w:rsidRPr="00003863">
        <w:rPr>
          <w:rFonts w:cs="Arial"/>
          <w:color w:val="000000" w:themeColor="text1"/>
        </w:rPr>
        <w:t>jendim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bram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rilwan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imail</w:t>
      </w:r>
      <w:proofErr w:type="spellEnd"/>
      <w:r w:rsidRPr="00003863">
        <w:rPr>
          <w:rFonts w:cs="Arial"/>
          <w:color w:val="000000" w:themeColor="text1"/>
        </w:rPr>
        <w:t xml:space="preserve"> address. We </w:t>
      </w:r>
      <w:proofErr w:type="spellStart"/>
      <w:r w:rsidRPr="00003863">
        <w:rPr>
          <w:rFonts w:cs="Arial"/>
          <w:color w:val="000000" w:themeColor="text1"/>
        </w:rPr>
        <w:t>noma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jendim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bram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r w:rsidRPr="00003863">
        <w:rPr>
          <w:rFonts w:eastAsia="Batang" w:cs="Arial" w:hint="eastAsia"/>
          <w:color w:val="000000" w:themeColor="text1"/>
          <w:lang w:eastAsia="ko-KR"/>
        </w:rPr>
        <w:t>O</w:t>
      </w:r>
      <w:r w:rsidRPr="00003863">
        <w:rPr>
          <w:rFonts w:cs="Arial"/>
          <w:color w:val="000000" w:themeColor="text1"/>
        </w:rPr>
        <w:t>utlook, Hotmail or Gmail.</w:t>
      </w:r>
    </w:p>
    <w:p w14:paraId="4332B32F" w14:textId="77777777" w:rsidR="00EE0EBF" w:rsidRPr="00003863" w:rsidRDefault="00EE0EBF" w:rsidP="00EE0EBF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  <w:color w:val="000000" w:themeColor="text1"/>
        </w:rPr>
      </w:pPr>
      <w:proofErr w:type="spellStart"/>
      <w:r w:rsidRPr="00003863">
        <w:rPr>
          <w:rFonts w:cs="Arial"/>
          <w:b/>
          <w:bCs/>
          <w:color w:val="000000" w:themeColor="text1"/>
        </w:rPr>
        <w:t>Bi</w:t>
      </w:r>
      <w:proofErr w:type="spellEnd"/>
      <w:r w:rsidRPr="00003863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003863">
        <w:rPr>
          <w:rFonts w:cs="Arial"/>
          <w:b/>
          <w:bCs/>
          <w:color w:val="000000" w:themeColor="text1"/>
        </w:rPr>
        <w:t>keyaful</w:t>
      </w:r>
      <w:proofErr w:type="spellEnd"/>
      <w:r w:rsidRPr="00003863">
        <w:rPr>
          <w:rFonts w:cs="Arial"/>
          <w:b/>
          <w:bCs/>
          <w:color w:val="000000" w:themeColor="text1"/>
        </w:rPr>
        <w:t xml:space="preserve"> hu </w:t>
      </w:r>
      <w:proofErr w:type="spellStart"/>
      <w:r w:rsidRPr="00003863">
        <w:rPr>
          <w:rFonts w:cs="Arial"/>
          <w:b/>
          <w:bCs/>
          <w:color w:val="000000" w:themeColor="text1"/>
        </w:rPr>
        <w:t>yu</w:t>
      </w:r>
      <w:proofErr w:type="spellEnd"/>
      <w:r w:rsidRPr="00003863">
        <w:rPr>
          <w:rFonts w:cs="Arial"/>
          <w:b/>
          <w:bCs/>
          <w:color w:val="000000" w:themeColor="text1"/>
        </w:rPr>
        <w:t xml:space="preserve"> shea </w:t>
      </w:r>
      <w:proofErr w:type="spellStart"/>
      <w:r w:rsidRPr="00003863">
        <w:rPr>
          <w:rFonts w:cs="Arial"/>
          <w:b/>
          <w:bCs/>
          <w:color w:val="000000" w:themeColor="text1"/>
        </w:rPr>
        <w:t>yu</w:t>
      </w:r>
      <w:proofErr w:type="spellEnd"/>
      <w:r w:rsidRPr="00003863">
        <w:rPr>
          <w:rFonts w:cs="Arial"/>
          <w:b/>
          <w:bCs/>
          <w:color w:val="000000" w:themeColor="text1"/>
        </w:rPr>
        <w:t xml:space="preserve"> persona</w:t>
      </w:r>
      <w:r w:rsidRPr="00003863">
        <w:rPr>
          <w:rFonts w:eastAsia="Batang" w:cs="Arial" w:hint="eastAsia"/>
          <w:b/>
          <w:bCs/>
          <w:color w:val="000000" w:themeColor="text1"/>
          <w:lang w:eastAsia="ko-KR"/>
        </w:rPr>
        <w:t>l</w:t>
      </w:r>
      <w:r w:rsidRPr="00003863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003863">
        <w:rPr>
          <w:rFonts w:cs="Arial"/>
          <w:b/>
          <w:bCs/>
          <w:color w:val="000000" w:themeColor="text1"/>
        </w:rPr>
        <w:t>infomashin</w:t>
      </w:r>
      <w:proofErr w:type="spellEnd"/>
      <w:r w:rsidRPr="00003863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003863">
        <w:rPr>
          <w:rFonts w:cs="Arial"/>
          <w:b/>
          <w:bCs/>
          <w:color w:val="000000" w:themeColor="text1"/>
        </w:rPr>
        <w:t>garrim</w:t>
      </w:r>
      <w:proofErr w:type="spellEnd"/>
    </w:p>
    <w:p w14:paraId="0B10DE6E" w14:textId="77777777" w:rsidR="00EE0EBF" w:rsidRPr="00003863" w:rsidRDefault="00EE0EBF" w:rsidP="00EE0EBF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003863">
        <w:rPr>
          <w:rFonts w:cs="Arial"/>
          <w:color w:val="000000" w:themeColor="text1"/>
        </w:rPr>
        <w:t xml:space="preserve">Ip </w:t>
      </w:r>
      <w:proofErr w:type="spellStart"/>
      <w:r w:rsidRPr="00003863">
        <w:rPr>
          <w:rFonts w:cs="Arial"/>
          <w:color w:val="000000" w:themeColor="text1"/>
        </w:rPr>
        <w:t>Melabat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kollim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yu</w:t>
      </w:r>
      <w:proofErr w:type="spellEnd"/>
      <w:r w:rsidRPr="00003863">
        <w:rPr>
          <w:rFonts w:cs="Arial"/>
          <w:color w:val="000000" w:themeColor="text1"/>
        </w:rPr>
        <w:t xml:space="preserve">, </w:t>
      </w:r>
      <w:proofErr w:type="spellStart"/>
      <w:r w:rsidRPr="00003863">
        <w:rPr>
          <w:rFonts w:cs="Arial"/>
          <w:color w:val="000000" w:themeColor="text1"/>
        </w:rPr>
        <w:t>wi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garra</w:t>
      </w:r>
      <w:proofErr w:type="spellEnd"/>
      <w:r w:rsidRPr="00003863">
        <w:rPr>
          <w:rFonts w:cs="Arial"/>
          <w:color w:val="000000" w:themeColor="text1"/>
        </w:rPr>
        <w:t xml:space="preserve"> stat by </w:t>
      </w:r>
      <w:proofErr w:type="spellStart"/>
      <w:r w:rsidRPr="00003863">
        <w:rPr>
          <w:rFonts w:cs="Arial"/>
          <w:color w:val="000000" w:themeColor="text1"/>
        </w:rPr>
        <w:t>asgim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yu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sam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kwestjin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ba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meigim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showa</w:t>
      </w:r>
      <w:proofErr w:type="spellEnd"/>
      <w:r w:rsidRPr="00003863">
        <w:rPr>
          <w:rFonts w:cs="Arial"/>
          <w:color w:val="000000" w:themeColor="text1"/>
        </w:rPr>
        <w:t xml:space="preserve"> mela </w:t>
      </w:r>
      <w:proofErr w:type="spellStart"/>
      <w:r w:rsidRPr="00003863">
        <w:rPr>
          <w:rFonts w:cs="Arial"/>
          <w:color w:val="000000" w:themeColor="text1"/>
        </w:rPr>
        <w:t>toktokbat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na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rait</w:t>
      </w:r>
      <w:proofErr w:type="spellEnd"/>
      <w:r w:rsidRPr="00003863">
        <w:rPr>
          <w:rFonts w:cs="Arial"/>
          <w:color w:val="000000" w:themeColor="text1"/>
        </w:rPr>
        <w:t xml:space="preserve"> person.</w:t>
      </w:r>
    </w:p>
    <w:p w14:paraId="2131D8F6" w14:textId="77777777" w:rsidR="00EE0EBF" w:rsidRPr="00003863" w:rsidRDefault="00EE0EBF" w:rsidP="00EE0EBF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003863">
        <w:rPr>
          <w:rFonts w:cs="Arial"/>
          <w:color w:val="000000" w:themeColor="text1"/>
        </w:rPr>
        <w:t>Melabat</w:t>
      </w:r>
      <w:proofErr w:type="spellEnd"/>
      <w:r w:rsidRPr="00003863">
        <w:rPr>
          <w:rFonts w:cs="Arial"/>
          <w:color w:val="000000" w:themeColor="text1"/>
        </w:rPr>
        <w:t xml:space="preserve"> will </w:t>
      </w:r>
      <w:proofErr w:type="spellStart"/>
      <w:r w:rsidRPr="00003863">
        <w:rPr>
          <w:rFonts w:cs="Arial"/>
          <w:color w:val="000000" w:themeColor="text1"/>
        </w:rPr>
        <w:t>noma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meigim</w:t>
      </w:r>
      <w:proofErr w:type="spellEnd"/>
      <w:r w:rsidRPr="00003863">
        <w:rPr>
          <w:rFonts w:cs="Arial"/>
          <w:color w:val="000000" w:themeColor="text1"/>
        </w:rPr>
        <w:t xml:space="preserve"> threat </w:t>
      </w:r>
      <w:proofErr w:type="spellStart"/>
      <w:r w:rsidRPr="00003863">
        <w:rPr>
          <w:rFonts w:cs="Arial"/>
          <w:color w:val="000000" w:themeColor="text1"/>
        </w:rPr>
        <w:t>ba</w:t>
      </w:r>
      <w:proofErr w:type="spellEnd"/>
      <w:r w:rsidRPr="00003863">
        <w:rPr>
          <w:rFonts w:cs="Arial"/>
          <w:color w:val="000000" w:themeColor="text1"/>
        </w:rPr>
        <w:t xml:space="preserve"> scare </w:t>
      </w:r>
      <w:proofErr w:type="spellStart"/>
      <w:r w:rsidRPr="00003863">
        <w:rPr>
          <w:rFonts w:cs="Arial"/>
          <w:color w:val="000000" w:themeColor="text1"/>
        </w:rPr>
        <w:t>yu</w:t>
      </w:r>
      <w:proofErr w:type="spellEnd"/>
      <w:r w:rsidRPr="00003863">
        <w:rPr>
          <w:rFonts w:cs="Arial"/>
          <w:color w:val="000000" w:themeColor="text1"/>
        </w:rPr>
        <w:t xml:space="preserve"> to </w:t>
      </w:r>
      <w:proofErr w:type="spellStart"/>
      <w:r w:rsidRPr="00003863">
        <w:rPr>
          <w:rFonts w:cs="Arial"/>
          <w:color w:val="000000" w:themeColor="text1"/>
        </w:rPr>
        <w:t>gibit</w:t>
      </w:r>
      <w:proofErr w:type="spellEnd"/>
      <w:r w:rsidRPr="00003863">
        <w:rPr>
          <w:rFonts w:cs="Arial"/>
          <w:color w:val="000000" w:themeColor="text1"/>
        </w:rPr>
        <w:t xml:space="preserve"> us </w:t>
      </w:r>
      <w:proofErr w:type="spellStart"/>
      <w:r w:rsidRPr="00003863">
        <w:rPr>
          <w:rFonts w:cs="Arial"/>
          <w:color w:val="000000" w:themeColor="text1"/>
        </w:rPr>
        <w:t>yu</w:t>
      </w:r>
      <w:proofErr w:type="spellEnd"/>
      <w:r w:rsidRPr="00003863">
        <w:rPr>
          <w:rFonts w:cs="Arial"/>
          <w:color w:val="000000" w:themeColor="text1"/>
        </w:rPr>
        <w:t xml:space="preserve"> personal </w:t>
      </w:r>
      <w:proofErr w:type="spellStart"/>
      <w:r w:rsidRPr="00003863">
        <w:rPr>
          <w:rFonts w:cs="Arial"/>
          <w:color w:val="000000" w:themeColor="text1"/>
        </w:rPr>
        <w:t>infomashin</w:t>
      </w:r>
      <w:proofErr w:type="spellEnd"/>
      <w:r w:rsidRPr="00003863">
        <w:rPr>
          <w:rFonts w:cs="Arial"/>
          <w:color w:val="000000" w:themeColor="text1"/>
        </w:rPr>
        <w:t xml:space="preserve"> or </w:t>
      </w:r>
      <w:proofErr w:type="spellStart"/>
      <w:r w:rsidRPr="00003863">
        <w:rPr>
          <w:rFonts w:cs="Arial"/>
          <w:color w:val="000000" w:themeColor="text1"/>
        </w:rPr>
        <w:t>asgim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yu</w:t>
      </w:r>
      <w:proofErr w:type="spellEnd"/>
      <w:r w:rsidRPr="00003863">
        <w:rPr>
          <w:rFonts w:cs="Arial"/>
          <w:color w:val="000000" w:themeColor="text1"/>
        </w:rPr>
        <w:t xml:space="preserve"> to </w:t>
      </w:r>
      <w:proofErr w:type="spellStart"/>
      <w:r w:rsidRPr="00003863">
        <w:rPr>
          <w:rFonts w:cs="Arial"/>
          <w:color w:val="000000" w:themeColor="text1"/>
        </w:rPr>
        <w:t>jendim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na</w:t>
      </w:r>
      <w:proofErr w:type="spellEnd"/>
      <w:r w:rsidRPr="00003863">
        <w:rPr>
          <w:rFonts w:cs="Arial"/>
          <w:color w:val="000000" w:themeColor="text1"/>
        </w:rPr>
        <w:t xml:space="preserve"> us </w:t>
      </w:r>
      <w:proofErr w:type="spellStart"/>
      <w:r w:rsidRPr="00003863">
        <w:rPr>
          <w:rFonts w:cs="Arial"/>
          <w:color w:val="000000" w:themeColor="text1"/>
        </w:rPr>
        <w:t>garra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imail</w:t>
      </w:r>
      <w:proofErr w:type="spellEnd"/>
      <w:r w:rsidRPr="00003863">
        <w:rPr>
          <w:rFonts w:cs="Arial"/>
          <w:color w:val="000000" w:themeColor="text1"/>
        </w:rPr>
        <w:t xml:space="preserve"> or </w:t>
      </w:r>
      <w:proofErr w:type="spellStart"/>
      <w:r w:rsidRPr="00003863">
        <w:rPr>
          <w:rFonts w:cs="Arial"/>
          <w:color w:val="000000" w:themeColor="text1"/>
        </w:rPr>
        <w:t>teks</w:t>
      </w:r>
      <w:proofErr w:type="spellEnd"/>
      <w:r w:rsidRPr="00003863">
        <w:rPr>
          <w:rFonts w:cs="Arial"/>
          <w:color w:val="000000" w:themeColor="text1"/>
        </w:rPr>
        <w:t>.</w:t>
      </w:r>
    </w:p>
    <w:p w14:paraId="105D1549" w14:textId="77777777" w:rsidR="00EE0EBF" w:rsidRPr="00003863" w:rsidRDefault="00EE0EBF" w:rsidP="00EE0EBF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  <w:color w:val="000000" w:themeColor="text1"/>
        </w:rPr>
      </w:pPr>
      <w:r w:rsidRPr="00003863">
        <w:rPr>
          <w:rFonts w:cs="Arial"/>
          <w:b/>
          <w:bCs/>
          <w:color w:val="000000" w:themeColor="text1"/>
        </w:rPr>
        <w:t xml:space="preserve">Noma </w:t>
      </w:r>
      <w:proofErr w:type="gramStart"/>
      <w:r w:rsidRPr="00003863">
        <w:rPr>
          <w:rFonts w:cs="Arial"/>
          <w:b/>
          <w:bCs/>
          <w:color w:val="000000" w:themeColor="text1"/>
        </w:rPr>
        <w:t>click</w:t>
      </w:r>
      <w:proofErr w:type="gramEnd"/>
      <w:r w:rsidRPr="00003863">
        <w:rPr>
          <w:rFonts w:cs="Arial"/>
          <w:b/>
          <w:bCs/>
          <w:color w:val="000000" w:themeColor="text1"/>
        </w:rPr>
        <w:t xml:space="preserve"> link </w:t>
      </w:r>
      <w:proofErr w:type="spellStart"/>
      <w:r w:rsidRPr="00003863">
        <w:rPr>
          <w:rFonts w:cs="Arial"/>
          <w:b/>
          <w:bCs/>
          <w:color w:val="000000" w:themeColor="text1"/>
        </w:rPr>
        <w:t>langa</w:t>
      </w:r>
      <w:proofErr w:type="spellEnd"/>
      <w:r w:rsidRPr="00003863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003863">
        <w:rPr>
          <w:rFonts w:cs="Arial"/>
          <w:b/>
          <w:bCs/>
          <w:color w:val="000000" w:themeColor="text1"/>
        </w:rPr>
        <w:t>eni</w:t>
      </w:r>
      <w:proofErr w:type="spellEnd"/>
      <w:r w:rsidRPr="00003863">
        <w:rPr>
          <w:rFonts w:cs="Arial"/>
          <w:b/>
          <w:bCs/>
          <w:color w:val="000000" w:themeColor="text1"/>
        </w:rPr>
        <w:t xml:space="preserve"> </w:t>
      </w:r>
      <w:r w:rsidRPr="00003863">
        <w:rPr>
          <w:rFonts w:eastAsia="Batang" w:cs="Arial" w:hint="eastAsia"/>
          <w:b/>
          <w:bCs/>
          <w:color w:val="000000" w:themeColor="text1"/>
          <w:lang w:eastAsia="ko-KR"/>
        </w:rPr>
        <w:t>e</w:t>
      </w:r>
      <w:r w:rsidRPr="00003863">
        <w:rPr>
          <w:rFonts w:cs="Arial"/>
          <w:b/>
          <w:bCs/>
          <w:color w:val="000000" w:themeColor="text1"/>
        </w:rPr>
        <w:t>mail</w:t>
      </w:r>
    </w:p>
    <w:p w14:paraId="5E0642AC" w14:textId="77777777" w:rsidR="00EE0EBF" w:rsidRPr="00003863" w:rsidRDefault="00EE0EBF" w:rsidP="00EE0EBF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003863">
        <w:rPr>
          <w:rFonts w:cs="Arial"/>
          <w:color w:val="000000" w:themeColor="text1"/>
        </w:rPr>
        <w:t>Melabat</w:t>
      </w:r>
      <w:proofErr w:type="spellEnd"/>
      <w:r w:rsidRPr="00003863">
        <w:rPr>
          <w:rFonts w:cs="Arial"/>
          <w:color w:val="000000" w:themeColor="text1"/>
        </w:rPr>
        <w:t xml:space="preserve"> will </w:t>
      </w:r>
      <w:proofErr w:type="spellStart"/>
      <w:r w:rsidRPr="00003863">
        <w:rPr>
          <w:rFonts w:cs="Arial"/>
          <w:color w:val="000000" w:themeColor="text1"/>
        </w:rPr>
        <w:t>neba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jendim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yu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teks</w:t>
      </w:r>
      <w:proofErr w:type="spellEnd"/>
      <w:r w:rsidRPr="00003863">
        <w:rPr>
          <w:rFonts w:cs="Arial"/>
          <w:color w:val="000000" w:themeColor="text1"/>
        </w:rPr>
        <w:t xml:space="preserve"> or </w:t>
      </w:r>
      <w:proofErr w:type="spellStart"/>
      <w:r w:rsidRPr="00003863">
        <w:rPr>
          <w:rFonts w:cs="Arial"/>
          <w:color w:val="000000" w:themeColor="text1"/>
        </w:rPr>
        <w:t>imail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asgim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yu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ba</w:t>
      </w:r>
      <w:proofErr w:type="spellEnd"/>
      <w:r w:rsidRPr="00003863">
        <w:rPr>
          <w:rFonts w:cs="Arial"/>
          <w:color w:val="000000" w:themeColor="text1"/>
        </w:rPr>
        <w:t xml:space="preserve"> log into </w:t>
      </w:r>
      <w:proofErr w:type="spellStart"/>
      <w:r w:rsidRPr="00003863">
        <w:rPr>
          <w:rFonts w:cs="Arial"/>
          <w:color w:val="000000" w:themeColor="text1"/>
        </w:rPr>
        <w:t>yu</w:t>
      </w:r>
      <w:proofErr w:type="spellEnd"/>
      <w:r w:rsidRPr="00003863">
        <w:rPr>
          <w:rFonts w:cs="Arial"/>
          <w:color w:val="000000" w:themeColor="text1"/>
        </w:rPr>
        <w:t xml:space="preserve"> enhanced Income Management accou</w:t>
      </w:r>
      <w:r w:rsidRPr="00003863">
        <w:rPr>
          <w:rFonts w:eastAsia="Batang" w:cs="Arial" w:hint="eastAsia"/>
          <w:color w:val="000000" w:themeColor="text1"/>
          <w:lang w:eastAsia="ko-KR"/>
        </w:rPr>
        <w:t>n</w:t>
      </w:r>
      <w:r w:rsidRPr="00003863">
        <w:rPr>
          <w:rFonts w:cs="Arial"/>
          <w:color w:val="000000" w:themeColor="text1"/>
        </w:rPr>
        <w:t xml:space="preserve">t </w:t>
      </w:r>
      <w:proofErr w:type="spellStart"/>
      <w:r w:rsidRPr="00003863">
        <w:rPr>
          <w:rFonts w:cs="Arial"/>
          <w:color w:val="000000" w:themeColor="text1"/>
        </w:rPr>
        <w:t>garra</w:t>
      </w:r>
      <w:proofErr w:type="spellEnd"/>
      <w:r w:rsidRPr="00003863">
        <w:rPr>
          <w:rFonts w:cs="Arial"/>
          <w:color w:val="000000" w:themeColor="text1"/>
        </w:rPr>
        <w:t xml:space="preserve"> link.</w:t>
      </w:r>
    </w:p>
    <w:p w14:paraId="3138A052" w14:textId="77777777" w:rsidR="00EE0EBF" w:rsidRPr="00003863" w:rsidRDefault="00EE0EBF" w:rsidP="00EE0EBF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003863">
        <w:rPr>
          <w:rFonts w:cs="Arial"/>
          <w:color w:val="000000" w:themeColor="text1"/>
        </w:rPr>
        <w:t xml:space="preserve">Ip </w:t>
      </w:r>
      <w:proofErr w:type="spellStart"/>
      <w:r w:rsidRPr="00003863">
        <w:rPr>
          <w:rFonts w:cs="Arial"/>
          <w:color w:val="000000" w:themeColor="text1"/>
        </w:rPr>
        <w:t>yu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gajim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mesaj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garra</w:t>
      </w:r>
      <w:proofErr w:type="spellEnd"/>
      <w:r w:rsidRPr="00003863">
        <w:rPr>
          <w:rFonts w:cs="Arial"/>
          <w:color w:val="000000" w:themeColor="text1"/>
        </w:rPr>
        <w:t xml:space="preserve"> link </w:t>
      </w:r>
      <w:proofErr w:type="spellStart"/>
      <w:r w:rsidRPr="00003863">
        <w:rPr>
          <w:rFonts w:cs="Arial"/>
          <w:color w:val="000000" w:themeColor="text1"/>
        </w:rPr>
        <w:t>yu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noma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rigin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rilwan</w:t>
      </w:r>
      <w:proofErr w:type="spellEnd"/>
      <w:r w:rsidRPr="00003863">
        <w:rPr>
          <w:rFonts w:cs="Arial"/>
          <w:color w:val="000000" w:themeColor="text1"/>
        </w:rPr>
        <w:t xml:space="preserve">, </w:t>
      </w:r>
      <w:proofErr w:type="spellStart"/>
      <w:r w:rsidRPr="00003863">
        <w:rPr>
          <w:rFonts w:cs="Arial"/>
          <w:color w:val="000000" w:themeColor="text1"/>
        </w:rPr>
        <w:t>noma</w:t>
      </w:r>
      <w:proofErr w:type="spellEnd"/>
      <w:r w:rsidRPr="00003863">
        <w:rPr>
          <w:rFonts w:cs="Arial"/>
          <w:color w:val="000000" w:themeColor="text1"/>
        </w:rPr>
        <w:t xml:space="preserve"> click </w:t>
      </w:r>
      <w:proofErr w:type="spellStart"/>
      <w:r w:rsidRPr="00003863">
        <w:rPr>
          <w:rFonts w:cs="Arial"/>
          <w:color w:val="000000" w:themeColor="text1"/>
        </w:rPr>
        <w:t>im</w:t>
      </w:r>
      <w:proofErr w:type="spellEnd"/>
      <w:r w:rsidRPr="00003863">
        <w:rPr>
          <w:rFonts w:cs="Arial"/>
          <w:color w:val="000000" w:themeColor="text1"/>
        </w:rPr>
        <w:t xml:space="preserve">, </w:t>
      </w:r>
      <w:proofErr w:type="spellStart"/>
      <w:r w:rsidRPr="00003863">
        <w:rPr>
          <w:rFonts w:cs="Arial"/>
          <w:color w:val="000000" w:themeColor="text1"/>
        </w:rPr>
        <w:t>en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dilit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dat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mesaj</w:t>
      </w:r>
      <w:proofErr w:type="spellEnd"/>
      <w:r w:rsidRPr="00003863">
        <w:rPr>
          <w:rFonts w:cs="Arial"/>
          <w:color w:val="000000" w:themeColor="text1"/>
        </w:rPr>
        <w:t xml:space="preserve"> strait away.</w:t>
      </w:r>
    </w:p>
    <w:p w14:paraId="646B297A" w14:textId="77777777" w:rsidR="00EE0EBF" w:rsidRPr="00003863" w:rsidRDefault="00EE0EBF" w:rsidP="00EE0EBF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  <w:color w:val="000000" w:themeColor="text1"/>
        </w:rPr>
      </w:pPr>
      <w:r w:rsidRPr="00003863">
        <w:rPr>
          <w:rFonts w:cs="Arial"/>
          <w:b/>
          <w:bCs/>
          <w:color w:val="000000" w:themeColor="text1"/>
        </w:rPr>
        <w:t xml:space="preserve">Stab, </w:t>
      </w:r>
      <w:proofErr w:type="spellStart"/>
      <w:r w:rsidRPr="00003863">
        <w:rPr>
          <w:rFonts w:cs="Arial"/>
          <w:b/>
          <w:bCs/>
          <w:color w:val="000000" w:themeColor="text1"/>
        </w:rPr>
        <w:t>tjeck</w:t>
      </w:r>
      <w:proofErr w:type="spellEnd"/>
      <w:r w:rsidRPr="00003863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003863">
        <w:rPr>
          <w:rFonts w:cs="Arial"/>
          <w:b/>
          <w:bCs/>
          <w:color w:val="000000" w:themeColor="text1"/>
        </w:rPr>
        <w:t>en</w:t>
      </w:r>
      <w:proofErr w:type="spellEnd"/>
      <w:r w:rsidRPr="00003863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003863">
        <w:rPr>
          <w:rFonts w:cs="Arial"/>
          <w:b/>
          <w:bCs/>
          <w:color w:val="000000" w:themeColor="text1"/>
        </w:rPr>
        <w:t>lukaftum</w:t>
      </w:r>
      <w:proofErr w:type="spellEnd"/>
      <w:r w:rsidRPr="00003863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003863">
        <w:rPr>
          <w:rFonts w:cs="Arial"/>
          <w:b/>
          <w:bCs/>
          <w:color w:val="000000" w:themeColor="text1"/>
        </w:rPr>
        <w:t>misel</w:t>
      </w:r>
      <w:proofErr w:type="spellEnd"/>
    </w:p>
    <w:p w14:paraId="4C832435" w14:textId="78B4D07A" w:rsidR="00AB1B16" w:rsidRDefault="00EE0EBF" w:rsidP="00EE0EBF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  <w:color w:val="000000" w:themeColor="text1"/>
        </w:rPr>
      </w:pPr>
      <w:r w:rsidRPr="00003863">
        <w:rPr>
          <w:rFonts w:cs="Arial"/>
          <w:color w:val="000000" w:themeColor="text1"/>
        </w:rPr>
        <w:t xml:space="preserve">Always </w:t>
      </w:r>
      <w:proofErr w:type="spellStart"/>
      <w:r w:rsidRPr="00003863">
        <w:rPr>
          <w:rFonts w:cs="Arial"/>
          <w:color w:val="000000" w:themeColor="text1"/>
        </w:rPr>
        <w:t>rimimba</w:t>
      </w:r>
      <w:proofErr w:type="spellEnd"/>
      <w:r w:rsidRPr="00003863">
        <w:rPr>
          <w:rFonts w:cs="Arial"/>
          <w:color w:val="000000" w:themeColor="text1"/>
        </w:rPr>
        <w:t xml:space="preserve">, </w:t>
      </w:r>
      <w:proofErr w:type="spellStart"/>
      <w:r w:rsidRPr="00003863">
        <w:rPr>
          <w:rFonts w:cs="Arial"/>
          <w:color w:val="000000" w:themeColor="text1"/>
        </w:rPr>
        <w:t>bla</w:t>
      </w:r>
      <w:proofErr w:type="spellEnd"/>
      <w:r w:rsidRPr="00003863">
        <w:rPr>
          <w:rFonts w:cs="Arial"/>
          <w:color w:val="000000" w:themeColor="text1"/>
        </w:rPr>
        <w:t xml:space="preserve"> stab </w:t>
      </w:r>
      <w:proofErr w:type="spellStart"/>
      <w:r w:rsidRPr="00003863">
        <w:rPr>
          <w:rFonts w:cs="Arial"/>
          <w:color w:val="000000" w:themeColor="text1"/>
        </w:rPr>
        <w:t>en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jingabat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bifo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yu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gibit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sambadi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yu</w:t>
      </w:r>
      <w:proofErr w:type="spellEnd"/>
      <w:r w:rsidRPr="00003863">
        <w:rPr>
          <w:rFonts w:cs="Arial"/>
          <w:color w:val="000000" w:themeColor="text1"/>
        </w:rPr>
        <w:t xml:space="preserve"> mani, or personal </w:t>
      </w:r>
      <w:proofErr w:type="spellStart"/>
      <w:r w:rsidRPr="00003863">
        <w:rPr>
          <w:rFonts w:cs="Arial"/>
          <w:color w:val="000000" w:themeColor="text1"/>
        </w:rPr>
        <w:t>infomashin</w:t>
      </w:r>
      <w:proofErr w:type="spellEnd"/>
      <w:r w:rsidRPr="00003863">
        <w:rPr>
          <w:rFonts w:cs="Arial"/>
          <w:color w:val="000000" w:themeColor="text1"/>
        </w:rPr>
        <w:t>.</w:t>
      </w:r>
    </w:p>
    <w:p w14:paraId="0E1B18F0" w14:textId="5B1EC9C4" w:rsidR="00EE0EBF" w:rsidRDefault="00EE0EBF" w:rsidP="00EE0EBF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  <w:color w:val="000000" w:themeColor="text1"/>
        </w:rPr>
      </w:pPr>
      <w:proofErr w:type="spellStart"/>
      <w:r w:rsidRPr="00003863">
        <w:rPr>
          <w:rFonts w:cs="Arial"/>
          <w:color w:val="000000" w:themeColor="text1"/>
        </w:rPr>
        <w:t>Tjeck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bla</w:t>
      </w:r>
      <w:proofErr w:type="spellEnd"/>
      <w:r w:rsidRPr="00003863">
        <w:rPr>
          <w:rFonts w:cs="Arial"/>
          <w:color w:val="000000" w:themeColor="text1"/>
        </w:rPr>
        <w:t xml:space="preserve"> sign </w:t>
      </w:r>
      <w:proofErr w:type="spellStart"/>
      <w:r w:rsidRPr="00003863">
        <w:rPr>
          <w:rFonts w:cs="Arial"/>
          <w:color w:val="000000" w:themeColor="text1"/>
        </w:rPr>
        <w:t>im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mait</w:t>
      </w:r>
      <w:proofErr w:type="spellEnd"/>
      <w:r w:rsidRPr="00003863">
        <w:rPr>
          <w:rFonts w:cs="Arial"/>
          <w:color w:val="000000" w:themeColor="text1"/>
        </w:rPr>
        <w:t xml:space="preserve"> be scammer wan </w:t>
      </w:r>
      <w:proofErr w:type="spellStart"/>
      <w:r w:rsidRPr="00003863">
        <w:rPr>
          <w:rFonts w:cs="Arial"/>
          <w:color w:val="000000" w:themeColor="text1"/>
        </w:rPr>
        <w:t>kollimap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yu</w:t>
      </w:r>
      <w:proofErr w:type="spellEnd"/>
      <w:r w:rsidRPr="00003863">
        <w:rPr>
          <w:rFonts w:cs="Arial"/>
          <w:color w:val="000000" w:themeColor="text1"/>
        </w:rPr>
        <w:t xml:space="preserve">. Ip </w:t>
      </w:r>
      <w:proofErr w:type="spellStart"/>
      <w:r w:rsidRPr="00003863">
        <w:rPr>
          <w:rFonts w:cs="Arial"/>
          <w:color w:val="000000" w:themeColor="text1"/>
        </w:rPr>
        <w:t>yu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noma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sabi</w:t>
      </w:r>
      <w:proofErr w:type="spellEnd"/>
      <w:r w:rsidRPr="00003863">
        <w:rPr>
          <w:rFonts w:cs="Arial"/>
          <w:color w:val="000000" w:themeColor="text1"/>
        </w:rPr>
        <w:t xml:space="preserve">, </w:t>
      </w:r>
      <w:proofErr w:type="spellStart"/>
      <w:r w:rsidRPr="00003863">
        <w:rPr>
          <w:rFonts w:cs="Arial"/>
          <w:color w:val="000000" w:themeColor="text1"/>
        </w:rPr>
        <w:t>della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im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r w:rsidRPr="00003863">
        <w:rPr>
          <w:rFonts w:eastAsia="Batang" w:cs="Arial" w:hint="eastAsia"/>
          <w:b/>
          <w:bCs/>
          <w:color w:val="000000" w:themeColor="text1"/>
          <w:lang w:eastAsia="ko-KR"/>
        </w:rPr>
        <w:t>n</w:t>
      </w:r>
      <w:r w:rsidRPr="00003863">
        <w:rPr>
          <w:rFonts w:cs="Arial"/>
          <w:b/>
          <w:bCs/>
          <w:color w:val="000000" w:themeColor="text1"/>
        </w:rPr>
        <w:t>o</w:t>
      </w:r>
      <w:r w:rsidRPr="00003863">
        <w:rPr>
          <w:rFonts w:cs="Arial"/>
          <w:color w:val="000000" w:themeColor="text1"/>
        </w:rPr>
        <w:t xml:space="preserve">, </w:t>
      </w:r>
      <w:proofErr w:type="spellStart"/>
      <w:r w:rsidRPr="00003863">
        <w:rPr>
          <w:rFonts w:cs="Arial"/>
          <w:color w:val="000000" w:themeColor="text1"/>
        </w:rPr>
        <w:t>hengap</w:t>
      </w:r>
      <w:proofErr w:type="spellEnd"/>
      <w:r w:rsidRPr="00003863">
        <w:rPr>
          <w:rFonts w:cs="Arial"/>
          <w:color w:val="000000" w:themeColor="text1"/>
        </w:rPr>
        <w:t xml:space="preserve">, </w:t>
      </w:r>
      <w:proofErr w:type="spellStart"/>
      <w:r>
        <w:rPr>
          <w:rFonts w:eastAsia="Batang" w:cs="Arial" w:hint="eastAsia"/>
          <w:color w:val="000000" w:themeColor="text1"/>
          <w:lang w:eastAsia="ko-KR"/>
        </w:rPr>
        <w:t>en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dilit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jat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mesaj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en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kontak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eastAsia="Batang" w:cs="Arial" w:hint="eastAsia"/>
          <w:color w:val="000000" w:themeColor="text1"/>
          <w:lang w:eastAsia="ko-KR"/>
        </w:rPr>
        <w:t>M</w:t>
      </w:r>
      <w:r w:rsidRPr="00003863">
        <w:rPr>
          <w:rFonts w:cs="Arial"/>
          <w:color w:val="000000" w:themeColor="text1"/>
        </w:rPr>
        <w:t>elamob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diriectly</w:t>
      </w:r>
      <w:proofErr w:type="spellEnd"/>
      <w:r w:rsidRPr="00003863">
        <w:rPr>
          <w:rFonts w:cs="Arial"/>
          <w:color w:val="000000" w:themeColor="text1"/>
        </w:rPr>
        <w:t xml:space="preserve"> through </w:t>
      </w:r>
      <w:proofErr w:type="spellStart"/>
      <w:r w:rsidRPr="00003863">
        <w:rPr>
          <w:rFonts w:cs="Arial"/>
          <w:color w:val="000000" w:themeColor="text1"/>
        </w:rPr>
        <w:t>rilwan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websait</w:t>
      </w:r>
      <w:proofErr w:type="spellEnd"/>
      <w:r w:rsidRPr="00003863">
        <w:rPr>
          <w:rFonts w:cs="Arial"/>
          <w:color w:val="000000" w:themeColor="text1"/>
        </w:rPr>
        <w:t xml:space="preserve"> or </w:t>
      </w:r>
      <w:proofErr w:type="spellStart"/>
      <w:r w:rsidRPr="00003863">
        <w:rPr>
          <w:rFonts w:cs="Arial"/>
          <w:color w:val="000000" w:themeColor="text1"/>
        </w:rPr>
        <w:t>fone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numba</w:t>
      </w:r>
      <w:proofErr w:type="spellEnd"/>
      <w:r w:rsidRPr="00003863">
        <w:rPr>
          <w:rFonts w:cs="Arial"/>
          <w:color w:val="000000" w:themeColor="text1"/>
        </w:rPr>
        <w:t>.</w:t>
      </w:r>
    </w:p>
    <w:p w14:paraId="1826D240" w14:textId="245CB22D" w:rsidR="00EE0EBF" w:rsidRDefault="00EE0EBF" w:rsidP="00EE0EBF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  <w:color w:val="000000" w:themeColor="text1"/>
        </w:rPr>
      </w:pPr>
      <w:proofErr w:type="spellStart"/>
      <w:r w:rsidRPr="00003863">
        <w:rPr>
          <w:rFonts w:cs="Arial"/>
          <w:color w:val="000000" w:themeColor="text1"/>
        </w:rPr>
        <w:lastRenderedPageBreak/>
        <w:t>Duimbat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straitawei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ba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luganaftum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miselp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ip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imin</w:t>
      </w:r>
      <w:proofErr w:type="spellEnd"/>
      <w:r w:rsidRPr="00003863">
        <w:rPr>
          <w:rFonts w:cs="Arial"/>
          <w:color w:val="000000" w:themeColor="text1"/>
        </w:rPr>
        <w:t xml:space="preserve"> fil wrong or wan scammer bin </w:t>
      </w:r>
      <w:proofErr w:type="spellStart"/>
      <w:r w:rsidRPr="00003863">
        <w:rPr>
          <w:rFonts w:cs="Arial"/>
          <w:color w:val="000000" w:themeColor="text1"/>
        </w:rPr>
        <w:t>gajim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yu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infomashin</w:t>
      </w:r>
      <w:proofErr w:type="spellEnd"/>
      <w:r w:rsidRPr="00003863">
        <w:rPr>
          <w:rFonts w:cs="Arial"/>
          <w:color w:val="000000" w:themeColor="text1"/>
        </w:rPr>
        <w:t>.</w:t>
      </w:r>
    </w:p>
    <w:p w14:paraId="2EE1F169" w14:textId="2CF71725" w:rsidR="00EE0EBF" w:rsidRDefault="00EE0EBF" w:rsidP="00EE0EBF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003863">
        <w:rPr>
          <w:rFonts w:cs="Arial"/>
          <w:color w:val="000000" w:themeColor="text1"/>
        </w:rPr>
        <w:t xml:space="preserve">Ip </w:t>
      </w:r>
      <w:proofErr w:type="spellStart"/>
      <w:r w:rsidRPr="00003863">
        <w:rPr>
          <w:rFonts w:cs="Arial"/>
          <w:color w:val="000000" w:themeColor="text1"/>
        </w:rPr>
        <w:t>yu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rigin</w:t>
      </w:r>
      <w:proofErr w:type="spellEnd"/>
      <w:r w:rsidRPr="00003863">
        <w:rPr>
          <w:rFonts w:cs="Arial"/>
          <w:color w:val="000000" w:themeColor="text1"/>
        </w:rPr>
        <w:t xml:space="preserve"> scammer </w:t>
      </w:r>
      <w:proofErr w:type="spellStart"/>
      <w:r w:rsidRPr="00003863">
        <w:rPr>
          <w:rFonts w:cs="Arial"/>
          <w:color w:val="000000" w:themeColor="text1"/>
        </w:rPr>
        <w:t>maiti</w:t>
      </w:r>
      <w:proofErr w:type="spellEnd"/>
      <w:r w:rsidRPr="00003863">
        <w:rPr>
          <w:rFonts w:cs="Arial"/>
          <w:color w:val="000000" w:themeColor="text1"/>
        </w:rPr>
        <w:t xml:space="preserve"> bin </w:t>
      </w:r>
      <w:proofErr w:type="spellStart"/>
      <w:r w:rsidRPr="00003863">
        <w:rPr>
          <w:rFonts w:cs="Arial"/>
          <w:color w:val="000000" w:themeColor="text1"/>
        </w:rPr>
        <w:t>kontak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yu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liarwan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imin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wek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na</w:t>
      </w:r>
      <w:proofErr w:type="spellEnd"/>
      <w:r w:rsidRPr="00003863">
        <w:rPr>
          <w:rFonts w:cs="Arial"/>
          <w:color w:val="000000" w:themeColor="text1"/>
        </w:rPr>
        <w:t xml:space="preserve"> Services Australia or Indue, </w:t>
      </w:r>
      <w:proofErr w:type="spellStart"/>
      <w:r w:rsidRPr="00003863">
        <w:rPr>
          <w:rFonts w:cs="Arial"/>
          <w:color w:val="000000" w:themeColor="text1"/>
        </w:rPr>
        <w:t>kollim</w:t>
      </w:r>
      <w:proofErr w:type="spellEnd"/>
      <w:r w:rsidRPr="00003863">
        <w:rPr>
          <w:rFonts w:cs="Arial"/>
          <w:color w:val="000000" w:themeColor="text1"/>
        </w:rPr>
        <w:t xml:space="preserve"> Services Australia on </w:t>
      </w:r>
      <w:r w:rsidRPr="00003863">
        <w:rPr>
          <w:rFonts w:cs="Arial"/>
          <w:b/>
          <w:bCs/>
          <w:color w:val="000000" w:themeColor="text1"/>
        </w:rPr>
        <w:t>1800 252 604.</w:t>
      </w:r>
    </w:p>
    <w:p w14:paraId="3C00CC20" w14:textId="05A3B4F4" w:rsidR="00EE0EBF" w:rsidRDefault="00EE0EBF" w:rsidP="00EE0EBF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003863">
        <w:rPr>
          <w:rFonts w:cs="Arial"/>
          <w:color w:val="000000" w:themeColor="text1"/>
        </w:rPr>
        <w:t xml:space="preserve">Ip </w:t>
      </w:r>
      <w:proofErr w:type="spellStart"/>
      <w:r w:rsidRPr="00003863">
        <w:rPr>
          <w:rFonts w:cs="Arial"/>
          <w:color w:val="000000" w:themeColor="text1"/>
        </w:rPr>
        <w:t>jat</w:t>
      </w:r>
      <w:proofErr w:type="spellEnd"/>
      <w:r w:rsidRPr="00003863">
        <w:rPr>
          <w:rFonts w:cs="Arial"/>
          <w:color w:val="000000" w:themeColor="text1"/>
        </w:rPr>
        <w:t xml:space="preserve"> scammer bin </w:t>
      </w:r>
      <w:proofErr w:type="spellStart"/>
      <w:r w:rsidRPr="00003863">
        <w:rPr>
          <w:rFonts w:cs="Arial"/>
          <w:color w:val="000000" w:themeColor="text1"/>
        </w:rPr>
        <w:t>rigin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im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wek</w:t>
      </w:r>
      <w:proofErr w:type="spellEnd"/>
      <w:r w:rsidRPr="00003863">
        <w:rPr>
          <w:rFonts w:cs="Arial"/>
          <w:color w:val="000000" w:themeColor="text1"/>
        </w:rPr>
        <w:t xml:space="preserve"> la TCU, </w:t>
      </w:r>
      <w:proofErr w:type="spellStart"/>
      <w:r w:rsidRPr="00003863">
        <w:rPr>
          <w:rFonts w:cs="Arial"/>
          <w:color w:val="000000" w:themeColor="text1"/>
        </w:rPr>
        <w:t>kollim</w:t>
      </w:r>
      <w:proofErr w:type="spellEnd"/>
      <w:r w:rsidRPr="00003863">
        <w:rPr>
          <w:rFonts w:cs="Arial"/>
          <w:color w:val="000000" w:themeColor="text1"/>
        </w:rPr>
        <w:t xml:space="preserve"> TCU la </w:t>
      </w:r>
      <w:r w:rsidRPr="00003863">
        <w:rPr>
          <w:rFonts w:cs="Arial"/>
          <w:b/>
          <w:bCs/>
          <w:color w:val="000000" w:themeColor="text1"/>
        </w:rPr>
        <w:t>1800 828 232.</w:t>
      </w:r>
    </w:p>
    <w:p w14:paraId="6B154085" w14:textId="295922AF" w:rsidR="00EE0EBF" w:rsidRDefault="00EE0EBF" w:rsidP="00EE0EBF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003863">
        <w:rPr>
          <w:rFonts w:cs="Arial"/>
          <w:color w:val="000000" w:themeColor="text1"/>
        </w:rPr>
        <w:t xml:space="preserve">Ba </w:t>
      </w:r>
      <w:proofErr w:type="spellStart"/>
      <w:r w:rsidRPr="00003863">
        <w:rPr>
          <w:rFonts w:cs="Arial"/>
          <w:color w:val="000000" w:themeColor="text1"/>
        </w:rPr>
        <w:t>faindat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mo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infomashin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gu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na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r w:rsidRPr="00003863">
        <w:rPr>
          <w:rFonts w:cs="Arial"/>
          <w:b/>
          <w:bCs/>
          <w:color w:val="000000" w:themeColor="text1"/>
        </w:rPr>
        <w:t>servicesaustralia.gov.au/scams</w:t>
      </w:r>
    </w:p>
    <w:p w14:paraId="50A3D6AB" w14:textId="386F4E84" w:rsidR="00EE0EBF" w:rsidRPr="00AB1B16" w:rsidRDefault="00EE0EBF" w:rsidP="00EE0EBF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003863">
        <w:rPr>
          <w:rFonts w:cs="Arial"/>
          <w:color w:val="000000" w:themeColor="text1"/>
        </w:rPr>
        <w:t xml:space="preserve">Ba </w:t>
      </w:r>
      <w:proofErr w:type="spellStart"/>
      <w:r w:rsidRPr="00003863">
        <w:rPr>
          <w:rFonts w:cs="Arial"/>
          <w:color w:val="000000" w:themeColor="text1"/>
        </w:rPr>
        <w:t>lenim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mo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bla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wanim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yu</w:t>
      </w:r>
      <w:proofErr w:type="spellEnd"/>
      <w:r w:rsidRPr="00003863">
        <w:rPr>
          <w:rFonts w:cs="Arial"/>
          <w:color w:val="000000" w:themeColor="text1"/>
        </w:rPr>
        <w:t xml:space="preserve"> gin du </w:t>
      </w:r>
      <w:proofErr w:type="spellStart"/>
      <w:r w:rsidRPr="00003863">
        <w:rPr>
          <w:rFonts w:cs="Arial"/>
          <w:color w:val="000000" w:themeColor="text1"/>
        </w:rPr>
        <w:t>ip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sambadi</w:t>
      </w:r>
      <w:proofErr w:type="spellEnd"/>
      <w:r w:rsidRPr="00003863">
        <w:rPr>
          <w:rFonts w:cs="Arial"/>
          <w:color w:val="000000" w:themeColor="text1"/>
        </w:rPr>
        <w:t xml:space="preserve"> bin </w:t>
      </w:r>
      <w:proofErr w:type="spellStart"/>
      <w:r w:rsidRPr="00003863">
        <w:rPr>
          <w:rFonts w:cs="Arial"/>
          <w:color w:val="000000" w:themeColor="text1"/>
        </w:rPr>
        <w:t>skam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yu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gu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proofErr w:type="spellStart"/>
      <w:r w:rsidRPr="00003863">
        <w:rPr>
          <w:rFonts w:cs="Arial"/>
          <w:color w:val="000000" w:themeColor="text1"/>
        </w:rPr>
        <w:t>na</w:t>
      </w:r>
      <w:proofErr w:type="spellEnd"/>
      <w:r w:rsidRPr="00003863">
        <w:rPr>
          <w:rFonts w:cs="Arial"/>
          <w:color w:val="000000" w:themeColor="text1"/>
        </w:rPr>
        <w:t xml:space="preserve"> </w:t>
      </w:r>
      <w:r w:rsidRPr="00003863">
        <w:rPr>
          <w:rFonts w:cs="Arial"/>
          <w:b/>
          <w:bCs/>
          <w:color w:val="000000" w:themeColor="text1"/>
        </w:rPr>
        <w:t>scamwatch.gov.au</w:t>
      </w:r>
    </w:p>
    <w:sectPr w:rsidR="00EE0EBF" w:rsidRPr="00AB1B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87976" w14:textId="77777777" w:rsidR="00DD5DB5" w:rsidRDefault="00DD5DB5" w:rsidP="00B04ED8">
      <w:pPr>
        <w:spacing w:after="0" w:line="240" w:lineRule="auto"/>
      </w:pPr>
      <w:r>
        <w:separator/>
      </w:r>
    </w:p>
  </w:endnote>
  <w:endnote w:type="continuationSeparator" w:id="0">
    <w:p w14:paraId="7C8D62A5" w14:textId="77777777" w:rsidR="00DD5DB5" w:rsidRDefault="00DD5DB5" w:rsidP="00B04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F8EB2" w14:textId="77777777" w:rsidR="00B04ED8" w:rsidRDefault="00B04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86F82" w14:textId="77777777" w:rsidR="00B04ED8" w:rsidRDefault="00B04E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28963" w14:textId="77777777" w:rsidR="00B04ED8" w:rsidRDefault="00B04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AD1158" w14:textId="77777777" w:rsidR="00DD5DB5" w:rsidRDefault="00DD5DB5" w:rsidP="00B04ED8">
      <w:pPr>
        <w:spacing w:after="0" w:line="240" w:lineRule="auto"/>
      </w:pPr>
      <w:r>
        <w:separator/>
      </w:r>
    </w:p>
  </w:footnote>
  <w:footnote w:type="continuationSeparator" w:id="0">
    <w:p w14:paraId="56D6E6D9" w14:textId="77777777" w:rsidR="00DD5DB5" w:rsidRDefault="00DD5DB5" w:rsidP="00B04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FAC77" w14:textId="77777777" w:rsidR="00B04ED8" w:rsidRDefault="00B04E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CC5ED" w14:textId="77777777" w:rsidR="00B04ED8" w:rsidRDefault="00B04E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964B4" w14:textId="77777777" w:rsidR="00B04ED8" w:rsidRDefault="00B04E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43A2F"/>
    <w:multiLevelType w:val="hybridMultilevel"/>
    <w:tmpl w:val="320C6E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C0A03"/>
    <w:multiLevelType w:val="hybridMultilevel"/>
    <w:tmpl w:val="02165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24E08"/>
    <w:multiLevelType w:val="hybridMultilevel"/>
    <w:tmpl w:val="C0A2AB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67411"/>
    <w:multiLevelType w:val="hybridMultilevel"/>
    <w:tmpl w:val="F86AB4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D000F2"/>
    <w:multiLevelType w:val="hybridMultilevel"/>
    <w:tmpl w:val="D92AAF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A1232E"/>
    <w:multiLevelType w:val="hybridMultilevel"/>
    <w:tmpl w:val="A5B0C4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B2B92"/>
    <w:multiLevelType w:val="hybridMultilevel"/>
    <w:tmpl w:val="C15A2E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C061D5"/>
    <w:multiLevelType w:val="hybridMultilevel"/>
    <w:tmpl w:val="0A803B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E0076"/>
    <w:multiLevelType w:val="hybridMultilevel"/>
    <w:tmpl w:val="DC424F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13160B"/>
    <w:multiLevelType w:val="hybridMultilevel"/>
    <w:tmpl w:val="AE3E23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255D59"/>
    <w:multiLevelType w:val="hybridMultilevel"/>
    <w:tmpl w:val="C78CFE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435365"/>
    <w:multiLevelType w:val="hybridMultilevel"/>
    <w:tmpl w:val="1B20E2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480891"/>
    <w:multiLevelType w:val="hybridMultilevel"/>
    <w:tmpl w:val="1A78EC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C70A38"/>
    <w:multiLevelType w:val="hybridMultilevel"/>
    <w:tmpl w:val="7A4404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0A10B3"/>
    <w:multiLevelType w:val="hybridMultilevel"/>
    <w:tmpl w:val="AFEEC8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840C1"/>
    <w:multiLevelType w:val="hybridMultilevel"/>
    <w:tmpl w:val="F61AFA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CE2502"/>
    <w:multiLevelType w:val="hybridMultilevel"/>
    <w:tmpl w:val="0704951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6A55EBA"/>
    <w:multiLevelType w:val="hybridMultilevel"/>
    <w:tmpl w:val="DD6403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B631B9"/>
    <w:multiLevelType w:val="hybridMultilevel"/>
    <w:tmpl w:val="63C4BE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593365"/>
    <w:multiLevelType w:val="hybridMultilevel"/>
    <w:tmpl w:val="905A3FF2"/>
    <w:lvl w:ilvl="0" w:tplc="BDDAE64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E829DF"/>
    <w:multiLevelType w:val="hybridMultilevel"/>
    <w:tmpl w:val="285C99D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5710897">
    <w:abstractNumId w:val="17"/>
  </w:num>
  <w:num w:numId="2" w16cid:durableId="1465810450">
    <w:abstractNumId w:val="15"/>
  </w:num>
  <w:num w:numId="3" w16cid:durableId="649749326">
    <w:abstractNumId w:val="9"/>
  </w:num>
  <w:num w:numId="4" w16cid:durableId="954873653">
    <w:abstractNumId w:val="6"/>
  </w:num>
  <w:num w:numId="5" w16cid:durableId="235676518">
    <w:abstractNumId w:val="6"/>
  </w:num>
  <w:num w:numId="6" w16cid:durableId="2087991012">
    <w:abstractNumId w:val="2"/>
  </w:num>
  <w:num w:numId="7" w16cid:durableId="2120172916">
    <w:abstractNumId w:val="7"/>
  </w:num>
  <w:num w:numId="8" w16cid:durableId="412626009">
    <w:abstractNumId w:val="19"/>
  </w:num>
  <w:num w:numId="9" w16cid:durableId="1460608755">
    <w:abstractNumId w:val="18"/>
  </w:num>
  <w:num w:numId="10" w16cid:durableId="986665818">
    <w:abstractNumId w:val="13"/>
  </w:num>
  <w:num w:numId="11" w16cid:durableId="401371915">
    <w:abstractNumId w:val="12"/>
  </w:num>
  <w:num w:numId="12" w16cid:durableId="1093433001">
    <w:abstractNumId w:val="20"/>
  </w:num>
  <w:num w:numId="13" w16cid:durableId="1196385437">
    <w:abstractNumId w:val="4"/>
  </w:num>
  <w:num w:numId="14" w16cid:durableId="2006784552">
    <w:abstractNumId w:val="10"/>
  </w:num>
  <w:num w:numId="15" w16cid:durableId="1628928681">
    <w:abstractNumId w:val="0"/>
  </w:num>
  <w:num w:numId="16" w16cid:durableId="1809978035">
    <w:abstractNumId w:val="5"/>
  </w:num>
  <w:num w:numId="17" w16cid:durableId="1332566839">
    <w:abstractNumId w:val="1"/>
  </w:num>
  <w:num w:numId="18" w16cid:durableId="2005739898">
    <w:abstractNumId w:val="16"/>
  </w:num>
  <w:num w:numId="19" w16cid:durableId="1077895909">
    <w:abstractNumId w:val="11"/>
  </w:num>
  <w:num w:numId="20" w16cid:durableId="1604873604">
    <w:abstractNumId w:val="8"/>
  </w:num>
  <w:num w:numId="21" w16cid:durableId="398525425">
    <w:abstractNumId w:val="14"/>
  </w:num>
  <w:num w:numId="22" w16cid:durableId="4667080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365"/>
    <w:rsid w:val="00005633"/>
    <w:rsid w:val="000318C6"/>
    <w:rsid w:val="00034D6D"/>
    <w:rsid w:val="000A168D"/>
    <w:rsid w:val="000B071E"/>
    <w:rsid w:val="000C4671"/>
    <w:rsid w:val="001054B0"/>
    <w:rsid w:val="00135296"/>
    <w:rsid w:val="001404AC"/>
    <w:rsid w:val="00162D36"/>
    <w:rsid w:val="001E630D"/>
    <w:rsid w:val="00240DD1"/>
    <w:rsid w:val="00282B30"/>
    <w:rsid w:val="00284DC9"/>
    <w:rsid w:val="002A3D6C"/>
    <w:rsid w:val="00335CB3"/>
    <w:rsid w:val="00366528"/>
    <w:rsid w:val="003B2BB8"/>
    <w:rsid w:val="003B457A"/>
    <w:rsid w:val="003D34FF"/>
    <w:rsid w:val="00400562"/>
    <w:rsid w:val="004B54CA"/>
    <w:rsid w:val="004D12EA"/>
    <w:rsid w:val="004E5CBF"/>
    <w:rsid w:val="005440DC"/>
    <w:rsid w:val="005B6663"/>
    <w:rsid w:val="005C3AA9"/>
    <w:rsid w:val="00620ACD"/>
    <w:rsid w:val="00621FC5"/>
    <w:rsid w:val="00637B02"/>
    <w:rsid w:val="0067218E"/>
    <w:rsid w:val="00683A84"/>
    <w:rsid w:val="006A4CE7"/>
    <w:rsid w:val="006B4395"/>
    <w:rsid w:val="006C2E1D"/>
    <w:rsid w:val="006D6617"/>
    <w:rsid w:val="0074384E"/>
    <w:rsid w:val="00757D1F"/>
    <w:rsid w:val="00785261"/>
    <w:rsid w:val="007B0256"/>
    <w:rsid w:val="007D1B28"/>
    <w:rsid w:val="007F02F9"/>
    <w:rsid w:val="00802365"/>
    <w:rsid w:val="00806F33"/>
    <w:rsid w:val="00826B03"/>
    <w:rsid w:val="0083177B"/>
    <w:rsid w:val="0090419F"/>
    <w:rsid w:val="0091357F"/>
    <w:rsid w:val="009225F0"/>
    <w:rsid w:val="0093462C"/>
    <w:rsid w:val="00953795"/>
    <w:rsid w:val="009556F8"/>
    <w:rsid w:val="00974189"/>
    <w:rsid w:val="009A796F"/>
    <w:rsid w:val="009D52CE"/>
    <w:rsid w:val="00A45C60"/>
    <w:rsid w:val="00A576D5"/>
    <w:rsid w:val="00AB1B16"/>
    <w:rsid w:val="00B04ED8"/>
    <w:rsid w:val="00B4443B"/>
    <w:rsid w:val="00B56715"/>
    <w:rsid w:val="00B91E3E"/>
    <w:rsid w:val="00B92AC1"/>
    <w:rsid w:val="00BA2DB9"/>
    <w:rsid w:val="00BE7148"/>
    <w:rsid w:val="00C84DD7"/>
    <w:rsid w:val="00CB5863"/>
    <w:rsid w:val="00D55F0A"/>
    <w:rsid w:val="00DA243A"/>
    <w:rsid w:val="00DB380F"/>
    <w:rsid w:val="00DD5DB5"/>
    <w:rsid w:val="00E273E4"/>
    <w:rsid w:val="00E33D10"/>
    <w:rsid w:val="00E9300F"/>
    <w:rsid w:val="00EE0EBF"/>
    <w:rsid w:val="00F30AFE"/>
    <w:rsid w:val="00F64174"/>
    <w:rsid w:val="00FE00BA"/>
    <w:rsid w:val="00FE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4AED2C"/>
  <w15:chartTrackingRefBased/>
  <w15:docId w15:val="{A7857A2E-C3A5-4A69-B961-206FABC96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4CA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after="0"/>
      <w:contextualSpacing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54CA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54CA"/>
    <w:rPr>
      <w:rFonts w:ascii="Arial" w:eastAsiaTheme="majorEastAsia" w:hAnsi="Arial" w:cstheme="majorBidi"/>
      <w:b/>
      <w:bCs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"/>
    <w:qFormat/>
    <w:rsid w:val="004B54C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ED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ED8"/>
    <w:rPr>
      <w:rFonts w:ascii="Arial" w:hAnsi="Arial"/>
    </w:rPr>
  </w:style>
  <w:style w:type="paragraph" w:styleId="ListBullet">
    <w:name w:val="List Bullet"/>
    <w:aliases w:val="TPs Lvl 1"/>
    <w:basedOn w:val="ListParagraph"/>
    <w:uiPriority w:val="1"/>
    <w:semiHidden/>
    <w:unhideWhenUsed/>
    <w:qFormat/>
    <w:rsid w:val="00802365"/>
    <w:pPr>
      <w:tabs>
        <w:tab w:val="num" w:pos="360"/>
        <w:tab w:val="center" w:pos="4873"/>
      </w:tabs>
      <w:contextualSpacing w:val="0"/>
    </w:pPr>
    <w:rPr>
      <w:rFonts w:cs="Arial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802365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757D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7D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7D1F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D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D1F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7D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D1F"/>
    <w:rPr>
      <w:rFonts w:ascii="Segoe UI" w:hAnsi="Segoe UI" w:cs="Segoe UI"/>
      <w:sz w:val="18"/>
      <w:szCs w:val="18"/>
    </w:rPr>
  </w:style>
  <w:style w:type="table" w:customStyle="1" w:styleId="BilingualTable">
    <w:name w:val="Bilingual Table"/>
    <w:basedOn w:val="PlainTable1"/>
    <w:uiPriority w:val="99"/>
    <w:rsid w:val="00620ACD"/>
    <w:rPr>
      <w:rFonts w:eastAsiaTheme="minorEastAsia"/>
      <w:kern w:val="2"/>
      <w:sz w:val="24"/>
      <w:szCs w:val="24"/>
      <w:lang w:eastAsia="zh-TW"/>
      <w14:ligatures w14:val="standardContextual"/>
    </w:rPr>
    <w:tblPr/>
    <w:trPr>
      <w:cantSplit/>
    </w:trPr>
    <w:tblStylePr w:type="firstRow">
      <w:pPr>
        <w:wordWrap/>
        <w:jc w:val="center"/>
      </w:pPr>
      <w:rPr>
        <w:rFonts w:asciiTheme="minorHAnsi" w:eastAsiaTheme="minorEastAsia" w:hAnsiTheme="minorHAnsi" w:cstheme="minorBidi"/>
        <w:b/>
        <w:bCs/>
        <w:i w:val="0"/>
        <w:iCs w:val="0"/>
        <w:color w:val="FFFFFF" w:themeColor="background1"/>
        <w:sz w:val="24"/>
        <w:szCs w:val="24"/>
      </w:rPr>
      <w:tblPr/>
      <w:trPr>
        <w:cantSplit w:val="0"/>
        <w:tblHeader/>
      </w:trPr>
      <w:tcPr>
        <w:shd w:val="clear" w:color="auto" w:fill="38004C"/>
      </w:tc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620AC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odyText">
    <w:name w:val="Body Text"/>
    <w:basedOn w:val="Normal"/>
    <w:link w:val="BodyTextChar"/>
    <w:uiPriority w:val="99"/>
    <w:unhideWhenUsed/>
    <w:rsid w:val="00335CB3"/>
    <w:pPr>
      <w:spacing w:after="120"/>
    </w:pPr>
    <w:rPr>
      <w:rFonts w:asciiTheme="minorHAnsi" w:eastAsiaTheme="minorEastAsia" w:hAnsiTheme="minorHAnsi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335CB3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7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363</Words>
  <Characters>1681</Characters>
  <Application>Microsoft Office Word</Application>
  <DocSecurity>0</DocSecurity>
  <Lines>38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Mitch</dc:creator>
  <cp:keywords>[SEC=OFFICIAL]</cp:keywords>
  <dc:description/>
  <cp:lastModifiedBy>SMITH, Mitch</cp:lastModifiedBy>
  <cp:revision>4</cp:revision>
  <dcterms:created xsi:type="dcterms:W3CDTF">2025-07-07T05:06:00Z</dcterms:created>
  <dcterms:modified xsi:type="dcterms:W3CDTF">2025-07-22T02:18:00Z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Image_Header">
    <vt:lpwstr>C:\Program Files (x86)\Common Files\janusNET Shared\janusSEAL\Images\DocumentSlashBlue.png</vt:lpwstr>
  </property>
  <property fmtid="{D5CDD505-2E9C-101B-9397-08002B2CF9AE}" pid="3" name="PM_Caveats_Count">
    <vt:lpwstr>0</vt:lpwstr>
  </property>
  <property fmtid="{D5CDD505-2E9C-101B-9397-08002B2CF9AE}" pid="4" name="PM_DisplayValueSecClassificationWithQualifier">
    <vt:lpwstr>OFFICIAL</vt:lpwstr>
  </property>
  <property fmtid="{D5CDD505-2E9C-101B-9397-08002B2CF9AE}" pid="5" name="PM_Qualifier">
    <vt:lpwstr/>
  </property>
  <property fmtid="{D5CDD505-2E9C-101B-9397-08002B2CF9AE}" pid="6" name="PM_SecurityClassification">
    <vt:lpwstr>OFFICIAL</vt:lpwstr>
  </property>
  <property fmtid="{D5CDD505-2E9C-101B-9397-08002B2CF9AE}" pid="7" name="PM_InsertionValue">
    <vt:lpwstr>OFFICIAL</vt:lpwstr>
  </property>
  <property fmtid="{D5CDD505-2E9C-101B-9397-08002B2CF9AE}" pid="8" name="PM_Originating_FileId">
    <vt:lpwstr>462264BF2E614ED0B1A08395D7BDD379</vt:lpwstr>
  </property>
  <property fmtid="{D5CDD505-2E9C-101B-9397-08002B2CF9AE}" pid="9" name="PM_ProtectiveMarkingValue_Footer">
    <vt:lpwstr>OFFICIAL</vt:lpwstr>
  </property>
  <property fmtid="{D5CDD505-2E9C-101B-9397-08002B2CF9AE}" pid="10" name="PM_Originator_Hash_SHA1">
    <vt:lpwstr>B96AD5EBA7341D19448B906DC3A055ED1C932D2F</vt:lpwstr>
  </property>
  <property fmtid="{D5CDD505-2E9C-101B-9397-08002B2CF9AE}" pid="11" name="PM_OriginationTimeStamp">
    <vt:lpwstr>2024-02-20T22:35:34Z</vt:lpwstr>
  </property>
  <property fmtid="{D5CDD505-2E9C-101B-9397-08002B2CF9AE}" pid="12" name="PM_ProtectiveMarkingValue_Header">
    <vt:lpwstr>OFFICIAL</vt:lpwstr>
  </property>
  <property fmtid="{D5CDD505-2E9C-101B-9397-08002B2CF9AE}" pid="13" name="PM_ProtectiveMarkingImage_Footer">
    <vt:lpwstr>C:\Program Files (x86)\Common Files\janusNET Shared\janusSEAL\Images\DocumentSlashBlue.png</vt:lpwstr>
  </property>
  <property fmtid="{D5CDD505-2E9C-101B-9397-08002B2CF9AE}" pid="14" name="PM_Namespace">
    <vt:lpwstr>gov.au</vt:lpwstr>
  </property>
  <property fmtid="{D5CDD505-2E9C-101B-9397-08002B2CF9AE}" pid="15" name="PM_Version">
    <vt:lpwstr>2018.4</vt:lpwstr>
  </property>
  <property fmtid="{D5CDD505-2E9C-101B-9397-08002B2CF9AE}" pid="16" name="PM_Note">
    <vt:lpwstr/>
  </property>
  <property fmtid="{D5CDD505-2E9C-101B-9397-08002B2CF9AE}" pid="17" name="PM_Markers">
    <vt:lpwstr/>
  </property>
  <property fmtid="{D5CDD505-2E9C-101B-9397-08002B2CF9AE}" pid="18" name="PM_Display">
    <vt:lpwstr>OFFICIAL</vt:lpwstr>
  </property>
  <property fmtid="{D5CDD505-2E9C-101B-9397-08002B2CF9AE}" pid="19" name="PM_Hash_Version">
    <vt:lpwstr>2022.1</vt:lpwstr>
  </property>
  <property fmtid="{D5CDD505-2E9C-101B-9397-08002B2CF9AE}" pid="20" name="PM_Hash_Salt_Prev">
    <vt:lpwstr>B37930B07B108FBE501DF9F5E326DFCE</vt:lpwstr>
  </property>
  <property fmtid="{D5CDD505-2E9C-101B-9397-08002B2CF9AE}" pid="21" name="PM_Hash_Salt">
    <vt:lpwstr>CFDDEF0571FBEF00848B7D29359370C0</vt:lpwstr>
  </property>
  <property fmtid="{D5CDD505-2E9C-101B-9397-08002B2CF9AE}" pid="22" name="PM_Hash_SHA1">
    <vt:lpwstr>7574F51442B38CDF71E2F3B2D73E767E0C73FF0D</vt:lpwstr>
  </property>
  <property fmtid="{D5CDD505-2E9C-101B-9397-08002B2CF9AE}" pid="23" name="PM_OriginatorUserAccountName_SHA256">
    <vt:lpwstr>41A9F2FD22514E620C6CDFE56FAAB5E2B8E5A0522436B92F910CE559C2B77A2F</vt:lpwstr>
  </property>
  <property fmtid="{D5CDD505-2E9C-101B-9397-08002B2CF9AE}" pid="24" name="PM_OriginatorDomainName_SHA256">
    <vt:lpwstr>E83A2A66C4061446A7E3732E8D44762184B6B377D962B96C83DC624302585857</vt:lpwstr>
  </property>
  <property fmtid="{D5CDD505-2E9C-101B-9397-08002B2CF9AE}" pid="25" name="PM_SecurityClassification_Prev">
    <vt:lpwstr>OFFICIAL</vt:lpwstr>
  </property>
  <property fmtid="{D5CDD505-2E9C-101B-9397-08002B2CF9AE}" pid="26" name="PM_Qualifier_Prev">
    <vt:lpwstr/>
  </property>
  <property fmtid="{D5CDD505-2E9C-101B-9397-08002B2CF9AE}" pid="27" name="PM_Expires">
    <vt:lpwstr/>
  </property>
  <property fmtid="{D5CDD505-2E9C-101B-9397-08002B2CF9AE}" pid="28" name="MSIP_Label_eb34d90b-fc41-464d-af60-f74d721d0790_SetDate">
    <vt:lpwstr>2024-02-20T22:35:34Z</vt:lpwstr>
  </property>
  <property fmtid="{D5CDD505-2E9C-101B-9397-08002B2CF9AE}" pid="29" name="PMHMAC">
    <vt:lpwstr>v=2022.1;a=SHA256;h=C6188D81ACB7C9D9879769D6D774570FCDDC4B2D42A997C719772770443EF5F8</vt:lpwstr>
  </property>
  <property fmtid="{D5CDD505-2E9C-101B-9397-08002B2CF9AE}" pid="30" name="MSIP_Label_eb34d90b-fc41-464d-af60-f74d721d0790_Name">
    <vt:lpwstr>OFFICIAL</vt:lpwstr>
  </property>
  <property fmtid="{D5CDD505-2E9C-101B-9397-08002B2CF9AE}" pid="31" name="PM_DownTo">
    <vt:lpwstr/>
  </property>
  <property fmtid="{D5CDD505-2E9C-101B-9397-08002B2CF9AE}" pid="32" name="MSIP_Label_eb34d90b-fc41-464d-af60-f74d721d0790_SiteId">
    <vt:lpwstr>61e36dd1-ca6e-4d61-aa0a-2b4eb88317a3</vt:lpwstr>
  </property>
  <property fmtid="{D5CDD505-2E9C-101B-9397-08002B2CF9AE}" pid="33" name="MSIP_Label_eb34d90b-fc41-464d-af60-f74d721d0790_ContentBits">
    <vt:lpwstr>0</vt:lpwstr>
  </property>
  <property fmtid="{D5CDD505-2E9C-101B-9397-08002B2CF9AE}" pid="34" name="MSIP_Label_eb34d90b-fc41-464d-af60-f74d721d0790_Enabled">
    <vt:lpwstr>true</vt:lpwstr>
  </property>
  <property fmtid="{D5CDD505-2E9C-101B-9397-08002B2CF9AE}" pid="35" name="MSIP_Label_eb34d90b-fc41-464d-af60-f74d721d0790_Method">
    <vt:lpwstr>Privileged</vt:lpwstr>
  </property>
  <property fmtid="{D5CDD505-2E9C-101B-9397-08002B2CF9AE}" pid="36" name="MSIP_Label_eb34d90b-fc41-464d-af60-f74d721d0790_ActionId">
    <vt:lpwstr>6c9d377a463543a58ab69641f62f66e0</vt:lpwstr>
  </property>
  <property fmtid="{D5CDD505-2E9C-101B-9397-08002B2CF9AE}" pid="37" name="PMUuid">
    <vt:lpwstr>v=2022.2;d=gov.au;g=46DD6D7C-8107-577B-BC6E-F348953B2E44</vt:lpwstr>
  </property>
</Properties>
</file>