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D8BE2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r w:rsidR="00E216BE">
        <w:rPr>
          <w:b/>
          <w:sz w:val="32"/>
        </w:rPr>
        <w:t>Yolngu Matha (Djambarrpuyngu)</w:t>
      </w:r>
    </w:p>
    <w:p w14:paraId="19685656" w14:textId="32F650B6" w:rsidR="002D09A1" w:rsidRDefault="002D09A1" w:rsidP="002D09A1">
      <w:pPr>
        <w:spacing w:after="160"/>
        <w:rPr>
          <w:b/>
        </w:rPr>
      </w:pPr>
      <w:r w:rsidRPr="002D09A1">
        <w:rPr>
          <w:b/>
        </w:rPr>
        <w:t xml:space="preserve">How to </w:t>
      </w:r>
      <w:r w:rsidR="00452930">
        <w:rPr>
          <w:b/>
        </w:rPr>
        <w:t>keep your money and SmartCard safe</w:t>
      </w:r>
      <w:r w:rsidRPr="002D09A1">
        <w:rPr>
          <w:b/>
        </w:rPr>
        <w:t xml:space="preserve"> </w:t>
      </w:r>
    </w:p>
    <w:p w14:paraId="5894EA85" w14:textId="77777777" w:rsidR="00452930" w:rsidRPr="00452930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</w:rPr>
      </w:pPr>
      <w:proofErr w:type="spellStart"/>
      <w:r w:rsidRPr="00452930">
        <w:rPr>
          <w:b/>
        </w:rPr>
        <w:t>Nhaltjan</w:t>
      </w:r>
      <w:proofErr w:type="spellEnd"/>
      <w:r w:rsidRPr="00452930">
        <w:rPr>
          <w:b/>
        </w:rPr>
        <w:t xml:space="preserve"> </w:t>
      </w:r>
      <w:proofErr w:type="spellStart"/>
      <w:r w:rsidRPr="00452930">
        <w:rPr>
          <w:b/>
        </w:rPr>
        <w:t>dhu</w:t>
      </w:r>
      <w:proofErr w:type="spellEnd"/>
      <w:r w:rsidRPr="00452930">
        <w:rPr>
          <w:b/>
        </w:rPr>
        <w:t xml:space="preserve"> </w:t>
      </w:r>
      <w:proofErr w:type="spellStart"/>
      <w:r w:rsidRPr="00452930">
        <w:rPr>
          <w:b/>
        </w:rPr>
        <w:t>ŋayatham</w:t>
      </w:r>
      <w:proofErr w:type="spellEnd"/>
      <w:r w:rsidRPr="00452930">
        <w:rPr>
          <w:b/>
        </w:rPr>
        <w:t xml:space="preserve"> </w:t>
      </w:r>
      <w:proofErr w:type="spellStart"/>
      <w:r w:rsidRPr="00452930">
        <w:rPr>
          <w:b/>
        </w:rPr>
        <w:t>nhuŋu</w:t>
      </w:r>
      <w:proofErr w:type="spellEnd"/>
      <w:r w:rsidRPr="00452930">
        <w:rPr>
          <w:b/>
        </w:rPr>
        <w:t xml:space="preserve"> </w:t>
      </w:r>
      <w:proofErr w:type="spellStart"/>
      <w:r w:rsidRPr="00452930">
        <w:rPr>
          <w:b/>
        </w:rPr>
        <w:t>rrupiya</w:t>
      </w:r>
      <w:proofErr w:type="spellEnd"/>
      <w:r w:rsidRPr="00452930">
        <w:rPr>
          <w:b/>
        </w:rPr>
        <w:t xml:space="preserve"> ga SmartCard safe-</w:t>
      </w:r>
      <w:proofErr w:type="spellStart"/>
      <w:r w:rsidRPr="00452930">
        <w:rPr>
          <w:b/>
        </w:rPr>
        <w:t>kum</w:t>
      </w:r>
      <w:proofErr w:type="spellEnd"/>
    </w:p>
    <w:p w14:paraId="63F5C954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Mirithirr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ŋayi</w:t>
      </w:r>
      <w:proofErr w:type="spellEnd"/>
      <w:r>
        <w:rPr>
          <w:rFonts w:cs="Arial"/>
          <w:color w:val="000000" w:themeColor="text1"/>
        </w:rPr>
        <w:t xml:space="preserve"> important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ŋayatham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rrupiya</w:t>
      </w:r>
      <w:proofErr w:type="spellEnd"/>
      <w:r>
        <w:rPr>
          <w:rFonts w:cs="Arial"/>
          <w:color w:val="000000" w:themeColor="text1"/>
        </w:rPr>
        <w:t xml:space="preserve"> ga SmartCard safe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>.</w:t>
      </w:r>
    </w:p>
    <w:p w14:paraId="673993A0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Help-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ŋayathanaraw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safe-</w:t>
      </w:r>
      <w:proofErr w:type="spellStart"/>
      <w:r>
        <w:rPr>
          <w:rFonts w:cs="Arial"/>
          <w:color w:val="000000" w:themeColor="text1"/>
        </w:rPr>
        <w:t>kuny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>:</w:t>
      </w:r>
    </w:p>
    <w:p w14:paraId="26E1417C" w14:textId="77777777" w:rsidR="00452930" w:rsidRPr="00527BEB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gurrupul</w:t>
      </w:r>
      <w:proofErr w:type="spellEnd"/>
      <w:r>
        <w:rPr>
          <w:rFonts w:cs="Arial"/>
          <w:color w:val="000000" w:themeColor="text1"/>
        </w:rPr>
        <w:t xml:space="preserve"> wo lend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bawalamirriwal</w:t>
      </w:r>
      <w:proofErr w:type="spellEnd"/>
      <w:r>
        <w:rPr>
          <w:rFonts w:cs="Arial"/>
          <w:color w:val="000000" w:themeColor="text1"/>
        </w:rPr>
        <w:t xml:space="preserve">, including </w:t>
      </w:r>
      <w:proofErr w:type="spellStart"/>
      <w:r>
        <w:rPr>
          <w:rFonts w:cs="Arial"/>
          <w:color w:val="000000" w:themeColor="text1"/>
        </w:rPr>
        <w:t>gurruṯumirr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ḻundumirrin-guwal</w:t>
      </w:r>
      <w:proofErr w:type="spellEnd"/>
      <w:r>
        <w:rPr>
          <w:rFonts w:cs="Arial"/>
          <w:color w:val="000000" w:themeColor="text1"/>
        </w:rPr>
        <w:t xml:space="preserve"> mala</w:t>
      </w:r>
    </w:p>
    <w:p w14:paraId="2A99FC27" w14:textId="77777777" w:rsidR="00452930" w:rsidRPr="00D065B5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share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password wo PIN </w:t>
      </w:r>
      <w:proofErr w:type="spellStart"/>
      <w:r>
        <w:rPr>
          <w:rFonts w:cs="Arial"/>
          <w:color w:val="000000" w:themeColor="text1"/>
        </w:rPr>
        <w:t>bawalamirriwal</w:t>
      </w:r>
      <w:proofErr w:type="spellEnd"/>
    </w:p>
    <w:p w14:paraId="706B304B" w14:textId="77777777" w:rsidR="00452930" w:rsidRPr="00D065B5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set password wo PIN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bawalamirriy</w:t>
      </w:r>
      <w:proofErr w:type="spellEnd"/>
      <w:r>
        <w:rPr>
          <w:rFonts w:cs="Arial"/>
          <w:color w:val="000000" w:themeColor="text1"/>
        </w:rPr>
        <w:t xml:space="preserve"> easily </w:t>
      </w:r>
      <w:proofErr w:type="spellStart"/>
      <w:r>
        <w:rPr>
          <w:rFonts w:cs="Arial"/>
          <w:color w:val="000000" w:themeColor="text1"/>
        </w:rPr>
        <w:t>birrka’yurr</w:t>
      </w:r>
      <w:proofErr w:type="spellEnd"/>
    </w:p>
    <w:p w14:paraId="5B289C10" w14:textId="77777777" w:rsidR="00452930" w:rsidRPr="009A3BB4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wukirri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password wo PIN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easily </w:t>
      </w:r>
      <w:proofErr w:type="spellStart"/>
      <w:r>
        <w:rPr>
          <w:rFonts w:cs="Arial"/>
          <w:color w:val="000000" w:themeColor="text1"/>
        </w:rPr>
        <w:t>Yolŋuy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maḻŋ’maraŋ</w:t>
      </w:r>
      <w:proofErr w:type="spellEnd"/>
    </w:p>
    <w:p w14:paraId="3FF80487" w14:textId="77777777" w:rsidR="00452930" w:rsidRPr="00BA4F3B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let </w:t>
      </w:r>
      <w:proofErr w:type="spellStart"/>
      <w:r>
        <w:rPr>
          <w:rFonts w:cs="Arial"/>
          <w:color w:val="000000" w:themeColor="text1"/>
        </w:rPr>
        <w:t>bawalamirriny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nhänharaw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PIN-</w:t>
      </w:r>
      <w:proofErr w:type="spellStart"/>
      <w:r>
        <w:rPr>
          <w:rFonts w:cs="Arial"/>
          <w:color w:val="000000" w:themeColor="text1"/>
        </w:rPr>
        <w:t>gu</w:t>
      </w:r>
      <w:proofErr w:type="spellEnd"/>
    </w:p>
    <w:p w14:paraId="28D28C68" w14:textId="77777777" w:rsidR="00452930" w:rsidRPr="00953BA2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ŋurrkuŋ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</w:t>
      </w:r>
    </w:p>
    <w:p w14:paraId="306131B2" w14:textId="77777777" w:rsidR="00452930" w:rsidRPr="00275DAA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</w:t>
      </w:r>
      <w:r w:rsidRPr="00275DAA">
        <w:rPr>
          <w:rFonts w:cs="Arial"/>
          <w:color w:val="000000" w:themeColor="text1"/>
        </w:rPr>
        <w:t>e</w:t>
      </w:r>
      <w:r>
        <w:rPr>
          <w:rFonts w:cs="Arial"/>
          <w:color w:val="000000" w:themeColor="text1"/>
        </w:rPr>
        <w:t>ṉ</w:t>
      </w:r>
      <w:r w:rsidRPr="00275DAA">
        <w:rPr>
          <w:rFonts w:cs="Arial"/>
          <w:color w:val="000000" w:themeColor="text1"/>
        </w:rPr>
        <w:t>gu</w:t>
      </w:r>
      <w:r>
        <w:rPr>
          <w:rFonts w:cs="Arial"/>
          <w:color w:val="000000" w:themeColor="text1"/>
        </w:rPr>
        <w:t>ŋ</w:t>
      </w:r>
      <w:proofErr w:type="spellEnd"/>
      <w:r w:rsidRPr="00275DAA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 w:rsidRPr="00275DAA">
        <w:rPr>
          <w:rFonts w:cs="Arial"/>
          <w:color w:val="000000" w:themeColor="text1"/>
        </w:rPr>
        <w:t xml:space="preserve"> SmartCard </w:t>
      </w:r>
      <w:proofErr w:type="spellStart"/>
      <w:r w:rsidRPr="00275DAA">
        <w:rPr>
          <w:rFonts w:cs="Arial"/>
          <w:color w:val="000000" w:themeColor="text1"/>
        </w:rPr>
        <w:t>balanyamirriy</w:t>
      </w:r>
      <w:proofErr w:type="spellEnd"/>
      <w:r w:rsidRPr="00275DAA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 w:rsidRPr="00275DAA">
        <w:rPr>
          <w:rFonts w:cs="Arial"/>
          <w:color w:val="000000" w:themeColor="text1"/>
        </w:rPr>
        <w:t xml:space="preserve"> </w:t>
      </w:r>
      <w:proofErr w:type="spellStart"/>
      <w:r w:rsidRPr="00275DAA">
        <w:rPr>
          <w:rFonts w:cs="Arial"/>
          <w:color w:val="000000" w:themeColor="text1"/>
        </w:rPr>
        <w:t>dhawa</w:t>
      </w:r>
      <w:r>
        <w:rPr>
          <w:rFonts w:cs="Arial"/>
          <w:color w:val="000000" w:themeColor="text1"/>
        </w:rPr>
        <w:t>ṯth</w:t>
      </w:r>
      <w:r w:rsidRPr="00275DAA">
        <w:rPr>
          <w:rFonts w:cs="Arial"/>
          <w:color w:val="000000" w:themeColor="text1"/>
        </w:rPr>
        <w:t>una</w:t>
      </w:r>
      <w:proofErr w:type="spellEnd"/>
      <w:r w:rsidRPr="00275DAA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store-</w:t>
      </w:r>
      <w:proofErr w:type="spellStart"/>
      <w:r>
        <w:rPr>
          <w:rFonts w:cs="Arial"/>
          <w:color w:val="000000" w:themeColor="text1"/>
        </w:rPr>
        <w:t>ŋur</w:t>
      </w:r>
      <w:proofErr w:type="spellEnd"/>
    </w:p>
    <w:p w14:paraId="1BBC512F" w14:textId="77777777" w:rsidR="00452930" w:rsidRPr="00A41730" w:rsidRDefault="00452930" w:rsidP="00452930">
      <w:pPr>
        <w:pStyle w:val="ListParagraph"/>
        <w:numPr>
          <w:ilvl w:val="0"/>
          <w:numId w:val="17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add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digital wallet-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lika</w:t>
      </w:r>
      <w:proofErr w:type="spellEnd"/>
      <w:r>
        <w:rPr>
          <w:rFonts w:cs="Arial"/>
          <w:color w:val="000000" w:themeColor="text1"/>
        </w:rPr>
        <w:t xml:space="preserve"> share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mobile phone.</w:t>
      </w:r>
    </w:p>
    <w:p w14:paraId="2283318C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 xml:space="preserve"> add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digital wallet-</w:t>
      </w:r>
      <w:proofErr w:type="spellStart"/>
      <w:r>
        <w:rPr>
          <w:rFonts w:cs="Arial"/>
          <w:color w:val="000000" w:themeColor="text1"/>
        </w:rPr>
        <w:t>lildja</w:t>
      </w:r>
      <w:proofErr w:type="spellEnd"/>
      <w:r>
        <w:rPr>
          <w:rFonts w:cs="Arial"/>
          <w:color w:val="000000" w:themeColor="text1"/>
        </w:rPr>
        <w:t xml:space="preserve">, treat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device </w:t>
      </w:r>
      <w:proofErr w:type="spellStart"/>
      <w:r>
        <w:rPr>
          <w:rFonts w:cs="Arial"/>
          <w:color w:val="000000" w:themeColor="text1"/>
        </w:rPr>
        <w:t>nhakun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purse wo wallet ga </w:t>
      </w:r>
      <w:proofErr w:type="spellStart"/>
      <w:r>
        <w:rPr>
          <w:rFonts w:cs="Arial"/>
          <w:color w:val="000000" w:themeColor="text1"/>
        </w:rPr>
        <w:t>galki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ŋayathul</w:t>
      </w:r>
      <w:proofErr w:type="spellEnd"/>
      <w:r>
        <w:rPr>
          <w:rFonts w:cs="Arial"/>
          <w:color w:val="000000" w:themeColor="text1"/>
        </w:rPr>
        <w:t>.</w:t>
      </w:r>
    </w:p>
    <w:p w14:paraId="1E10878D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Ḻakaraŋ</w:t>
      </w:r>
      <w:proofErr w:type="spellEnd"/>
      <w:r>
        <w:rPr>
          <w:rFonts w:cs="Arial"/>
          <w:color w:val="000000" w:themeColor="text1"/>
        </w:rPr>
        <w:t xml:space="preserve"> Services Australia-</w:t>
      </w:r>
      <w:proofErr w:type="spellStart"/>
      <w:r>
        <w:rPr>
          <w:rFonts w:cs="Arial"/>
          <w:color w:val="000000" w:themeColor="text1"/>
        </w:rPr>
        <w:t>wal</w:t>
      </w:r>
      <w:proofErr w:type="spellEnd"/>
      <w:r>
        <w:rPr>
          <w:rFonts w:cs="Arial"/>
          <w:color w:val="000000" w:themeColor="text1"/>
        </w:rPr>
        <w:t>, wo Traditional Credit Union-</w:t>
      </w:r>
      <w:proofErr w:type="spellStart"/>
      <w:r>
        <w:rPr>
          <w:rFonts w:cs="Arial"/>
          <w:color w:val="000000" w:themeColor="text1"/>
        </w:rPr>
        <w:t>wal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bondin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yan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>:</w:t>
      </w:r>
    </w:p>
    <w:p w14:paraId="7B2CEED5" w14:textId="77777777" w:rsidR="00452930" w:rsidRPr="0089502C" w:rsidRDefault="00452930" w:rsidP="00452930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winya’yurr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manaŋin</w:t>
      </w:r>
      <w:proofErr w:type="spellEnd"/>
      <w:r>
        <w:rPr>
          <w:rFonts w:cs="Arial"/>
          <w:color w:val="000000" w:themeColor="text1"/>
        </w:rPr>
        <w:t xml:space="preserve"> wo damaged-puy</w:t>
      </w:r>
    </w:p>
    <w:p w14:paraId="05D34D94" w14:textId="77777777" w:rsidR="00452930" w:rsidRPr="00335992" w:rsidRDefault="00452930" w:rsidP="00452930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Yolngu </w:t>
      </w:r>
      <w:proofErr w:type="spellStart"/>
      <w:r>
        <w:rPr>
          <w:rFonts w:cs="Arial"/>
          <w:color w:val="000000" w:themeColor="text1"/>
        </w:rPr>
        <w:t>marŋgi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online account password-</w:t>
      </w:r>
      <w:proofErr w:type="spellStart"/>
      <w:r>
        <w:rPr>
          <w:rFonts w:cs="Arial"/>
          <w:color w:val="000000" w:themeColor="text1"/>
        </w:rPr>
        <w:t>ku</w:t>
      </w:r>
      <w:proofErr w:type="spellEnd"/>
      <w:r>
        <w:rPr>
          <w:rFonts w:cs="Arial"/>
          <w:color w:val="000000" w:themeColor="text1"/>
        </w:rPr>
        <w:t xml:space="preserve"> wo SmartCard PIN-</w:t>
      </w:r>
      <w:proofErr w:type="spellStart"/>
      <w:r>
        <w:rPr>
          <w:rFonts w:cs="Arial"/>
          <w:color w:val="000000" w:themeColor="text1"/>
        </w:rPr>
        <w:t>gu</w:t>
      </w:r>
      <w:proofErr w:type="spellEnd"/>
    </w:p>
    <w:p w14:paraId="1653E555" w14:textId="77777777" w:rsidR="00452930" w:rsidRPr="008F6C0A" w:rsidRDefault="00452930" w:rsidP="00452930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winya’yurr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>
        <w:rPr>
          <w:rFonts w:cs="Arial"/>
          <w:color w:val="000000" w:themeColor="text1"/>
        </w:rPr>
        <w:t xml:space="preserve"> device</w:t>
      </w:r>
    </w:p>
    <w:p w14:paraId="2B91BB0E" w14:textId="77777777" w:rsidR="00452930" w:rsidRPr="00E1537E" w:rsidRDefault="00452930" w:rsidP="00452930">
      <w:pPr>
        <w:pStyle w:val="ListParagraph"/>
        <w:numPr>
          <w:ilvl w:val="0"/>
          <w:numId w:val="18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transaction ga </w:t>
      </w:r>
      <w:proofErr w:type="spellStart"/>
      <w:r>
        <w:rPr>
          <w:rFonts w:cs="Arial"/>
          <w:color w:val="000000" w:themeColor="text1"/>
        </w:rPr>
        <w:t>ŋorra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yaka</w:t>
      </w:r>
      <w:proofErr w:type="spellEnd"/>
      <w:r>
        <w:rPr>
          <w:rFonts w:cs="Arial"/>
          <w:color w:val="000000" w:themeColor="text1"/>
        </w:rPr>
        <w:t xml:space="preserve"> ga </w:t>
      </w:r>
      <w:proofErr w:type="spellStart"/>
      <w:r>
        <w:rPr>
          <w:rFonts w:cs="Arial"/>
          <w:color w:val="000000" w:themeColor="text1"/>
        </w:rPr>
        <w:t>dharaŋan</w:t>
      </w:r>
      <w:proofErr w:type="spellEnd"/>
      <w:r>
        <w:rPr>
          <w:rFonts w:cs="Arial"/>
          <w:color w:val="000000" w:themeColor="text1"/>
        </w:rPr>
        <w:t>.</w:t>
      </w:r>
    </w:p>
    <w:p w14:paraId="10C1E560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buluny</w:t>
      </w:r>
      <w:proofErr w:type="spellEnd"/>
      <w:r>
        <w:rPr>
          <w:rFonts w:cs="Arial"/>
          <w:color w:val="000000" w:themeColor="text1"/>
        </w:rPr>
        <w:t xml:space="preserve"> log in </w:t>
      </w:r>
      <w:proofErr w:type="spellStart"/>
      <w:r>
        <w:rPr>
          <w:rFonts w:cs="Arial"/>
          <w:color w:val="000000" w:themeColor="text1"/>
        </w:rPr>
        <w:t>nhokal</w:t>
      </w:r>
      <w:proofErr w:type="spellEnd"/>
      <w:r>
        <w:rPr>
          <w:rFonts w:cs="Arial"/>
          <w:color w:val="000000" w:themeColor="text1"/>
        </w:rPr>
        <w:t xml:space="preserve"> SmartCard wo TCU SmartCard online account-</w:t>
      </w:r>
      <w:proofErr w:type="spellStart"/>
      <w:r>
        <w:rPr>
          <w:rFonts w:cs="Arial"/>
          <w:color w:val="000000" w:themeColor="text1"/>
        </w:rPr>
        <w:t>lil</w:t>
      </w:r>
      <w:proofErr w:type="spellEnd"/>
      <w:r>
        <w:rPr>
          <w:rFonts w:cs="Arial"/>
          <w:color w:val="000000" w:themeColor="text1"/>
        </w:rPr>
        <w:t xml:space="preserve">, </w:t>
      </w:r>
      <w:proofErr w:type="spellStart"/>
      <w:r>
        <w:rPr>
          <w:rFonts w:cs="Arial"/>
          <w:color w:val="000000" w:themeColor="text1"/>
        </w:rPr>
        <w:t>marrka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dhu</w:t>
      </w:r>
      <w:proofErr w:type="spellEnd"/>
      <w:r>
        <w:rPr>
          <w:rFonts w:cs="Arial"/>
          <w:color w:val="000000" w:themeColor="text1"/>
        </w:rPr>
        <w:t>:</w:t>
      </w:r>
    </w:p>
    <w:p w14:paraId="79894CD1" w14:textId="77777777" w:rsidR="00452930" w:rsidRPr="00E10959" w:rsidRDefault="00452930" w:rsidP="00452930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E10959">
        <w:rPr>
          <w:rFonts w:cs="Arial"/>
          <w:color w:val="000000" w:themeColor="text1"/>
        </w:rPr>
        <w:t>off</w:t>
      </w:r>
      <w:r>
        <w:rPr>
          <w:rFonts w:cs="Arial"/>
          <w:color w:val="000000" w:themeColor="text1"/>
        </w:rPr>
        <w:t>-</w:t>
      </w:r>
      <w:r w:rsidRPr="00E10959">
        <w:rPr>
          <w:rFonts w:cs="Arial"/>
          <w:color w:val="000000" w:themeColor="text1"/>
        </w:rPr>
        <w:t xml:space="preserve">gum </w:t>
      </w:r>
      <w:r>
        <w:rPr>
          <w:rFonts w:cs="Arial"/>
          <w:color w:val="000000" w:themeColor="text1"/>
        </w:rPr>
        <w:t>wo</w:t>
      </w:r>
      <w:r w:rsidRPr="00E10959">
        <w:rPr>
          <w:rFonts w:cs="Arial"/>
          <w:color w:val="000000" w:themeColor="text1"/>
        </w:rPr>
        <w:t xml:space="preserve"> block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 w:rsidRPr="00E10959"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 w:rsidRPr="00E10959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 w:rsidRPr="00E10959">
        <w:rPr>
          <w:rFonts w:cs="Arial"/>
          <w:color w:val="000000" w:themeColor="text1"/>
        </w:rPr>
        <w:t xml:space="preserve"> </w:t>
      </w:r>
      <w:proofErr w:type="spellStart"/>
      <w:r w:rsidRPr="00E10959">
        <w:rPr>
          <w:rFonts w:cs="Arial"/>
          <w:color w:val="000000" w:themeColor="text1"/>
        </w:rPr>
        <w:t>winya</w:t>
      </w:r>
      <w:r>
        <w:rPr>
          <w:rFonts w:cs="Arial"/>
          <w:color w:val="000000" w:themeColor="text1"/>
        </w:rPr>
        <w:t>’</w:t>
      </w:r>
      <w:r w:rsidRPr="00E10959">
        <w:rPr>
          <w:rFonts w:cs="Arial"/>
          <w:color w:val="000000" w:themeColor="text1"/>
        </w:rPr>
        <w:t>yurr</w:t>
      </w:r>
      <w:proofErr w:type="spellEnd"/>
      <w:r w:rsidRPr="00E10959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wo</w:t>
      </w:r>
      <w:r w:rsidRPr="00E10959">
        <w:rPr>
          <w:rFonts w:cs="Arial"/>
          <w:color w:val="000000" w:themeColor="text1"/>
        </w:rPr>
        <w:t xml:space="preserve"> </w:t>
      </w:r>
      <w:proofErr w:type="spellStart"/>
      <w:r w:rsidRPr="00E10959">
        <w:rPr>
          <w:rFonts w:cs="Arial"/>
          <w:color w:val="000000" w:themeColor="text1"/>
        </w:rPr>
        <w:t>mana</w:t>
      </w:r>
      <w:r>
        <w:rPr>
          <w:rFonts w:cs="Arial"/>
          <w:color w:val="000000" w:themeColor="text1"/>
        </w:rPr>
        <w:t>ŋ</w:t>
      </w:r>
      <w:r w:rsidRPr="00E10959">
        <w:rPr>
          <w:rFonts w:cs="Arial"/>
          <w:color w:val="000000" w:themeColor="text1"/>
        </w:rPr>
        <w:t>i</w:t>
      </w:r>
      <w:proofErr w:type="spellEnd"/>
    </w:p>
    <w:p w14:paraId="2354EFEE" w14:textId="77777777" w:rsidR="00452930" w:rsidRPr="007667E4" w:rsidRDefault="00452930" w:rsidP="00452930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s</w:t>
      </w:r>
      <w:r w:rsidRPr="007667E4">
        <w:rPr>
          <w:rFonts w:cs="Arial"/>
          <w:color w:val="000000" w:themeColor="text1"/>
        </w:rPr>
        <w:t xml:space="preserve">et up alerts mala </w:t>
      </w:r>
      <w:proofErr w:type="spellStart"/>
      <w:r w:rsidRPr="007667E4">
        <w:rPr>
          <w:rFonts w:cs="Arial"/>
          <w:color w:val="000000" w:themeColor="text1"/>
        </w:rPr>
        <w:t>marrka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 w:rsidRPr="007667E4">
        <w:rPr>
          <w:rFonts w:cs="Arial"/>
          <w:color w:val="000000" w:themeColor="text1"/>
        </w:rPr>
        <w:t>dhuka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ḻakaram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 w:rsidRPr="007667E4">
        <w:rPr>
          <w:rFonts w:cs="Arial"/>
          <w:color w:val="000000" w:themeColor="text1"/>
        </w:rPr>
        <w:t>nhokal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 w:rsidRPr="007667E4">
        <w:rPr>
          <w:rFonts w:cs="Arial"/>
          <w:color w:val="000000" w:themeColor="text1"/>
        </w:rPr>
        <w:t>balanyamirriy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 w:rsidRPr="007667E4">
        <w:rPr>
          <w:rFonts w:cs="Arial"/>
          <w:color w:val="000000" w:themeColor="text1"/>
        </w:rPr>
        <w:t>dhu</w:t>
      </w:r>
      <w:proofErr w:type="spellEnd"/>
      <w:r w:rsidRPr="007667E4">
        <w:rPr>
          <w:rFonts w:cs="Arial"/>
          <w:color w:val="000000" w:themeColor="text1"/>
        </w:rPr>
        <w:t xml:space="preserve"> transaction declines </w:t>
      </w:r>
      <w:r>
        <w:rPr>
          <w:rFonts w:cs="Arial"/>
          <w:color w:val="000000" w:themeColor="text1"/>
        </w:rPr>
        <w:t>wo</w:t>
      </w:r>
      <w:r w:rsidRPr="007667E4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nhuŋu</w:t>
      </w:r>
      <w:proofErr w:type="spellEnd"/>
      <w:r w:rsidRPr="007667E4">
        <w:rPr>
          <w:rFonts w:cs="Arial"/>
          <w:color w:val="000000" w:themeColor="text1"/>
        </w:rPr>
        <w:t xml:space="preserve"> </w:t>
      </w:r>
      <w:proofErr w:type="spellStart"/>
      <w:r w:rsidRPr="007667E4">
        <w:rPr>
          <w:rFonts w:cs="Arial"/>
          <w:color w:val="000000" w:themeColor="text1"/>
        </w:rPr>
        <w:t>nyumuku</w:t>
      </w:r>
      <w:r>
        <w:rPr>
          <w:rFonts w:cs="Arial"/>
          <w:color w:val="000000" w:themeColor="text1"/>
        </w:rPr>
        <w:t>ṉ</w:t>
      </w:r>
      <w:r w:rsidRPr="007667E4">
        <w:rPr>
          <w:rFonts w:cs="Arial"/>
          <w:color w:val="000000" w:themeColor="text1"/>
        </w:rPr>
        <w:t>iny</w:t>
      </w:r>
      <w:proofErr w:type="spellEnd"/>
      <w:r w:rsidRPr="007667E4">
        <w:rPr>
          <w:rFonts w:cs="Arial"/>
          <w:color w:val="000000" w:themeColor="text1"/>
        </w:rPr>
        <w:t xml:space="preserve"> balance</w:t>
      </w:r>
    </w:p>
    <w:p w14:paraId="0C8536A2" w14:textId="77777777" w:rsidR="00452930" w:rsidRPr="00820B66" w:rsidRDefault="00452930" w:rsidP="00452930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t</w:t>
      </w:r>
      <w:r w:rsidRPr="00820B66">
        <w:rPr>
          <w:rFonts w:cs="Arial"/>
          <w:color w:val="000000" w:themeColor="text1"/>
        </w:rPr>
        <w:t>ap to pay on</w:t>
      </w:r>
      <w:r>
        <w:rPr>
          <w:rFonts w:cs="Arial"/>
          <w:color w:val="000000" w:themeColor="text1"/>
        </w:rPr>
        <w:t>-</w:t>
      </w:r>
      <w:r w:rsidRPr="00820B66">
        <w:rPr>
          <w:rFonts w:cs="Arial"/>
          <w:color w:val="000000" w:themeColor="text1"/>
        </w:rPr>
        <w:t xml:space="preserve">gum </w:t>
      </w:r>
      <w:r>
        <w:rPr>
          <w:rFonts w:cs="Arial"/>
          <w:color w:val="000000" w:themeColor="text1"/>
        </w:rPr>
        <w:t>wo</w:t>
      </w:r>
      <w:r w:rsidRPr="00820B66">
        <w:rPr>
          <w:rFonts w:cs="Arial"/>
          <w:color w:val="000000" w:themeColor="text1"/>
        </w:rPr>
        <w:t xml:space="preserve"> off</w:t>
      </w:r>
      <w:r>
        <w:rPr>
          <w:rFonts w:cs="Arial"/>
          <w:color w:val="000000" w:themeColor="text1"/>
        </w:rPr>
        <w:t>-g</w:t>
      </w:r>
      <w:r w:rsidRPr="00820B66">
        <w:rPr>
          <w:rFonts w:cs="Arial"/>
          <w:color w:val="000000" w:themeColor="text1"/>
        </w:rPr>
        <w:t>um, wo</w:t>
      </w:r>
    </w:p>
    <w:p w14:paraId="6D8DAF07" w14:textId="77777777" w:rsidR="00452930" w:rsidRPr="00820B66" w:rsidRDefault="00452930" w:rsidP="00452930">
      <w:pPr>
        <w:pStyle w:val="ListParagraph"/>
        <w:numPr>
          <w:ilvl w:val="0"/>
          <w:numId w:val="19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o</w:t>
      </w:r>
      <w:r w:rsidRPr="00820B66">
        <w:rPr>
          <w:rFonts w:cs="Arial"/>
          <w:color w:val="000000" w:themeColor="text1"/>
        </w:rPr>
        <w:t>rder</w:t>
      </w:r>
      <w:r>
        <w:rPr>
          <w:rFonts w:cs="Arial"/>
          <w:color w:val="000000" w:themeColor="text1"/>
        </w:rPr>
        <w:t>-</w:t>
      </w:r>
      <w:r w:rsidRPr="00820B66">
        <w:rPr>
          <w:rFonts w:cs="Arial"/>
          <w:color w:val="000000" w:themeColor="text1"/>
        </w:rPr>
        <w:t xml:space="preserve">n replacement </w:t>
      </w:r>
      <w:r>
        <w:rPr>
          <w:rFonts w:cs="Arial"/>
          <w:color w:val="000000" w:themeColor="text1"/>
        </w:rPr>
        <w:t>SmartC</w:t>
      </w:r>
      <w:r w:rsidRPr="00820B66">
        <w:rPr>
          <w:rFonts w:cs="Arial"/>
          <w:color w:val="000000" w:themeColor="text1"/>
        </w:rPr>
        <w:t>ard</w:t>
      </w:r>
      <w:r>
        <w:rPr>
          <w:rFonts w:cs="Arial"/>
          <w:color w:val="000000" w:themeColor="text1"/>
        </w:rPr>
        <w:t>-</w:t>
      </w:r>
      <w:proofErr w:type="spellStart"/>
      <w:r w:rsidRPr="00820B66">
        <w:rPr>
          <w:rFonts w:cs="Arial"/>
          <w:color w:val="000000" w:themeColor="text1"/>
        </w:rPr>
        <w:t>nha</w:t>
      </w:r>
      <w:proofErr w:type="spellEnd"/>
      <w:r>
        <w:rPr>
          <w:rFonts w:cs="Arial"/>
          <w:color w:val="000000" w:themeColor="text1"/>
        </w:rPr>
        <w:t>.</w:t>
      </w:r>
    </w:p>
    <w:p w14:paraId="6F809900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lastRenderedPageBreak/>
        <w:t>Ŋunhiyi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E13098">
        <w:rPr>
          <w:rFonts w:cs="Arial"/>
          <w:b/>
          <w:bCs/>
          <w:color w:val="000000" w:themeColor="text1"/>
        </w:rPr>
        <w:t>nhe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need</w:t>
      </w:r>
      <w:r>
        <w:rPr>
          <w:rFonts w:cs="Arial"/>
          <w:b/>
          <w:bCs/>
          <w:color w:val="000000" w:themeColor="text1"/>
        </w:rPr>
        <w:t xml:space="preserve"> </w:t>
      </w:r>
      <w:proofErr w:type="spellStart"/>
      <w:r>
        <w:rPr>
          <w:rFonts w:cs="Arial"/>
          <w:b/>
          <w:bCs/>
          <w:color w:val="000000" w:themeColor="text1"/>
        </w:rPr>
        <w:t>guŋga’yunaraw</w:t>
      </w:r>
      <w:proofErr w:type="spellEnd"/>
      <w:r>
        <w:rPr>
          <w:rFonts w:cs="Arial"/>
          <w:b/>
          <w:bCs/>
          <w:color w:val="000000" w:themeColor="text1"/>
        </w:rPr>
        <w:t xml:space="preserve"> wo </w:t>
      </w:r>
      <w:proofErr w:type="spellStart"/>
      <w:r w:rsidRPr="00E13098">
        <w:rPr>
          <w:rFonts w:cs="Arial"/>
          <w:b/>
          <w:bCs/>
          <w:color w:val="000000" w:themeColor="text1"/>
        </w:rPr>
        <w:t>bulu</w:t>
      </w:r>
      <w:proofErr w:type="spellEnd"/>
      <w:r w:rsidRPr="00E13098">
        <w:rPr>
          <w:rFonts w:cs="Arial"/>
          <w:b/>
          <w:bCs/>
          <w:color w:val="000000" w:themeColor="text1"/>
        </w:rPr>
        <w:t xml:space="preserve"> </w:t>
      </w:r>
      <w:r>
        <w:rPr>
          <w:rFonts w:cs="Arial"/>
          <w:b/>
          <w:bCs/>
          <w:color w:val="000000" w:themeColor="text1"/>
        </w:rPr>
        <w:t>information-</w:t>
      </w:r>
      <w:proofErr w:type="spellStart"/>
      <w:r>
        <w:rPr>
          <w:rFonts w:cs="Arial"/>
          <w:b/>
          <w:bCs/>
          <w:color w:val="000000" w:themeColor="text1"/>
        </w:rPr>
        <w:t>gu</w:t>
      </w:r>
      <w:proofErr w:type="spellEnd"/>
      <w:r>
        <w:rPr>
          <w:rFonts w:cs="Arial"/>
          <w:b/>
          <w:bCs/>
          <w:color w:val="000000" w:themeColor="text1"/>
        </w:rPr>
        <w:t>:</w:t>
      </w:r>
    </w:p>
    <w:p w14:paraId="337A7FC6" w14:textId="77777777" w:rsidR="00452930" w:rsidRPr="00ED32B9" w:rsidRDefault="00452930" w:rsidP="00452930">
      <w:pPr>
        <w:pStyle w:val="ListParagraph"/>
        <w:numPr>
          <w:ilvl w:val="0"/>
          <w:numId w:val="2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Marrtji</w:t>
      </w:r>
      <w:proofErr w:type="spellEnd"/>
      <w:r>
        <w:rPr>
          <w:rFonts w:cs="Arial"/>
          <w:color w:val="000000" w:themeColor="text1"/>
        </w:rPr>
        <w:t xml:space="preserve"> servicesaustralia.gov.au/smartcard-</w:t>
      </w:r>
      <w:proofErr w:type="spellStart"/>
      <w:r>
        <w:rPr>
          <w:rFonts w:cs="Arial"/>
          <w:color w:val="000000" w:themeColor="text1"/>
        </w:rPr>
        <w:t>lil</w:t>
      </w:r>
      <w:proofErr w:type="spellEnd"/>
    </w:p>
    <w:p w14:paraId="7D84A29F" w14:textId="77777777" w:rsidR="00452930" w:rsidRPr="00ED32B9" w:rsidRDefault="00452930" w:rsidP="00452930">
      <w:pPr>
        <w:pStyle w:val="ListParagraph"/>
        <w:numPr>
          <w:ilvl w:val="0"/>
          <w:numId w:val="2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1800 252 604-lil (</w:t>
      </w:r>
      <w:proofErr w:type="spellStart"/>
      <w:r>
        <w:rPr>
          <w:rFonts w:cs="Arial"/>
          <w:color w:val="000000" w:themeColor="text1"/>
        </w:rPr>
        <w:t>manymak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balaŋ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ŋäŋ’thurr</w:t>
      </w:r>
      <w:proofErr w:type="spellEnd"/>
      <w:r>
        <w:rPr>
          <w:rFonts w:cs="Arial"/>
          <w:color w:val="000000" w:themeColor="text1"/>
        </w:rPr>
        <w:t xml:space="preserve"> interpreter-w </w:t>
      </w:r>
      <w:proofErr w:type="spellStart"/>
      <w:r>
        <w:rPr>
          <w:rFonts w:cs="Arial"/>
          <w:color w:val="000000" w:themeColor="text1"/>
        </w:rPr>
        <w:t>ŋunhiyi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nhe</w:t>
      </w:r>
      <w:proofErr w:type="spellEnd"/>
      <w:r>
        <w:rPr>
          <w:rFonts w:cs="Arial"/>
          <w:color w:val="000000" w:themeColor="text1"/>
        </w:rPr>
        <w:t xml:space="preserve"> need), wo</w:t>
      </w:r>
    </w:p>
    <w:p w14:paraId="645FA9D7" w14:textId="77777777" w:rsidR="00452930" w:rsidRPr="00ED32B9" w:rsidRDefault="00452930" w:rsidP="00452930">
      <w:pPr>
        <w:pStyle w:val="ListParagraph"/>
        <w:numPr>
          <w:ilvl w:val="0"/>
          <w:numId w:val="2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Visit service centre-</w:t>
      </w:r>
      <w:proofErr w:type="spellStart"/>
      <w:r>
        <w:rPr>
          <w:rFonts w:cs="Arial"/>
          <w:color w:val="000000" w:themeColor="text1"/>
        </w:rPr>
        <w:t>ny</w:t>
      </w:r>
      <w:proofErr w:type="spellEnd"/>
      <w:r>
        <w:rPr>
          <w:rFonts w:cs="Arial"/>
          <w:color w:val="000000" w:themeColor="text1"/>
        </w:rPr>
        <w:t>.</w:t>
      </w:r>
    </w:p>
    <w:p w14:paraId="45039584" w14:textId="77777777" w:rsidR="00452930" w:rsidRPr="009B18A2" w:rsidRDefault="00452930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b/>
          <w:bCs/>
          <w:color w:val="000000" w:themeColor="text1"/>
        </w:rPr>
        <w:t>Ŋunhiyi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22330B">
        <w:rPr>
          <w:rFonts w:cs="Arial"/>
          <w:b/>
          <w:bCs/>
          <w:color w:val="000000" w:themeColor="text1"/>
        </w:rPr>
        <w:t>nhe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ga </w:t>
      </w:r>
      <w:proofErr w:type="spellStart"/>
      <w:r>
        <w:rPr>
          <w:rFonts w:cs="Arial"/>
          <w:b/>
          <w:bCs/>
          <w:color w:val="000000" w:themeColor="text1"/>
        </w:rPr>
        <w:t>ŋayatham</w:t>
      </w:r>
      <w:proofErr w:type="spellEnd"/>
      <w:r w:rsidRPr="0022330B">
        <w:rPr>
          <w:rFonts w:cs="Arial"/>
          <w:b/>
          <w:bCs/>
          <w:color w:val="000000" w:themeColor="text1"/>
        </w:rPr>
        <w:t xml:space="preserve"> TCU SmartCard:</w:t>
      </w:r>
    </w:p>
    <w:p w14:paraId="358BBED2" w14:textId="77777777" w:rsidR="00452930" w:rsidRPr="00ED32B9" w:rsidRDefault="00452930" w:rsidP="00452930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BA34D8">
        <w:rPr>
          <w:rFonts w:cs="Arial"/>
          <w:color w:val="000000" w:themeColor="text1"/>
        </w:rPr>
        <w:t>Marrtj</w:t>
      </w:r>
      <w:r>
        <w:rPr>
          <w:rFonts w:cs="Arial"/>
          <w:color w:val="000000" w:themeColor="text1"/>
        </w:rPr>
        <w:t>i</w:t>
      </w:r>
      <w:proofErr w:type="spellEnd"/>
      <w:r w:rsidRPr="00BA34D8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tcu.</w:t>
      </w:r>
      <w:r w:rsidRPr="00BA34D8">
        <w:rPr>
          <w:rFonts w:cs="Arial"/>
          <w:color w:val="000000" w:themeColor="text1"/>
        </w:rPr>
        <w:t>com</w:t>
      </w:r>
      <w:r>
        <w:rPr>
          <w:rFonts w:cs="Arial"/>
          <w:color w:val="000000" w:themeColor="text1"/>
        </w:rPr>
        <w:t>.au/s</w:t>
      </w:r>
      <w:r w:rsidRPr="00BA34D8">
        <w:rPr>
          <w:rFonts w:cs="Arial"/>
          <w:color w:val="000000" w:themeColor="text1"/>
        </w:rPr>
        <w:t>mart</w:t>
      </w:r>
      <w:r>
        <w:rPr>
          <w:rFonts w:cs="Arial"/>
          <w:color w:val="000000" w:themeColor="text1"/>
        </w:rPr>
        <w:t>c</w:t>
      </w:r>
      <w:r w:rsidRPr="00BA34D8">
        <w:rPr>
          <w:rFonts w:cs="Arial"/>
          <w:color w:val="000000" w:themeColor="text1"/>
        </w:rPr>
        <w:t>ard-</w:t>
      </w:r>
      <w:proofErr w:type="spellStart"/>
      <w:r w:rsidRPr="00BA34D8">
        <w:rPr>
          <w:rFonts w:cs="Arial"/>
          <w:color w:val="000000" w:themeColor="text1"/>
        </w:rPr>
        <w:t>lil</w:t>
      </w:r>
      <w:proofErr w:type="spellEnd"/>
    </w:p>
    <w:p w14:paraId="7F1016DC" w14:textId="77777777" w:rsidR="00452930" w:rsidRPr="00452930" w:rsidRDefault="00452930" w:rsidP="00452930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Riŋimap</w:t>
      </w:r>
      <w:proofErr w:type="spellEnd"/>
      <w:r>
        <w:rPr>
          <w:rFonts w:cs="Arial"/>
          <w:color w:val="000000" w:themeColor="text1"/>
        </w:rPr>
        <w:t xml:space="preserve"> TCU-w </w:t>
      </w:r>
      <w:proofErr w:type="spellStart"/>
      <w:r>
        <w:rPr>
          <w:rFonts w:cs="Arial"/>
          <w:color w:val="000000" w:themeColor="text1"/>
        </w:rPr>
        <w:t>dhipal</w:t>
      </w:r>
      <w:proofErr w:type="spellEnd"/>
      <w:r>
        <w:rPr>
          <w:rFonts w:cs="Arial"/>
          <w:color w:val="000000" w:themeColor="text1"/>
        </w:rPr>
        <w:t xml:space="preserve"> 1800 828 232-lil, wo</w:t>
      </w:r>
    </w:p>
    <w:p w14:paraId="0741710F" w14:textId="458449CD" w:rsidR="00452930" w:rsidRPr="00452930" w:rsidRDefault="00452930" w:rsidP="00452930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452930">
        <w:rPr>
          <w:rFonts w:cs="Arial"/>
          <w:color w:val="000000" w:themeColor="text1"/>
        </w:rPr>
        <w:t>Visit TCU-w branch.</w:t>
      </w:r>
    </w:p>
    <w:p w14:paraId="67CF5D64" w14:textId="59C7AC84" w:rsidR="007B0256" w:rsidRPr="004C6E2E" w:rsidRDefault="007B0256" w:rsidP="00452930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7B0256" w:rsidRPr="004C6E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CC288" w14:textId="77777777" w:rsidR="00230A6A" w:rsidRDefault="00230A6A" w:rsidP="00B04ED8">
      <w:pPr>
        <w:spacing w:after="0" w:line="240" w:lineRule="auto"/>
      </w:pPr>
      <w:r>
        <w:separator/>
      </w:r>
    </w:p>
  </w:endnote>
  <w:endnote w:type="continuationSeparator" w:id="0">
    <w:p w14:paraId="5B6B2AFC" w14:textId="77777777" w:rsidR="00230A6A" w:rsidRDefault="00230A6A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7EBC" w14:textId="77777777" w:rsidR="00230A6A" w:rsidRDefault="00230A6A" w:rsidP="00B04ED8">
      <w:pPr>
        <w:spacing w:after="0" w:line="240" w:lineRule="auto"/>
      </w:pPr>
      <w:r>
        <w:separator/>
      </w:r>
    </w:p>
  </w:footnote>
  <w:footnote w:type="continuationSeparator" w:id="0">
    <w:p w14:paraId="4661E0BF" w14:textId="77777777" w:rsidR="00230A6A" w:rsidRDefault="00230A6A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D077E"/>
    <w:multiLevelType w:val="hybridMultilevel"/>
    <w:tmpl w:val="5CE2D1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87815"/>
    <w:multiLevelType w:val="hybridMultilevel"/>
    <w:tmpl w:val="38A47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A0746"/>
    <w:multiLevelType w:val="hybridMultilevel"/>
    <w:tmpl w:val="98081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66FBA"/>
    <w:multiLevelType w:val="hybridMultilevel"/>
    <w:tmpl w:val="FD2E7B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D6415C"/>
    <w:multiLevelType w:val="hybridMultilevel"/>
    <w:tmpl w:val="6DFAA6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40772A"/>
    <w:multiLevelType w:val="hybridMultilevel"/>
    <w:tmpl w:val="3BD49A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B402C"/>
    <w:multiLevelType w:val="hybridMultilevel"/>
    <w:tmpl w:val="B9EC19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A13B8"/>
    <w:multiLevelType w:val="hybridMultilevel"/>
    <w:tmpl w:val="645EF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855DA0"/>
    <w:multiLevelType w:val="hybridMultilevel"/>
    <w:tmpl w:val="B5B223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A7F4A"/>
    <w:multiLevelType w:val="hybridMultilevel"/>
    <w:tmpl w:val="27BE1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61784"/>
    <w:multiLevelType w:val="hybridMultilevel"/>
    <w:tmpl w:val="BA2EE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C3CE2"/>
    <w:multiLevelType w:val="hybridMultilevel"/>
    <w:tmpl w:val="87EC09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19"/>
  </w:num>
  <w:num w:numId="2" w16cid:durableId="468977801">
    <w:abstractNumId w:val="0"/>
  </w:num>
  <w:num w:numId="3" w16cid:durableId="1006978651">
    <w:abstractNumId w:val="13"/>
  </w:num>
  <w:num w:numId="4" w16cid:durableId="1322540261">
    <w:abstractNumId w:val="20"/>
  </w:num>
  <w:num w:numId="5" w16cid:durableId="553388690">
    <w:abstractNumId w:val="5"/>
  </w:num>
  <w:num w:numId="6" w16cid:durableId="1067461763">
    <w:abstractNumId w:val="12"/>
  </w:num>
  <w:num w:numId="7" w16cid:durableId="1088648372">
    <w:abstractNumId w:val="16"/>
  </w:num>
  <w:num w:numId="8" w16cid:durableId="520093798">
    <w:abstractNumId w:val="17"/>
  </w:num>
  <w:num w:numId="9" w16cid:durableId="1024818826">
    <w:abstractNumId w:val="4"/>
  </w:num>
  <w:num w:numId="10" w16cid:durableId="775444391">
    <w:abstractNumId w:val="15"/>
  </w:num>
  <w:num w:numId="11" w16cid:durableId="31274285">
    <w:abstractNumId w:val="7"/>
  </w:num>
  <w:num w:numId="12" w16cid:durableId="2069300707">
    <w:abstractNumId w:val="18"/>
  </w:num>
  <w:num w:numId="13" w16cid:durableId="376589929">
    <w:abstractNumId w:val="9"/>
  </w:num>
  <w:num w:numId="14" w16cid:durableId="266817413">
    <w:abstractNumId w:val="14"/>
  </w:num>
  <w:num w:numId="15" w16cid:durableId="1173570341">
    <w:abstractNumId w:val="1"/>
  </w:num>
  <w:num w:numId="16" w16cid:durableId="977299164">
    <w:abstractNumId w:val="11"/>
  </w:num>
  <w:num w:numId="17" w16cid:durableId="855776122">
    <w:abstractNumId w:val="6"/>
  </w:num>
  <w:num w:numId="18" w16cid:durableId="1955474513">
    <w:abstractNumId w:val="10"/>
  </w:num>
  <w:num w:numId="19" w16cid:durableId="1716928014">
    <w:abstractNumId w:val="8"/>
  </w:num>
  <w:num w:numId="20" w16cid:durableId="1767655496">
    <w:abstractNumId w:val="2"/>
  </w:num>
  <w:num w:numId="21" w16cid:durableId="878054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30A6A"/>
    <w:rsid w:val="00284DC9"/>
    <w:rsid w:val="002D09A1"/>
    <w:rsid w:val="002D5209"/>
    <w:rsid w:val="00316118"/>
    <w:rsid w:val="003B2BB8"/>
    <w:rsid w:val="003D34FF"/>
    <w:rsid w:val="00402B5A"/>
    <w:rsid w:val="00434261"/>
    <w:rsid w:val="00452930"/>
    <w:rsid w:val="00471AD4"/>
    <w:rsid w:val="00493404"/>
    <w:rsid w:val="004B54CA"/>
    <w:rsid w:val="004C0D64"/>
    <w:rsid w:val="004C6E2E"/>
    <w:rsid w:val="004E5CBF"/>
    <w:rsid w:val="005C3AA9"/>
    <w:rsid w:val="005D24E8"/>
    <w:rsid w:val="005F5106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027F2"/>
    <w:rsid w:val="00810E59"/>
    <w:rsid w:val="0083177B"/>
    <w:rsid w:val="008973BE"/>
    <w:rsid w:val="009225F0"/>
    <w:rsid w:val="0093462C"/>
    <w:rsid w:val="00953795"/>
    <w:rsid w:val="00972464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127F"/>
    <w:rsid w:val="00CB5863"/>
    <w:rsid w:val="00CD581D"/>
    <w:rsid w:val="00D83D05"/>
    <w:rsid w:val="00DA243A"/>
    <w:rsid w:val="00E216BE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257</Words>
  <Characters>1667</Characters>
  <Application>Microsoft Office Word</Application>
  <DocSecurity>0</DocSecurity>
  <Lines>40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2025-07-25T02:39:00Z</dcterms:created>
  <dcterms:modified xsi:type="dcterms:W3CDTF">2025-07-25T02:42:00Z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v=2022.1;a=SHA256;h=B4C84AC004E5D09E73778DBF085B87D38CE3B72807C6A75638F47C9B621B6E0D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b123f3301abd4fd18f453ae01349a8cf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6D12B1A30969BFA24621E6282BA0AC87</vt:lpwstr>
  </property>
  <property fmtid="{D5CDD505-2E9C-101B-9397-08002B2CF9AE}" pid="32" name="PM_Hash_Salt">
    <vt:lpwstr>ABFC3FC5EBAB065522B6087213FFCF78</vt:lpwstr>
  </property>
  <property fmtid="{D5CDD505-2E9C-101B-9397-08002B2CF9AE}" pid="33" name="PM_Hash_SHA1">
    <vt:lpwstr>858834316E792CEE7F6ECD227807161270AA631A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