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656CFD7C" w14:textId="59738182" w:rsidR="0030619C" w:rsidRDefault="0030619C" w:rsidP="00C83C95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30619C">
        <w:rPr>
          <w:b/>
          <w:bCs/>
        </w:rPr>
        <w:t xml:space="preserve">How to </w:t>
      </w:r>
      <w:r w:rsidR="00622DE4">
        <w:rPr>
          <w:b/>
          <w:bCs/>
        </w:rPr>
        <w:t>keep your money and SmartCard safe</w:t>
      </w:r>
      <w:r w:rsidRPr="00C83C95">
        <w:rPr>
          <w:b/>
          <w:bCs/>
        </w:rPr>
        <w:t xml:space="preserve"> </w:t>
      </w:r>
    </w:p>
    <w:p w14:paraId="6AB9CD6A" w14:textId="77777777" w:rsidR="00622DE4" w:rsidRPr="00622DE4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622DE4">
        <w:rPr>
          <w:b/>
          <w:bCs/>
        </w:rPr>
        <w:t xml:space="preserve">Hau </w:t>
      </w:r>
      <w:proofErr w:type="spellStart"/>
      <w:r w:rsidRPr="00622DE4">
        <w:rPr>
          <w:b/>
          <w:bCs/>
        </w:rPr>
        <w:t>bla</w:t>
      </w:r>
      <w:proofErr w:type="spellEnd"/>
      <w:r w:rsidRPr="00622DE4">
        <w:rPr>
          <w:b/>
          <w:bCs/>
        </w:rPr>
        <w:t xml:space="preserve"> </w:t>
      </w:r>
      <w:proofErr w:type="spellStart"/>
      <w:r w:rsidRPr="00622DE4">
        <w:rPr>
          <w:b/>
          <w:bCs/>
        </w:rPr>
        <w:t>kibum</w:t>
      </w:r>
      <w:proofErr w:type="spellEnd"/>
      <w:r w:rsidRPr="00622DE4">
        <w:rPr>
          <w:b/>
          <w:bCs/>
        </w:rPr>
        <w:t xml:space="preserve"> </w:t>
      </w:r>
      <w:proofErr w:type="spellStart"/>
      <w:r w:rsidRPr="00622DE4">
        <w:rPr>
          <w:b/>
          <w:bCs/>
        </w:rPr>
        <w:t>yu</w:t>
      </w:r>
      <w:proofErr w:type="spellEnd"/>
      <w:r w:rsidRPr="00622DE4">
        <w:rPr>
          <w:b/>
          <w:bCs/>
        </w:rPr>
        <w:t xml:space="preserve"> mani </w:t>
      </w:r>
      <w:proofErr w:type="spellStart"/>
      <w:r w:rsidRPr="00622DE4">
        <w:rPr>
          <w:b/>
          <w:bCs/>
        </w:rPr>
        <w:t>en</w:t>
      </w:r>
      <w:proofErr w:type="spellEnd"/>
      <w:r w:rsidRPr="00622DE4">
        <w:rPr>
          <w:b/>
          <w:bCs/>
        </w:rPr>
        <w:t xml:space="preserve"> SmartCard seif</w:t>
      </w:r>
    </w:p>
    <w:p w14:paraId="750A4933" w14:textId="77777777" w:rsidR="00622DE4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Im </w:t>
      </w:r>
      <w:proofErr w:type="spellStart"/>
      <w:r>
        <w:rPr>
          <w:rFonts w:cs="Arial"/>
          <w:color w:val="000000" w:themeColor="text1"/>
        </w:rPr>
        <w:t>brabli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portenwan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kibum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mani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seif.</w:t>
      </w:r>
    </w:p>
    <w:p w14:paraId="26A726BC" w14:textId="77777777" w:rsidR="00622DE4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album </w:t>
      </w:r>
      <w:proofErr w:type="spellStart"/>
      <w:r>
        <w:rPr>
          <w:rFonts w:cs="Arial"/>
          <w:color w:val="000000" w:themeColor="text1"/>
        </w:rPr>
        <w:t>kimbum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seif </w:t>
      </w:r>
      <w:proofErr w:type="spellStart"/>
      <w:r>
        <w:rPr>
          <w:rFonts w:cs="Arial"/>
          <w:color w:val="000000" w:themeColor="text1"/>
        </w:rPr>
        <w:t>noma</w:t>
      </w:r>
      <w:proofErr w:type="spellEnd"/>
      <w:r>
        <w:rPr>
          <w:rFonts w:cs="Arial"/>
          <w:color w:val="000000" w:themeColor="text1"/>
        </w:rPr>
        <w:t>:</w:t>
      </w:r>
    </w:p>
    <w:p w14:paraId="7585C1DA" w14:textId="77777777" w:rsidR="00622DE4" w:rsidRPr="007F27CE" w:rsidRDefault="00622DE4" w:rsidP="00622DE4">
      <w:pPr>
        <w:pStyle w:val="ListParagraph"/>
        <w:numPr>
          <w:ilvl w:val="0"/>
          <w:numId w:val="25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gibit</w:t>
      </w:r>
      <w:proofErr w:type="spellEnd"/>
      <w:r w:rsidRPr="007F27CE">
        <w:rPr>
          <w:rFonts w:cs="Arial"/>
          <w:color w:val="000000" w:themeColor="text1"/>
        </w:rPr>
        <w:t xml:space="preserve"> or </w:t>
      </w:r>
      <w:proofErr w:type="spellStart"/>
      <w:r w:rsidRPr="007F27CE">
        <w:rPr>
          <w:rFonts w:cs="Arial"/>
          <w:color w:val="000000" w:themeColor="text1"/>
        </w:rPr>
        <w:t>len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 </w:t>
      </w:r>
      <w:proofErr w:type="spellStart"/>
      <w:r w:rsidRPr="007F27CE">
        <w:rPr>
          <w:rFonts w:cs="Arial"/>
          <w:color w:val="000000" w:themeColor="text1"/>
        </w:rPr>
        <w:t>na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eniwan</w:t>
      </w:r>
      <w:proofErr w:type="spellEnd"/>
      <w:r w:rsidRPr="007F27CE">
        <w:rPr>
          <w:rFonts w:cs="Arial"/>
          <w:color w:val="000000" w:themeColor="text1"/>
        </w:rPr>
        <w:t xml:space="preserve">, </w:t>
      </w:r>
      <w:proofErr w:type="spellStart"/>
      <w:r w:rsidRPr="007F27CE">
        <w:rPr>
          <w:rFonts w:cs="Arial"/>
          <w:color w:val="000000" w:themeColor="text1"/>
        </w:rPr>
        <w:t>ebin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femili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fren</w:t>
      </w:r>
      <w:proofErr w:type="spellEnd"/>
    </w:p>
    <w:p w14:paraId="276AB3F2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7F27CE">
        <w:rPr>
          <w:rFonts w:cs="Arial"/>
          <w:color w:val="000000" w:themeColor="text1"/>
        </w:rPr>
        <w:t xml:space="preserve">shea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paswed</w:t>
      </w:r>
      <w:proofErr w:type="spellEnd"/>
      <w:r w:rsidRPr="007F27CE">
        <w:rPr>
          <w:rFonts w:cs="Arial"/>
          <w:color w:val="000000" w:themeColor="text1"/>
        </w:rPr>
        <w:t xml:space="preserve"> or PIN </w:t>
      </w:r>
      <w:proofErr w:type="spellStart"/>
      <w:r w:rsidRPr="007F27CE">
        <w:rPr>
          <w:rFonts w:cs="Arial"/>
          <w:color w:val="000000" w:themeColor="text1"/>
        </w:rPr>
        <w:t>garra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eniwan</w:t>
      </w:r>
      <w:proofErr w:type="spellEnd"/>
    </w:p>
    <w:p w14:paraId="4386062F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meigim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isiwan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paswed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eniwan</w:t>
      </w:r>
      <w:proofErr w:type="spellEnd"/>
      <w:r w:rsidRPr="007F27CE">
        <w:rPr>
          <w:rFonts w:cs="Arial"/>
          <w:color w:val="000000" w:themeColor="text1"/>
        </w:rPr>
        <w:t xml:space="preserve"> gin </w:t>
      </w:r>
      <w:proofErr w:type="spellStart"/>
      <w:r w:rsidRPr="007F27CE">
        <w:rPr>
          <w:rFonts w:cs="Arial"/>
          <w:color w:val="000000" w:themeColor="text1"/>
        </w:rPr>
        <w:t>ges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isi</w:t>
      </w:r>
      <w:r>
        <w:rPr>
          <w:rFonts w:cs="Arial"/>
          <w:color w:val="000000" w:themeColor="text1"/>
        </w:rPr>
        <w:t>bala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wei</w:t>
      </w:r>
      <w:proofErr w:type="spellEnd"/>
    </w:p>
    <w:p w14:paraId="07A8068E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raidimdan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paswed</w:t>
      </w:r>
      <w:proofErr w:type="spellEnd"/>
      <w:r w:rsidRPr="007F27CE">
        <w:rPr>
          <w:rFonts w:cs="Arial"/>
          <w:color w:val="000000" w:themeColor="text1"/>
        </w:rPr>
        <w:t xml:space="preserve"> or PIN </w:t>
      </w:r>
      <w:proofErr w:type="spellStart"/>
      <w:r w:rsidRPr="007F27CE">
        <w:rPr>
          <w:rFonts w:cs="Arial"/>
          <w:color w:val="000000" w:themeColor="text1"/>
        </w:rPr>
        <w:t>weya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enibodi</w:t>
      </w:r>
      <w:proofErr w:type="spellEnd"/>
      <w:r w:rsidRPr="007F27CE">
        <w:rPr>
          <w:rFonts w:cs="Arial"/>
          <w:color w:val="000000" w:themeColor="text1"/>
        </w:rPr>
        <w:t xml:space="preserve"> gin </w:t>
      </w:r>
      <w:proofErr w:type="spellStart"/>
      <w:r w:rsidRPr="007F27CE">
        <w:rPr>
          <w:rFonts w:cs="Arial"/>
          <w:color w:val="000000" w:themeColor="text1"/>
        </w:rPr>
        <w:t>luk</w:t>
      </w:r>
      <w:proofErr w:type="spellEnd"/>
    </w:p>
    <w:p w14:paraId="54102204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leda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eniwan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luk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PIN</w:t>
      </w:r>
    </w:p>
    <w:p w14:paraId="09F5E8A5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chugimat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</w:t>
      </w:r>
    </w:p>
    <w:p w14:paraId="39EAB8B7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f</w:t>
      </w:r>
      <w:r>
        <w:rPr>
          <w:rFonts w:cs="Arial"/>
          <w:color w:val="000000" w:themeColor="text1"/>
        </w:rPr>
        <w:t>i</w:t>
      </w:r>
      <w:r w:rsidRPr="007F27CE">
        <w:rPr>
          <w:rFonts w:cs="Arial"/>
          <w:color w:val="000000" w:themeColor="text1"/>
        </w:rPr>
        <w:t>g</w:t>
      </w:r>
      <w:r>
        <w:rPr>
          <w:rFonts w:cs="Arial"/>
          <w:color w:val="000000" w:themeColor="text1"/>
        </w:rPr>
        <w:t>i</w:t>
      </w:r>
      <w:r w:rsidRPr="007F27CE">
        <w:rPr>
          <w:rFonts w:cs="Arial"/>
          <w:color w:val="000000" w:themeColor="text1"/>
        </w:rPr>
        <w:t>t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en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libum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 la shop wen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gu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bek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na</w:t>
      </w:r>
      <w:proofErr w:type="spellEnd"/>
      <w:r w:rsidRPr="007F27CE">
        <w:rPr>
          <w:rFonts w:cs="Arial"/>
          <w:color w:val="000000" w:themeColor="text1"/>
        </w:rPr>
        <w:t xml:space="preserve"> kemp</w:t>
      </w:r>
    </w:p>
    <w:p w14:paraId="7CBD15D9" w14:textId="77777777" w:rsidR="00622DE4" w:rsidRPr="007F27CE" w:rsidRDefault="00622DE4" w:rsidP="00622DE4">
      <w:pPr>
        <w:pStyle w:val="ListParagraph"/>
        <w:numPr>
          <w:ilvl w:val="0"/>
          <w:numId w:val="20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burremin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 </w:t>
      </w:r>
      <w:proofErr w:type="spellStart"/>
      <w:r w:rsidRPr="007F27CE">
        <w:rPr>
          <w:rFonts w:cs="Arial"/>
          <w:color w:val="000000" w:themeColor="text1"/>
        </w:rPr>
        <w:t>na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digital wallet </w:t>
      </w:r>
      <w:proofErr w:type="spellStart"/>
      <w:r w:rsidRPr="007F27CE">
        <w:rPr>
          <w:rFonts w:cs="Arial"/>
          <w:color w:val="000000" w:themeColor="text1"/>
        </w:rPr>
        <w:t>ip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najalot</w:t>
      </w:r>
      <w:proofErr w:type="spellEnd"/>
      <w:r w:rsidRPr="007F27CE">
        <w:rPr>
          <w:rFonts w:cs="Arial"/>
          <w:color w:val="000000" w:themeColor="text1"/>
        </w:rPr>
        <w:t xml:space="preserve"> gin </w:t>
      </w:r>
      <w:proofErr w:type="spellStart"/>
      <w:r w:rsidRPr="007F27CE">
        <w:rPr>
          <w:rFonts w:cs="Arial"/>
          <w:color w:val="000000" w:themeColor="text1"/>
        </w:rPr>
        <w:t>yujim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mobile </w:t>
      </w:r>
      <w:proofErr w:type="spellStart"/>
      <w:r w:rsidRPr="007F27CE">
        <w:rPr>
          <w:rFonts w:cs="Arial"/>
          <w:color w:val="000000" w:themeColor="text1"/>
        </w:rPr>
        <w:t>fone</w:t>
      </w:r>
      <w:proofErr w:type="spellEnd"/>
      <w:r w:rsidRPr="007F27CE">
        <w:rPr>
          <w:rFonts w:cs="Arial"/>
          <w:color w:val="000000" w:themeColor="text1"/>
        </w:rPr>
        <w:t>.</w:t>
      </w:r>
    </w:p>
    <w:p w14:paraId="7CFC3012" w14:textId="77777777" w:rsidR="00622DE4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burremin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digital wallet, </w:t>
      </w:r>
      <w:proofErr w:type="spellStart"/>
      <w:r>
        <w:rPr>
          <w:rFonts w:cs="Arial"/>
          <w:color w:val="000000" w:themeColor="text1"/>
        </w:rPr>
        <w:t>kibum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mobile close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seif </w:t>
      </w:r>
      <w:proofErr w:type="spellStart"/>
      <w:r>
        <w:rPr>
          <w:rFonts w:cs="Arial"/>
          <w:color w:val="000000" w:themeColor="text1"/>
        </w:rPr>
        <w:t>leigi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purse or wallet </w:t>
      </w:r>
      <w:proofErr w:type="spellStart"/>
      <w:r>
        <w:rPr>
          <w:rFonts w:cs="Arial"/>
          <w:color w:val="000000" w:themeColor="text1"/>
        </w:rPr>
        <w:t>seim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wei</w:t>
      </w:r>
      <w:proofErr w:type="spellEnd"/>
      <w:r>
        <w:rPr>
          <w:rFonts w:cs="Arial"/>
          <w:color w:val="000000" w:themeColor="text1"/>
        </w:rPr>
        <w:t>.</w:t>
      </w:r>
    </w:p>
    <w:p w14:paraId="71CD27AF" w14:textId="77777777" w:rsidR="00622DE4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Dellim</w:t>
      </w:r>
      <w:proofErr w:type="spellEnd"/>
      <w:r>
        <w:rPr>
          <w:rFonts w:cs="Arial"/>
          <w:color w:val="000000" w:themeColor="text1"/>
        </w:rPr>
        <w:t xml:space="preserve"> Services Australia, or Traditional Credit Union Strait </w:t>
      </w:r>
      <w:proofErr w:type="spellStart"/>
      <w:r>
        <w:rPr>
          <w:rFonts w:cs="Arial"/>
          <w:color w:val="000000" w:themeColor="text1"/>
        </w:rPr>
        <w:t>awei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ip</w:t>
      </w:r>
      <w:proofErr w:type="spellEnd"/>
      <w:r>
        <w:rPr>
          <w:rFonts w:cs="Arial"/>
          <w:color w:val="000000" w:themeColor="text1"/>
        </w:rPr>
        <w:t>:</w:t>
      </w:r>
    </w:p>
    <w:p w14:paraId="66785C3C" w14:textId="77777777" w:rsidR="00622DE4" w:rsidRPr="007F27CE" w:rsidRDefault="00622DE4" w:rsidP="00622DE4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 </w:t>
      </w:r>
      <w:proofErr w:type="spellStart"/>
      <w:r w:rsidRPr="007F27CE">
        <w:rPr>
          <w:rFonts w:cs="Arial"/>
          <w:color w:val="000000" w:themeColor="text1"/>
        </w:rPr>
        <w:t>geddim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los</w:t>
      </w:r>
      <w:proofErr w:type="spellEnd"/>
      <w:r w:rsidRPr="007F27CE">
        <w:rPr>
          <w:rFonts w:cs="Arial"/>
          <w:color w:val="000000" w:themeColor="text1"/>
        </w:rPr>
        <w:t xml:space="preserve"> or stolen or </w:t>
      </w:r>
      <w:proofErr w:type="spellStart"/>
      <w:r w:rsidRPr="007F27CE">
        <w:rPr>
          <w:rFonts w:cs="Arial"/>
          <w:color w:val="000000" w:themeColor="text1"/>
        </w:rPr>
        <w:t>imin</w:t>
      </w:r>
      <w:proofErr w:type="spellEnd"/>
      <w:r w:rsidRPr="007F27CE">
        <w:rPr>
          <w:rFonts w:cs="Arial"/>
          <w:color w:val="000000" w:themeColor="text1"/>
        </w:rPr>
        <w:t xml:space="preserve"> break</w:t>
      </w:r>
    </w:p>
    <w:p w14:paraId="327746C9" w14:textId="77777777" w:rsidR="00622DE4" w:rsidRPr="007F27CE" w:rsidRDefault="00622DE4" w:rsidP="00622DE4">
      <w:pPr>
        <w:pStyle w:val="ListParagraph"/>
        <w:numPr>
          <w:ilvl w:val="0"/>
          <w:numId w:val="26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sambadi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sabi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anlain</w:t>
      </w:r>
      <w:proofErr w:type="spellEnd"/>
      <w:r w:rsidRPr="007F27CE">
        <w:rPr>
          <w:rFonts w:cs="Arial"/>
          <w:color w:val="000000" w:themeColor="text1"/>
        </w:rPr>
        <w:t xml:space="preserve"> account </w:t>
      </w:r>
      <w:proofErr w:type="spellStart"/>
      <w:r w:rsidRPr="007F27CE">
        <w:rPr>
          <w:rFonts w:cs="Arial"/>
          <w:color w:val="000000" w:themeColor="text1"/>
        </w:rPr>
        <w:t>paswed</w:t>
      </w:r>
      <w:proofErr w:type="spellEnd"/>
      <w:r w:rsidRPr="007F27CE">
        <w:rPr>
          <w:rFonts w:cs="Arial"/>
          <w:color w:val="000000" w:themeColor="text1"/>
        </w:rPr>
        <w:t xml:space="preserve"> or SmartCard PIN</w:t>
      </w:r>
    </w:p>
    <w:p w14:paraId="24E35075" w14:textId="77777777" w:rsidR="00622DE4" w:rsidRPr="007F27CE" w:rsidRDefault="00622DE4" w:rsidP="00622DE4">
      <w:pPr>
        <w:pStyle w:val="ListParagraph"/>
        <w:numPr>
          <w:ilvl w:val="0"/>
          <w:numId w:val="2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bin </w:t>
      </w:r>
      <w:proofErr w:type="spellStart"/>
      <w:r w:rsidRPr="007F27CE">
        <w:rPr>
          <w:rFonts w:cs="Arial"/>
          <w:color w:val="000000" w:themeColor="text1"/>
        </w:rPr>
        <w:t>lujim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mobile</w:t>
      </w:r>
    </w:p>
    <w:p w14:paraId="3F925E43" w14:textId="77777777" w:rsidR="00622DE4" w:rsidRPr="007F27CE" w:rsidRDefault="00622DE4" w:rsidP="00622DE4">
      <w:pPr>
        <w:pStyle w:val="ListParagraph"/>
        <w:numPr>
          <w:ilvl w:val="0"/>
          <w:numId w:val="21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noma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sabi</w:t>
      </w:r>
      <w:proofErr w:type="spellEnd"/>
      <w:r w:rsidRPr="007F27CE">
        <w:rPr>
          <w:rFonts w:cs="Arial"/>
          <w:color w:val="000000" w:themeColor="text1"/>
        </w:rPr>
        <w:t xml:space="preserve"> wan transaction.</w:t>
      </w:r>
    </w:p>
    <w:p w14:paraId="6D370E4C" w14:textId="77777777" w:rsidR="00622DE4" w:rsidRPr="007F27CE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7F27CE">
        <w:rPr>
          <w:rFonts w:cs="Arial"/>
          <w:color w:val="000000" w:themeColor="text1"/>
        </w:rPr>
        <w:t xml:space="preserve">Yu gin also log in la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 or TCU SmartCard </w:t>
      </w:r>
      <w:proofErr w:type="spellStart"/>
      <w:r w:rsidRPr="007F27CE">
        <w:rPr>
          <w:rFonts w:cs="Arial"/>
          <w:color w:val="000000" w:themeColor="text1"/>
        </w:rPr>
        <w:t>anlain</w:t>
      </w:r>
      <w:proofErr w:type="spellEnd"/>
      <w:r w:rsidRPr="007F27CE">
        <w:rPr>
          <w:rFonts w:cs="Arial"/>
          <w:color w:val="000000" w:themeColor="text1"/>
        </w:rPr>
        <w:t xml:space="preserve"> account </w:t>
      </w:r>
      <w:proofErr w:type="spellStart"/>
      <w:r w:rsidRPr="007F27CE">
        <w:rPr>
          <w:rFonts w:cs="Arial"/>
          <w:color w:val="000000" w:themeColor="text1"/>
        </w:rPr>
        <w:t>bla</w:t>
      </w:r>
      <w:proofErr w:type="spellEnd"/>
      <w:r w:rsidRPr="007F27CE">
        <w:rPr>
          <w:rFonts w:cs="Arial"/>
          <w:color w:val="000000" w:themeColor="text1"/>
        </w:rPr>
        <w:t>:</w:t>
      </w:r>
    </w:p>
    <w:p w14:paraId="742C7144" w14:textId="77777777" w:rsidR="00622DE4" w:rsidRPr="007F27CE" w:rsidRDefault="00622DE4" w:rsidP="00622DE4">
      <w:pPr>
        <w:pStyle w:val="ListParagraph"/>
        <w:numPr>
          <w:ilvl w:val="0"/>
          <w:numId w:val="2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turnimon</w:t>
      </w:r>
      <w:proofErr w:type="spellEnd"/>
      <w:r w:rsidRPr="007F27CE">
        <w:rPr>
          <w:rFonts w:cs="Arial"/>
          <w:color w:val="000000" w:themeColor="text1"/>
        </w:rPr>
        <w:t xml:space="preserve"> or </w:t>
      </w:r>
      <w:proofErr w:type="spellStart"/>
      <w:r w:rsidRPr="007F27CE">
        <w:rPr>
          <w:rFonts w:cs="Arial"/>
          <w:color w:val="000000" w:themeColor="text1"/>
        </w:rPr>
        <w:t>blok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SmartCard </w:t>
      </w:r>
      <w:proofErr w:type="spellStart"/>
      <w:r w:rsidRPr="007F27CE">
        <w:rPr>
          <w:rFonts w:cs="Arial"/>
          <w:color w:val="000000" w:themeColor="text1"/>
        </w:rPr>
        <w:t>ip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imin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los</w:t>
      </w:r>
      <w:proofErr w:type="spellEnd"/>
      <w:r w:rsidRPr="007F27CE">
        <w:rPr>
          <w:rFonts w:cs="Arial"/>
          <w:color w:val="000000" w:themeColor="text1"/>
        </w:rPr>
        <w:t xml:space="preserve"> or stolen</w:t>
      </w:r>
    </w:p>
    <w:p w14:paraId="6802410D" w14:textId="77777777" w:rsidR="00622DE4" w:rsidRPr="007F27CE" w:rsidRDefault="00622DE4" w:rsidP="00622DE4">
      <w:pPr>
        <w:pStyle w:val="ListParagraph"/>
        <w:numPr>
          <w:ilvl w:val="0"/>
          <w:numId w:val="2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setap</w:t>
      </w:r>
      <w:proofErr w:type="spellEnd"/>
      <w:r w:rsidRPr="007F27CE">
        <w:rPr>
          <w:rFonts w:cs="Arial"/>
          <w:color w:val="000000" w:themeColor="text1"/>
        </w:rPr>
        <w:t xml:space="preserve"> alert </w:t>
      </w:r>
      <w:proofErr w:type="spellStart"/>
      <w:r w:rsidRPr="007F27CE">
        <w:rPr>
          <w:rFonts w:cs="Arial"/>
          <w:color w:val="000000" w:themeColor="text1"/>
        </w:rPr>
        <w:t>ba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della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weh</w:t>
      </w:r>
      <w:proofErr w:type="spellEnd"/>
      <w:r w:rsidRPr="007F27CE">
        <w:rPr>
          <w:rFonts w:cs="Arial"/>
          <w:color w:val="000000" w:themeColor="text1"/>
        </w:rPr>
        <w:t xml:space="preserve"> a transaction </w:t>
      </w:r>
      <w:proofErr w:type="spellStart"/>
      <w:r w:rsidRPr="007F27CE">
        <w:rPr>
          <w:rFonts w:cs="Arial"/>
          <w:color w:val="000000" w:themeColor="text1"/>
        </w:rPr>
        <w:t>noma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gu</w:t>
      </w:r>
      <w:proofErr w:type="spellEnd"/>
      <w:r w:rsidRPr="007F27CE">
        <w:rPr>
          <w:rFonts w:cs="Arial"/>
          <w:color w:val="000000" w:themeColor="text1"/>
        </w:rPr>
        <w:t xml:space="preserve"> thru or </w:t>
      </w:r>
      <w:proofErr w:type="spellStart"/>
      <w:r w:rsidRPr="007F27CE">
        <w:rPr>
          <w:rFonts w:cs="Arial"/>
          <w:color w:val="000000" w:themeColor="text1"/>
        </w:rPr>
        <w:t>yu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garrim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lil</w:t>
      </w:r>
      <w:proofErr w:type="spellEnd"/>
      <w:r w:rsidRPr="007F27CE">
        <w:rPr>
          <w:rFonts w:cs="Arial"/>
          <w:color w:val="000000" w:themeColor="text1"/>
        </w:rPr>
        <w:t xml:space="preserve"> bit mani</w:t>
      </w:r>
    </w:p>
    <w:p w14:paraId="39867999" w14:textId="77777777" w:rsidR="00622DE4" w:rsidRPr="007F27CE" w:rsidRDefault="00622DE4" w:rsidP="00622DE4">
      <w:pPr>
        <w:pStyle w:val="ListParagraph"/>
        <w:numPr>
          <w:ilvl w:val="0"/>
          <w:numId w:val="2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turnemon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tep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 w:rsidRPr="007F27CE">
        <w:rPr>
          <w:rFonts w:cs="Arial"/>
          <w:color w:val="000000" w:themeColor="text1"/>
        </w:rPr>
        <w:t>ba</w:t>
      </w:r>
      <w:proofErr w:type="spellEnd"/>
      <w:r w:rsidRPr="007F27CE"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p</w:t>
      </w:r>
      <w:r w:rsidRPr="007F27CE">
        <w:rPr>
          <w:rFonts w:cs="Arial"/>
          <w:color w:val="000000" w:themeColor="text1"/>
        </w:rPr>
        <w:t>eiyim</w:t>
      </w:r>
      <w:proofErr w:type="spellEnd"/>
      <w:r w:rsidRPr="007F27CE">
        <w:rPr>
          <w:rFonts w:cs="Arial"/>
          <w:color w:val="000000" w:themeColor="text1"/>
        </w:rPr>
        <w:t xml:space="preserve"> or off, or</w:t>
      </w:r>
    </w:p>
    <w:p w14:paraId="76F3AF4E" w14:textId="77777777" w:rsidR="00622DE4" w:rsidRPr="007F27CE" w:rsidRDefault="00622DE4" w:rsidP="00622DE4">
      <w:pPr>
        <w:pStyle w:val="ListParagraph"/>
        <w:numPr>
          <w:ilvl w:val="0"/>
          <w:numId w:val="22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7F27CE">
        <w:rPr>
          <w:rFonts w:cs="Arial"/>
          <w:color w:val="000000" w:themeColor="text1"/>
        </w:rPr>
        <w:t>gaji</w:t>
      </w:r>
      <w:r>
        <w:rPr>
          <w:rFonts w:cs="Arial"/>
          <w:color w:val="000000" w:themeColor="text1"/>
        </w:rPr>
        <w:t>m</w:t>
      </w:r>
      <w:proofErr w:type="spellEnd"/>
      <w:r w:rsidRPr="007F27CE">
        <w:rPr>
          <w:rFonts w:cs="Arial"/>
          <w:color w:val="000000" w:themeColor="text1"/>
        </w:rPr>
        <w:t xml:space="preserve"> replacement SmartCard.</w:t>
      </w:r>
    </w:p>
    <w:p w14:paraId="7D994389" w14:textId="77777777" w:rsidR="00622DE4" w:rsidRPr="007F27CE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F3229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nidim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mo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infomashin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or </w:t>
      </w:r>
      <w:proofErr w:type="spellStart"/>
      <w:r w:rsidRPr="009F3229">
        <w:rPr>
          <w:rFonts w:cs="Arial"/>
          <w:b/>
          <w:bCs/>
          <w:color w:val="000000" w:themeColor="text1"/>
        </w:rPr>
        <w:t>sambadi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bla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album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>:</w:t>
      </w:r>
    </w:p>
    <w:p w14:paraId="7BC0D6E0" w14:textId="77777777" w:rsidR="00622DE4" w:rsidRPr="007F27CE" w:rsidRDefault="00622DE4" w:rsidP="00622DE4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servicesaustralia.gov.au/smartcard</w:t>
      </w:r>
    </w:p>
    <w:p w14:paraId="3000562C" w14:textId="77777777" w:rsidR="00622DE4" w:rsidRPr="007F27CE" w:rsidRDefault="00622DE4" w:rsidP="00622DE4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lastRenderedPageBreak/>
        <w:t>Kollim</w:t>
      </w:r>
      <w:proofErr w:type="spellEnd"/>
      <w:r>
        <w:rPr>
          <w:rFonts w:cs="Arial"/>
          <w:color w:val="000000" w:themeColor="text1"/>
        </w:rPr>
        <w:t xml:space="preserve"> 1800 252 604 (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asgim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terpreda</w:t>
      </w:r>
      <w:proofErr w:type="spellEnd"/>
      <w:r>
        <w:rPr>
          <w:rFonts w:cs="Arial"/>
          <w:color w:val="000000" w:themeColor="text1"/>
        </w:rPr>
        <w:t xml:space="preserve"> if you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>), or</w:t>
      </w:r>
    </w:p>
    <w:p w14:paraId="17F6A722" w14:textId="77777777" w:rsidR="00622DE4" w:rsidRPr="007F27CE" w:rsidRDefault="00622DE4" w:rsidP="00622DE4">
      <w:pPr>
        <w:pStyle w:val="ListParagraph"/>
        <w:numPr>
          <w:ilvl w:val="0"/>
          <w:numId w:val="2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Bisid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nanga</w:t>
      </w:r>
      <w:proofErr w:type="spellEnd"/>
      <w:r>
        <w:rPr>
          <w:rFonts w:cs="Arial"/>
          <w:color w:val="000000" w:themeColor="text1"/>
        </w:rPr>
        <w:t xml:space="preserve"> service centre.</w:t>
      </w:r>
    </w:p>
    <w:p w14:paraId="6C769253" w14:textId="77777777" w:rsidR="00622DE4" w:rsidRDefault="00622DE4" w:rsidP="00622DE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 w:rsidRPr="009F3229">
        <w:rPr>
          <w:rFonts w:cs="Arial"/>
          <w:b/>
          <w:bCs/>
          <w:color w:val="000000" w:themeColor="text1"/>
        </w:rPr>
        <w:t xml:space="preserve">Ip </w:t>
      </w:r>
      <w:proofErr w:type="spellStart"/>
      <w:r w:rsidRPr="009F3229">
        <w:rPr>
          <w:rFonts w:cs="Arial"/>
          <w:b/>
          <w:bCs/>
          <w:color w:val="000000" w:themeColor="text1"/>
        </w:rPr>
        <w:t>yu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</w:t>
      </w:r>
      <w:proofErr w:type="spellStart"/>
      <w:r w:rsidRPr="009F3229">
        <w:rPr>
          <w:rFonts w:cs="Arial"/>
          <w:b/>
          <w:bCs/>
          <w:color w:val="000000" w:themeColor="text1"/>
        </w:rPr>
        <w:t>garrim</w:t>
      </w:r>
      <w:proofErr w:type="spellEnd"/>
      <w:r w:rsidRPr="009F3229">
        <w:rPr>
          <w:rFonts w:cs="Arial"/>
          <w:b/>
          <w:bCs/>
          <w:color w:val="000000" w:themeColor="text1"/>
        </w:rPr>
        <w:t xml:space="preserve"> TCU SmartCard:</w:t>
      </w:r>
    </w:p>
    <w:p w14:paraId="1BD8653A" w14:textId="77777777" w:rsidR="00622DE4" w:rsidRPr="007F27CE" w:rsidRDefault="00622DE4" w:rsidP="00622DE4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tcu.com.au/smartcard</w:t>
      </w:r>
    </w:p>
    <w:p w14:paraId="0655FFA2" w14:textId="77777777" w:rsidR="00622DE4" w:rsidRPr="00622DE4" w:rsidRDefault="00622DE4" w:rsidP="00622DE4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TCU la 1800 828 232, or</w:t>
      </w:r>
    </w:p>
    <w:p w14:paraId="1C790807" w14:textId="4A53A7B7" w:rsidR="00622DE4" w:rsidRPr="00622DE4" w:rsidRDefault="00622DE4" w:rsidP="00622DE4">
      <w:pPr>
        <w:pStyle w:val="ListParagraph"/>
        <w:numPr>
          <w:ilvl w:val="0"/>
          <w:numId w:val="24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622DE4">
        <w:rPr>
          <w:rFonts w:cs="Arial"/>
          <w:color w:val="000000" w:themeColor="text1"/>
        </w:rPr>
        <w:t>Bisid</w:t>
      </w:r>
      <w:proofErr w:type="spellEnd"/>
      <w:r w:rsidRPr="00622DE4">
        <w:rPr>
          <w:rFonts w:cs="Arial"/>
          <w:color w:val="000000" w:themeColor="text1"/>
        </w:rPr>
        <w:t xml:space="preserve"> </w:t>
      </w:r>
      <w:proofErr w:type="spellStart"/>
      <w:r w:rsidRPr="00622DE4">
        <w:rPr>
          <w:rFonts w:cs="Arial"/>
          <w:color w:val="000000" w:themeColor="text1"/>
        </w:rPr>
        <w:t>nanga</w:t>
      </w:r>
      <w:proofErr w:type="spellEnd"/>
      <w:r w:rsidRPr="00622DE4">
        <w:rPr>
          <w:rFonts w:cs="Arial"/>
          <w:color w:val="000000" w:themeColor="text1"/>
        </w:rPr>
        <w:t xml:space="preserve"> TCU branch.</w:t>
      </w:r>
    </w:p>
    <w:p w14:paraId="67CF5D64" w14:textId="6CAA4DA1" w:rsidR="007B0256" w:rsidRPr="00AC196E" w:rsidRDefault="007B0256" w:rsidP="00A26A9B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98585" w14:textId="77777777" w:rsidR="00A37C97" w:rsidRDefault="00A37C97" w:rsidP="00B04ED8">
      <w:pPr>
        <w:spacing w:after="0" w:line="240" w:lineRule="auto"/>
      </w:pPr>
      <w:r>
        <w:separator/>
      </w:r>
    </w:p>
  </w:endnote>
  <w:endnote w:type="continuationSeparator" w:id="0">
    <w:p w14:paraId="7854043D" w14:textId="77777777" w:rsidR="00A37C97" w:rsidRDefault="00A37C97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214FA" w14:textId="77777777" w:rsidR="00A37C97" w:rsidRDefault="00A37C97" w:rsidP="00B04ED8">
      <w:pPr>
        <w:spacing w:after="0" w:line="240" w:lineRule="auto"/>
      </w:pPr>
      <w:r>
        <w:separator/>
      </w:r>
    </w:p>
  </w:footnote>
  <w:footnote w:type="continuationSeparator" w:id="0">
    <w:p w14:paraId="51A5A9BB" w14:textId="77777777" w:rsidR="00A37C97" w:rsidRDefault="00A37C97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40744"/>
    <w:multiLevelType w:val="hybridMultilevel"/>
    <w:tmpl w:val="0B587D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72950"/>
    <w:multiLevelType w:val="hybridMultilevel"/>
    <w:tmpl w:val="3968C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7D077E"/>
    <w:multiLevelType w:val="hybridMultilevel"/>
    <w:tmpl w:val="A0DEF5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A1B91"/>
    <w:multiLevelType w:val="hybridMultilevel"/>
    <w:tmpl w:val="DB6AF7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87815"/>
    <w:multiLevelType w:val="hybridMultilevel"/>
    <w:tmpl w:val="4BF215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54447F"/>
    <w:multiLevelType w:val="hybridMultilevel"/>
    <w:tmpl w:val="E1DC48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946269"/>
    <w:multiLevelType w:val="hybridMultilevel"/>
    <w:tmpl w:val="47E804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666FBA"/>
    <w:multiLevelType w:val="hybridMultilevel"/>
    <w:tmpl w:val="580C16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D6415C"/>
    <w:multiLevelType w:val="hybridMultilevel"/>
    <w:tmpl w:val="6298F9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50681"/>
    <w:multiLevelType w:val="hybridMultilevel"/>
    <w:tmpl w:val="6540E3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40772A"/>
    <w:multiLevelType w:val="hybridMultilevel"/>
    <w:tmpl w:val="CABADC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CB402C"/>
    <w:multiLevelType w:val="hybridMultilevel"/>
    <w:tmpl w:val="B7B41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A13B8"/>
    <w:multiLevelType w:val="hybridMultilevel"/>
    <w:tmpl w:val="E662C1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55DA0"/>
    <w:multiLevelType w:val="hybridMultilevel"/>
    <w:tmpl w:val="43266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DC4480"/>
    <w:multiLevelType w:val="hybridMultilevel"/>
    <w:tmpl w:val="72908C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FA7F4A"/>
    <w:multiLevelType w:val="hybridMultilevel"/>
    <w:tmpl w:val="04ACB2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C61784"/>
    <w:multiLevelType w:val="hybridMultilevel"/>
    <w:tmpl w:val="776496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440BB"/>
    <w:multiLevelType w:val="hybridMultilevel"/>
    <w:tmpl w:val="2AB4C8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991810"/>
    <w:multiLevelType w:val="hybridMultilevel"/>
    <w:tmpl w:val="820A53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3B634A"/>
    <w:multiLevelType w:val="hybridMultilevel"/>
    <w:tmpl w:val="9D1827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2E3839"/>
    <w:multiLevelType w:val="hybridMultilevel"/>
    <w:tmpl w:val="FFAE45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5C3CE2"/>
    <w:multiLevelType w:val="hybridMultilevel"/>
    <w:tmpl w:val="ABFA3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E496E"/>
    <w:multiLevelType w:val="hybridMultilevel"/>
    <w:tmpl w:val="938CE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24"/>
  </w:num>
  <w:num w:numId="2" w16cid:durableId="468977801">
    <w:abstractNumId w:val="1"/>
  </w:num>
  <w:num w:numId="3" w16cid:durableId="1006978651">
    <w:abstractNumId w:val="16"/>
  </w:num>
  <w:num w:numId="4" w16cid:durableId="1322540261">
    <w:abstractNumId w:val="25"/>
  </w:num>
  <w:num w:numId="5" w16cid:durableId="553388690">
    <w:abstractNumId w:val="7"/>
  </w:num>
  <w:num w:numId="6" w16cid:durableId="1067461763">
    <w:abstractNumId w:val="15"/>
  </w:num>
  <w:num w:numId="7" w16cid:durableId="1088648372">
    <w:abstractNumId w:val="20"/>
  </w:num>
  <w:num w:numId="8" w16cid:durableId="520093798">
    <w:abstractNumId w:val="22"/>
  </w:num>
  <w:num w:numId="9" w16cid:durableId="1024818826">
    <w:abstractNumId w:val="6"/>
  </w:num>
  <w:num w:numId="10" w16cid:durableId="1901283229">
    <w:abstractNumId w:val="2"/>
  </w:num>
  <w:num w:numId="11" w16cid:durableId="775444391">
    <w:abstractNumId w:val="18"/>
  </w:num>
  <w:num w:numId="12" w16cid:durableId="31274285">
    <w:abstractNumId w:val="9"/>
  </w:num>
  <w:num w:numId="13" w16cid:durableId="2069300707">
    <w:abstractNumId w:val="23"/>
  </w:num>
  <w:num w:numId="14" w16cid:durableId="376589929">
    <w:abstractNumId w:val="12"/>
  </w:num>
  <w:num w:numId="15" w16cid:durableId="578755550">
    <w:abstractNumId w:val="10"/>
  </w:num>
  <w:num w:numId="16" w16cid:durableId="266817413">
    <w:abstractNumId w:val="17"/>
  </w:num>
  <w:num w:numId="17" w16cid:durableId="1173570341">
    <w:abstractNumId w:val="3"/>
  </w:num>
  <w:num w:numId="18" w16cid:durableId="977299164">
    <w:abstractNumId w:val="14"/>
  </w:num>
  <w:num w:numId="19" w16cid:durableId="196698367">
    <w:abstractNumId w:val="19"/>
  </w:num>
  <w:num w:numId="20" w16cid:durableId="855776122">
    <w:abstractNumId w:val="8"/>
  </w:num>
  <w:num w:numId="21" w16cid:durableId="1955474513">
    <w:abstractNumId w:val="13"/>
  </w:num>
  <w:num w:numId="22" w16cid:durableId="1716928014">
    <w:abstractNumId w:val="11"/>
  </w:num>
  <w:num w:numId="23" w16cid:durableId="1451968486">
    <w:abstractNumId w:val="0"/>
  </w:num>
  <w:num w:numId="24" w16cid:durableId="1767655496">
    <w:abstractNumId w:val="5"/>
  </w:num>
  <w:num w:numId="25" w16cid:durableId="924804859">
    <w:abstractNumId w:val="21"/>
  </w:num>
  <w:num w:numId="26" w16cid:durableId="1585601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56FED"/>
    <w:rsid w:val="001E630D"/>
    <w:rsid w:val="00284DC9"/>
    <w:rsid w:val="002D5209"/>
    <w:rsid w:val="0030619C"/>
    <w:rsid w:val="00316118"/>
    <w:rsid w:val="003B2BB8"/>
    <w:rsid w:val="003D34FF"/>
    <w:rsid w:val="003E232A"/>
    <w:rsid w:val="00402B5A"/>
    <w:rsid w:val="00434261"/>
    <w:rsid w:val="00462814"/>
    <w:rsid w:val="00471AD4"/>
    <w:rsid w:val="00493404"/>
    <w:rsid w:val="004B54CA"/>
    <w:rsid w:val="004E5CBF"/>
    <w:rsid w:val="00540A90"/>
    <w:rsid w:val="005928EB"/>
    <w:rsid w:val="005C3AA9"/>
    <w:rsid w:val="00621FC5"/>
    <w:rsid w:val="00622DE4"/>
    <w:rsid w:val="00637B02"/>
    <w:rsid w:val="00683A84"/>
    <w:rsid w:val="00693906"/>
    <w:rsid w:val="006959C9"/>
    <w:rsid w:val="006A4CE7"/>
    <w:rsid w:val="006B74EB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4189"/>
    <w:rsid w:val="00A26A9B"/>
    <w:rsid w:val="00A37C97"/>
    <w:rsid w:val="00A85D2A"/>
    <w:rsid w:val="00AC196E"/>
    <w:rsid w:val="00B04ED8"/>
    <w:rsid w:val="00B91E3E"/>
    <w:rsid w:val="00BA2DB9"/>
    <w:rsid w:val="00BD3162"/>
    <w:rsid w:val="00BE54E5"/>
    <w:rsid w:val="00BE7148"/>
    <w:rsid w:val="00BF6F8B"/>
    <w:rsid w:val="00C517E8"/>
    <w:rsid w:val="00C83C95"/>
    <w:rsid w:val="00C84DD7"/>
    <w:rsid w:val="00CA2850"/>
    <w:rsid w:val="00CB5863"/>
    <w:rsid w:val="00CC7F0E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1251</Characters>
  <Application>Microsoft Office Word</Application>
  <DocSecurity>0</DocSecurity>
  <Lines>35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2025-07-25T02:27:00Z</dcterms:created>
  <dcterms:modified xsi:type="dcterms:W3CDTF">2025-07-25T02:28:00Z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v=2022.1;a=SHA256;h=8EA00B9047BB83ABC7292D2A23EED2CDD5449B0947B75FFACCD4F6BF106F47F9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998735e15fcc4687ae7961852f4312a3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B96AD5EBA7341D19448B906DC3A055ED1C932D2F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41A9F2FD22514E620C6CDFE56FAAB5E2B8E5A0522436B92F910CE559C2B77A2F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92A5562ED82D024719799B7E66358AFB</vt:lpwstr>
  </property>
  <property fmtid="{D5CDD505-2E9C-101B-9397-08002B2CF9AE}" pid="32" name="PM_Hash_Salt">
    <vt:lpwstr>BE3E6E700DA284776B2C24D874451430</vt:lpwstr>
  </property>
  <property fmtid="{D5CDD505-2E9C-101B-9397-08002B2CF9AE}" pid="33" name="PM_Hash_SHA1">
    <vt:lpwstr>44C2F4C18CC426745967843109E8D1C2B34DEE2A</vt:lpwstr>
  </property>
  <property fmtid="{D5CDD505-2E9C-101B-9397-08002B2CF9AE}" pid="34" name="PM_SecurityClassification_Prev">
    <vt:lpwstr>OFFICIAL</vt:lpwstr>
  </property>
  <property fmtid="{D5CDD505-2E9C-101B-9397-08002B2CF9AE}" pid="35" name="PM_Qualifier_Prev">
    <vt:lpwstr/>
  </property>
</Properties>
</file>