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19685656" w14:textId="664FC0D8" w:rsidR="002D09A1" w:rsidRDefault="002D09A1" w:rsidP="002D09A1">
      <w:pPr>
        <w:spacing w:after="160"/>
        <w:rPr>
          <w:b/>
        </w:rPr>
      </w:pPr>
      <w:r w:rsidRPr="002D09A1">
        <w:rPr>
          <w:b/>
        </w:rPr>
        <w:t xml:space="preserve">How to </w:t>
      </w:r>
      <w:r w:rsidR="005F5106">
        <w:rPr>
          <w:b/>
        </w:rPr>
        <w:t xml:space="preserve">use the SmartCard </w:t>
      </w:r>
      <w:proofErr w:type="spellStart"/>
      <w:r w:rsidR="005F5106">
        <w:rPr>
          <w:b/>
        </w:rPr>
        <w:t>eIM</w:t>
      </w:r>
      <w:proofErr w:type="spellEnd"/>
      <w:r w:rsidR="005F5106">
        <w:rPr>
          <w:b/>
        </w:rPr>
        <w:t xml:space="preserve"> app and online account</w:t>
      </w:r>
      <w:r w:rsidRPr="002D09A1">
        <w:rPr>
          <w:b/>
        </w:rPr>
        <w:t xml:space="preserve"> </w:t>
      </w:r>
    </w:p>
    <w:p w14:paraId="62AB33CA" w14:textId="77777777" w:rsidR="005F5106" w:rsidRPr="005F5106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proofErr w:type="spellStart"/>
      <w:r w:rsidRPr="005F5106">
        <w:rPr>
          <w:b/>
        </w:rPr>
        <w:t>Nhaltjan</w:t>
      </w:r>
      <w:proofErr w:type="spellEnd"/>
      <w:r w:rsidRPr="005F5106">
        <w:rPr>
          <w:b/>
        </w:rPr>
        <w:t xml:space="preserve"> </w:t>
      </w:r>
      <w:proofErr w:type="spellStart"/>
      <w:r w:rsidRPr="005F5106">
        <w:rPr>
          <w:b/>
        </w:rPr>
        <w:t>dhu</w:t>
      </w:r>
      <w:proofErr w:type="spellEnd"/>
      <w:r w:rsidRPr="005F5106">
        <w:rPr>
          <w:b/>
        </w:rPr>
        <w:t xml:space="preserve"> </w:t>
      </w:r>
      <w:proofErr w:type="spellStart"/>
      <w:r w:rsidRPr="005F5106">
        <w:rPr>
          <w:b/>
        </w:rPr>
        <w:t>bäki</w:t>
      </w:r>
      <w:proofErr w:type="spellEnd"/>
      <w:r w:rsidRPr="005F5106">
        <w:rPr>
          <w:b/>
        </w:rPr>
        <w:t xml:space="preserve"> SmartCard </w:t>
      </w:r>
      <w:proofErr w:type="spellStart"/>
      <w:r w:rsidRPr="005F5106">
        <w:rPr>
          <w:b/>
        </w:rPr>
        <w:t>eIM</w:t>
      </w:r>
      <w:proofErr w:type="spellEnd"/>
      <w:r w:rsidRPr="005F5106">
        <w:rPr>
          <w:b/>
        </w:rPr>
        <w:t xml:space="preserve"> app ga online account</w:t>
      </w:r>
    </w:p>
    <w:p w14:paraId="5CEEC0BF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wo TCU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wo online account </w:t>
      </w:r>
      <w:proofErr w:type="spellStart"/>
      <w:r>
        <w:rPr>
          <w:rFonts w:cs="Arial"/>
          <w:color w:val="000000" w:themeColor="text1"/>
        </w:rPr>
        <w:t>nhänharaw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account-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ga manage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payments ga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>.</w:t>
      </w:r>
    </w:p>
    <w:p w14:paraId="4E653C99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apps ga online accounts-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djäma</w:t>
      </w:r>
      <w:proofErr w:type="spellEnd"/>
      <w:r>
        <w:rPr>
          <w:rFonts w:cs="Arial"/>
          <w:color w:val="000000" w:themeColor="text1"/>
        </w:rPr>
        <w:t xml:space="preserve"> same </w:t>
      </w:r>
      <w:proofErr w:type="spellStart"/>
      <w:r>
        <w:rPr>
          <w:rFonts w:cs="Arial"/>
          <w:color w:val="000000" w:themeColor="text1"/>
        </w:rPr>
        <w:t>yurr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dhorrnha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gaŋamarr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wiripun</w:t>
      </w:r>
      <w:proofErr w:type="spellEnd"/>
      <w:r>
        <w:rPr>
          <w:rFonts w:cs="Arial"/>
          <w:color w:val="000000" w:themeColor="text1"/>
        </w:rPr>
        <w:t>.</w:t>
      </w:r>
    </w:p>
    <w:p w14:paraId="1CD291ED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Dhiyaldja</w:t>
      </w:r>
      <w:proofErr w:type="spellEnd"/>
      <w:r>
        <w:rPr>
          <w:rFonts w:cs="Arial"/>
          <w:color w:val="000000" w:themeColor="text1"/>
        </w:rPr>
        <w:t xml:space="preserve"> example-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limurr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milkum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5534EA7E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log in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nheny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nhäman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r>
        <w:rPr>
          <w:rFonts w:eastAsia="Batang" w:cs="Arial" w:hint="eastAsia"/>
          <w:color w:val="000000" w:themeColor="text1"/>
          <w:lang w:eastAsia="ko-KR"/>
        </w:rPr>
        <w:t xml:space="preserve">account </w:t>
      </w:r>
      <w:r>
        <w:rPr>
          <w:rFonts w:cs="Arial"/>
          <w:color w:val="000000" w:themeColor="text1"/>
        </w:rPr>
        <w:t xml:space="preserve">details </w:t>
      </w:r>
      <w:proofErr w:type="spellStart"/>
      <w:r>
        <w:rPr>
          <w:rFonts w:cs="Arial"/>
          <w:color w:val="000000" w:themeColor="text1"/>
        </w:rPr>
        <w:t>ŋunhili</w:t>
      </w:r>
      <w:proofErr w:type="spellEnd"/>
      <w:r>
        <w:rPr>
          <w:rFonts w:cs="Arial"/>
          <w:color w:val="000000" w:themeColor="text1"/>
        </w:rPr>
        <w:t xml:space="preserve"> page-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nhakun</w:t>
      </w:r>
      <w:proofErr w:type="spellEnd"/>
      <w:r>
        <w:rPr>
          <w:rFonts w:cs="Arial"/>
          <w:color w:val="000000" w:themeColor="text1"/>
        </w:rPr>
        <w:t xml:space="preserve"> including ga:</w:t>
      </w:r>
    </w:p>
    <w:p w14:paraId="6A14C2DB" w14:textId="77777777" w:rsidR="005F5106" w:rsidRPr="00581657" w:rsidRDefault="005F5106" w:rsidP="005F5106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number</w:t>
      </w:r>
    </w:p>
    <w:p w14:paraId="398438A8" w14:textId="77777777" w:rsidR="005F5106" w:rsidRPr="00581657" w:rsidRDefault="005F5106" w:rsidP="005F5106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available balance,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nhämunha</w:t>
      </w:r>
      <w:proofErr w:type="spellEnd"/>
      <w:r>
        <w:rPr>
          <w:rFonts w:cs="Arial"/>
          <w:color w:val="000000" w:themeColor="text1"/>
        </w:rPr>
        <w:t xml:space="preserve">’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ŋorra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bäkiw</w:t>
      </w:r>
      <w:proofErr w:type="spellEnd"/>
    </w:p>
    <w:p w14:paraId="207E4A7E" w14:textId="77777777" w:rsidR="005F5106" w:rsidRPr="00581657" w:rsidRDefault="005F5106" w:rsidP="005F5106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enhanced Income Management account number ga BSB</w:t>
      </w:r>
    </w:p>
    <w:p w14:paraId="27FC85DD" w14:textId="77777777" w:rsidR="005F5106" w:rsidRPr="00581657" w:rsidRDefault="005F5106" w:rsidP="005F5106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on ga wo off ga (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off ga, </w:t>
      </w:r>
      <w:proofErr w:type="spellStart"/>
      <w:r>
        <w:rPr>
          <w:rFonts w:cs="Arial"/>
          <w:color w:val="000000" w:themeColor="text1"/>
        </w:rPr>
        <w:t>bäyŋun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>), ga</w:t>
      </w:r>
    </w:p>
    <w:p w14:paraId="1DA82AB5" w14:textId="77777777" w:rsidR="005F5106" w:rsidRPr="00581657" w:rsidRDefault="005F5106" w:rsidP="005F5106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option </w:t>
      </w:r>
      <w:proofErr w:type="spellStart"/>
      <w:r>
        <w:rPr>
          <w:rFonts w:cs="Arial"/>
          <w:color w:val="000000" w:themeColor="text1"/>
        </w:rPr>
        <w:t>nhänharaw</w:t>
      </w:r>
      <w:proofErr w:type="spellEnd"/>
      <w:r>
        <w:rPr>
          <w:rFonts w:cs="Arial"/>
          <w:color w:val="000000" w:themeColor="text1"/>
        </w:rPr>
        <w:t xml:space="preserve"> last 5-mirr transactions-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>.</w:t>
      </w:r>
    </w:p>
    <w:p w14:paraId="577B16CD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‘View Detailed </w:t>
      </w:r>
      <w:r w:rsidRPr="0044258E">
        <w:t xml:space="preserve">Transaction </w:t>
      </w:r>
      <w:r>
        <w:rPr>
          <w:rFonts w:cs="Arial"/>
          <w:color w:val="000000" w:themeColor="text1"/>
        </w:rPr>
        <w:t xml:space="preserve">History’ </w:t>
      </w:r>
      <w:proofErr w:type="spellStart"/>
      <w:r>
        <w:rPr>
          <w:rFonts w:cs="Arial"/>
          <w:color w:val="000000" w:themeColor="text1"/>
        </w:rPr>
        <w:t>nhänharaw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warrpam’ku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ŋäthilingu</w:t>
      </w:r>
      <w:proofErr w:type="spellEnd"/>
      <w:r>
        <w:rPr>
          <w:rFonts w:cs="Arial"/>
          <w:color w:val="000000" w:themeColor="text1"/>
        </w:rPr>
        <w:t xml:space="preserve"> transactions-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mala.</w:t>
      </w:r>
    </w:p>
    <w:p w14:paraId="2826A764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Djarr’yunaray</w:t>
      </w:r>
      <w:proofErr w:type="spellEnd"/>
      <w:r>
        <w:rPr>
          <w:rFonts w:cs="Arial"/>
          <w:color w:val="000000" w:themeColor="text1"/>
        </w:rPr>
        <w:t xml:space="preserve"> ‘View Statements’-</w:t>
      </w:r>
      <w:proofErr w:type="spellStart"/>
      <w:r>
        <w:rPr>
          <w:rFonts w:cs="Arial"/>
          <w:color w:val="000000" w:themeColor="text1"/>
        </w:rPr>
        <w:t>thuny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lets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nhänharaw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ŋäthilinguw</w:t>
      </w:r>
      <w:proofErr w:type="spellEnd"/>
      <w:r>
        <w:rPr>
          <w:rFonts w:cs="Arial"/>
          <w:color w:val="000000" w:themeColor="text1"/>
        </w:rPr>
        <w:t xml:space="preserve"> statements-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ga lets </w:t>
      </w:r>
      <w:proofErr w:type="spellStart"/>
      <w:r>
        <w:rPr>
          <w:rFonts w:cs="Arial"/>
          <w:color w:val="000000" w:themeColor="text1"/>
        </w:rPr>
        <w:t>nhunany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djambiw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nhatjinya</w:t>
      </w:r>
      <w:proofErr w:type="spellEnd"/>
      <w:r>
        <w:rPr>
          <w:rFonts w:cs="Arial"/>
          <w:color w:val="000000" w:themeColor="text1"/>
        </w:rPr>
        <w:t xml:space="preserve"> often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märraŋ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statements ga </w:t>
      </w:r>
      <w:proofErr w:type="spellStart"/>
      <w:r>
        <w:rPr>
          <w:rFonts w:cs="Arial"/>
          <w:color w:val="000000" w:themeColor="text1"/>
        </w:rPr>
        <w:t>nhaltjan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märram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mala.</w:t>
      </w:r>
    </w:p>
    <w:p w14:paraId="6DF076E6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‘Settings’ link ga </w:t>
      </w:r>
      <w:proofErr w:type="spellStart"/>
      <w:r>
        <w:rPr>
          <w:rFonts w:cs="Arial"/>
          <w:color w:val="000000" w:themeColor="text1"/>
        </w:rPr>
        <w:t>ŋorra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nhunhiyili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wanhal</w:t>
      </w:r>
      <w:proofErr w:type="spellEnd"/>
      <w:r>
        <w:rPr>
          <w:rFonts w:cs="Arial"/>
          <w:color w:val="000000" w:themeColor="text1"/>
        </w:rPr>
        <w:t>:</w:t>
      </w:r>
    </w:p>
    <w:p w14:paraId="3D0E5203" w14:textId="77777777" w:rsidR="005F5106" w:rsidRPr="00DF5F9E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‘Transaction Settings’ tap to pay-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on wo off-</w:t>
      </w:r>
      <w:proofErr w:type="spellStart"/>
      <w:r>
        <w:rPr>
          <w:rFonts w:cs="Arial"/>
          <w:color w:val="000000" w:themeColor="text1"/>
        </w:rPr>
        <w:t>gunanharaw</w:t>
      </w:r>
      <w:proofErr w:type="spellEnd"/>
      <w:r>
        <w:rPr>
          <w:rFonts w:cs="Arial"/>
          <w:color w:val="000000" w:themeColor="text1"/>
        </w:rPr>
        <w:t>. Tap-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mayali</w:t>
      </w:r>
      <w:proofErr w:type="spellEnd"/>
      <w:r>
        <w:rPr>
          <w:rFonts w:cs="Arial"/>
          <w:color w:val="000000" w:themeColor="text1"/>
        </w:rPr>
        <w:t xml:space="preserve">’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tap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EFTPOS terminal-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wuŋuḻi’yunaraw</w:t>
      </w:r>
      <w:proofErr w:type="spellEnd"/>
      <w:r>
        <w:rPr>
          <w:rFonts w:cs="Arial"/>
          <w:color w:val="000000" w:themeColor="text1"/>
        </w:rPr>
        <w:t xml:space="preserve"> store-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yakan</w:t>
      </w:r>
      <w:proofErr w:type="spellEnd"/>
      <w:r>
        <w:rPr>
          <w:rFonts w:cs="Arial"/>
          <w:color w:val="000000" w:themeColor="text1"/>
        </w:rPr>
        <w:t xml:space="preserve"> entering PIN-</w:t>
      </w:r>
      <w:proofErr w:type="spellStart"/>
      <w:r>
        <w:rPr>
          <w:rFonts w:cs="Arial"/>
          <w:color w:val="000000" w:themeColor="text1"/>
        </w:rPr>
        <w:t>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wuŋuḻi’yunaraw</w:t>
      </w:r>
      <w:proofErr w:type="spellEnd"/>
      <w:r>
        <w:rPr>
          <w:rFonts w:cs="Arial"/>
          <w:color w:val="000000" w:themeColor="text1"/>
        </w:rPr>
        <w:t xml:space="preserve"> up to $100-ku, wo $200 some-</w:t>
      </w:r>
      <w:proofErr w:type="spellStart"/>
      <w:r>
        <w:rPr>
          <w:rFonts w:cs="Arial"/>
          <w:color w:val="000000" w:themeColor="text1"/>
        </w:rPr>
        <w:t>ŋurdja</w:t>
      </w:r>
      <w:proofErr w:type="spellEnd"/>
      <w:r>
        <w:rPr>
          <w:rFonts w:cs="Arial"/>
          <w:color w:val="000000" w:themeColor="text1"/>
        </w:rPr>
        <w:t xml:space="preserve"> stores-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696D0BB0" w14:textId="77777777" w:rsidR="005F5106" w:rsidRPr="00DF5F9E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off-</w:t>
      </w:r>
      <w:proofErr w:type="spellStart"/>
      <w:r>
        <w:rPr>
          <w:rFonts w:cs="Arial"/>
          <w:color w:val="000000" w:themeColor="text1"/>
        </w:rPr>
        <w:t>guŋ</w:t>
      </w:r>
      <w:proofErr w:type="spellEnd"/>
      <w:r>
        <w:rPr>
          <w:rFonts w:cs="Arial"/>
          <w:color w:val="000000" w:themeColor="text1"/>
        </w:rPr>
        <w:t xml:space="preserve"> tap to pay </w:t>
      </w:r>
      <w:proofErr w:type="spellStart"/>
      <w:r>
        <w:rPr>
          <w:rFonts w:cs="Arial"/>
          <w:color w:val="000000" w:themeColor="text1"/>
        </w:rPr>
        <w:t>bawalamirriy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prefer insert-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wo swipe-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shops-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mala.</w:t>
      </w:r>
    </w:p>
    <w:p w14:paraId="17664D89" w14:textId="77777777" w:rsidR="005F5106" w:rsidRPr="00C31AB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31AB3">
        <w:rPr>
          <w:rFonts w:cs="Arial"/>
          <w:color w:val="000000" w:themeColor="text1"/>
        </w:rPr>
        <w:t>Nhe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 w:rsidRPr="00C31AB3">
        <w:rPr>
          <w:rFonts w:cs="Arial"/>
          <w:color w:val="000000" w:themeColor="text1"/>
        </w:rPr>
        <w:t xml:space="preserve"> block </w:t>
      </w:r>
      <w:proofErr w:type="spellStart"/>
      <w:r w:rsidRPr="00C31AB3">
        <w:rPr>
          <w:rFonts w:cs="Arial"/>
          <w:color w:val="000000" w:themeColor="text1"/>
        </w:rPr>
        <w:t>winya</w:t>
      </w:r>
      <w:r>
        <w:rPr>
          <w:rFonts w:cs="Arial"/>
          <w:color w:val="000000" w:themeColor="text1"/>
        </w:rPr>
        <w:t>’</w:t>
      </w:r>
      <w:r w:rsidRPr="00C31AB3">
        <w:rPr>
          <w:rFonts w:cs="Arial"/>
          <w:color w:val="000000" w:themeColor="text1"/>
        </w:rPr>
        <w:t>yuna</w:t>
      </w:r>
      <w:r>
        <w:rPr>
          <w:rFonts w:cs="Arial"/>
          <w:color w:val="000000" w:themeColor="text1"/>
        </w:rPr>
        <w:t>wu</w:t>
      </w:r>
      <w:r w:rsidRPr="00C31AB3">
        <w:rPr>
          <w:rFonts w:cs="Arial"/>
          <w:color w:val="000000" w:themeColor="text1"/>
        </w:rPr>
        <w:t>y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wo</w:t>
      </w:r>
      <w:r w:rsidRPr="00C31AB3">
        <w:rPr>
          <w:rFonts w:cs="Arial"/>
          <w:color w:val="000000" w:themeColor="text1"/>
        </w:rPr>
        <w:t xml:space="preserve"> </w:t>
      </w:r>
      <w:proofErr w:type="spellStart"/>
      <w:r w:rsidRPr="00C31AB3">
        <w:rPr>
          <w:rFonts w:cs="Arial"/>
          <w:color w:val="000000" w:themeColor="text1"/>
        </w:rPr>
        <w:t>mana</w:t>
      </w:r>
      <w:r>
        <w:rPr>
          <w:rFonts w:cs="Arial"/>
          <w:color w:val="000000" w:themeColor="text1"/>
        </w:rPr>
        <w:t>ŋ</w:t>
      </w:r>
      <w:r w:rsidRPr="00C31AB3">
        <w:rPr>
          <w:rFonts w:cs="Arial"/>
          <w:color w:val="000000" w:themeColor="text1"/>
        </w:rPr>
        <w:t>inya</w:t>
      </w:r>
      <w:r>
        <w:rPr>
          <w:rFonts w:cs="Arial"/>
          <w:color w:val="000000" w:themeColor="text1"/>
        </w:rPr>
        <w:t>wu</w:t>
      </w:r>
      <w:r w:rsidRPr="00C31AB3">
        <w:rPr>
          <w:rFonts w:cs="Arial"/>
          <w:color w:val="000000" w:themeColor="text1"/>
        </w:rPr>
        <w:t>y</w:t>
      </w:r>
      <w:proofErr w:type="spellEnd"/>
      <w:r w:rsidRPr="00C31AB3">
        <w:rPr>
          <w:rFonts w:cs="Arial"/>
          <w:color w:val="000000" w:themeColor="text1"/>
        </w:rPr>
        <w:t xml:space="preserve"> card. </w:t>
      </w:r>
      <w:proofErr w:type="spellStart"/>
      <w:r w:rsidRPr="00C31AB3">
        <w:rPr>
          <w:rFonts w:cs="Arial"/>
          <w:color w:val="000000" w:themeColor="text1"/>
        </w:rPr>
        <w:t>Dhiya</w:t>
      </w:r>
      <w:r>
        <w:rPr>
          <w:rFonts w:cs="Arial"/>
          <w:color w:val="000000" w:themeColor="text1"/>
        </w:rPr>
        <w:t>ŋ</w:t>
      </w:r>
      <w:r w:rsidRPr="00C31AB3">
        <w:rPr>
          <w:rFonts w:cs="Arial"/>
          <w:color w:val="000000" w:themeColor="text1"/>
        </w:rPr>
        <w:t>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 w:rsidRPr="00C31AB3">
        <w:rPr>
          <w:rFonts w:cs="Arial"/>
          <w:color w:val="000000" w:themeColor="text1"/>
        </w:rPr>
        <w:t>dhu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 w:rsidRPr="00C31AB3">
        <w:rPr>
          <w:rFonts w:cs="Arial"/>
          <w:color w:val="000000" w:themeColor="text1"/>
        </w:rPr>
        <w:t>gulmaram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 w:rsidRPr="00C31AB3"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bäkiw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proofErr w:type="spellStart"/>
      <w:r w:rsidRPr="00C31AB3">
        <w:rPr>
          <w:rFonts w:cs="Arial"/>
          <w:color w:val="000000" w:themeColor="text1"/>
        </w:rPr>
        <w:t>winya</w:t>
      </w:r>
      <w:r>
        <w:rPr>
          <w:rFonts w:cs="Arial"/>
          <w:color w:val="000000" w:themeColor="text1"/>
        </w:rPr>
        <w:t>’</w:t>
      </w:r>
      <w:r w:rsidRPr="00C31AB3">
        <w:rPr>
          <w:rFonts w:cs="Arial"/>
          <w:color w:val="000000" w:themeColor="text1"/>
        </w:rPr>
        <w:t>yurr</w:t>
      </w:r>
      <w:proofErr w:type="spellEnd"/>
      <w:r w:rsidRPr="00C31AB3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wo</w:t>
      </w:r>
      <w:r w:rsidRPr="00C31AB3">
        <w:rPr>
          <w:rFonts w:cs="Arial"/>
          <w:color w:val="000000" w:themeColor="text1"/>
        </w:rPr>
        <w:t xml:space="preserve"> </w:t>
      </w:r>
      <w:proofErr w:type="spellStart"/>
      <w:r w:rsidRPr="00C31AB3">
        <w:rPr>
          <w:rFonts w:cs="Arial"/>
          <w:color w:val="000000" w:themeColor="text1"/>
        </w:rPr>
        <w:t>mana</w:t>
      </w:r>
      <w:r>
        <w:rPr>
          <w:rFonts w:cs="Arial"/>
          <w:color w:val="000000" w:themeColor="text1"/>
        </w:rPr>
        <w:t>ŋ</w:t>
      </w:r>
      <w:r w:rsidRPr="00C31AB3">
        <w:rPr>
          <w:rFonts w:cs="Arial"/>
          <w:color w:val="000000" w:themeColor="text1"/>
        </w:rPr>
        <w:t>i</w:t>
      </w:r>
      <w:proofErr w:type="spellEnd"/>
      <w:r>
        <w:rPr>
          <w:rFonts w:cs="Arial"/>
          <w:color w:val="000000" w:themeColor="text1"/>
        </w:rPr>
        <w:t>.</w:t>
      </w:r>
    </w:p>
    <w:p w14:paraId="4AB93824" w14:textId="77777777" w:rsidR="005F5106" w:rsidRPr="00C31AB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replaced damaged-puy card. </w:t>
      </w: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mayali</w:t>
      </w:r>
      <w:proofErr w:type="spellEnd"/>
      <w:r>
        <w:rPr>
          <w:rFonts w:cs="Arial"/>
          <w:color w:val="000000" w:themeColor="text1"/>
        </w:rPr>
        <w:t xml:space="preserve">’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yuṯan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märraŋ</w:t>
      </w:r>
      <w:proofErr w:type="spellEnd"/>
      <w:r>
        <w:rPr>
          <w:rFonts w:cs="Arial"/>
          <w:color w:val="000000" w:themeColor="text1"/>
        </w:rPr>
        <w:t xml:space="preserve"> card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damaged-puy.</w:t>
      </w:r>
    </w:p>
    <w:p w14:paraId="3EAB9FD6" w14:textId="77777777" w:rsidR="005F5106" w:rsidRPr="00C31AB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djambi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PIN.</w:t>
      </w:r>
    </w:p>
    <w:p w14:paraId="591F97A7" w14:textId="77777777" w:rsidR="005F5106" w:rsidRPr="00C31AB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lastRenderedPageBreak/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djambi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daily limit. </w:t>
      </w: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most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card-</w:t>
      </w:r>
      <w:proofErr w:type="spellStart"/>
      <w:r>
        <w:rPr>
          <w:rFonts w:cs="Arial"/>
          <w:color w:val="000000" w:themeColor="text1"/>
        </w:rPr>
        <w:t>thu</w:t>
      </w:r>
      <w:proofErr w:type="spellEnd"/>
      <w:r>
        <w:rPr>
          <w:rFonts w:cs="Arial"/>
          <w:color w:val="000000" w:themeColor="text1"/>
        </w:rPr>
        <w:t xml:space="preserve"> each day-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>.</w:t>
      </w:r>
    </w:p>
    <w:p w14:paraId="2C09C360" w14:textId="77777777" w:rsidR="005F5106" w:rsidRPr="00C31AB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manage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daily payment limit. </w:t>
      </w: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most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BPAY-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wo transfer </w:t>
      </w:r>
      <w:proofErr w:type="spellStart"/>
      <w:r>
        <w:rPr>
          <w:rFonts w:cs="Arial"/>
          <w:color w:val="000000" w:themeColor="text1"/>
        </w:rPr>
        <w:t>wiripulil</w:t>
      </w:r>
      <w:proofErr w:type="spellEnd"/>
      <w:r>
        <w:rPr>
          <w:rFonts w:cs="Arial"/>
          <w:color w:val="000000" w:themeColor="text1"/>
        </w:rPr>
        <w:t xml:space="preserve"> account-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 each day-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>.</w:t>
      </w:r>
    </w:p>
    <w:p w14:paraId="0D990E53" w14:textId="77777777" w:rsidR="005F5106" w:rsidRPr="00B32353" w:rsidRDefault="005F5106" w:rsidP="005F5106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Ga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manage alerts mala.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set up alerts </w:t>
      </w:r>
      <w:proofErr w:type="spellStart"/>
      <w:r>
        <w:rPr>
          <w:rFonts w:cs="Arial"/>
          <w:color w:val="000000" w:themeColor="text1"/>
        </w:rPr>
        <w:t>marrka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ḻakaram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transaction declines wo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nyumukuṉiny</w:t>
      </w:r>
      <w:proofErr w:type="spellEnd"/>
      <w:r>
        <w:rPr>
          <w:rFonts w:cs="Arial"/>
          <w:color w:val="000000" w:themeColor="text1"/>
        </w:rPr>
        <w:t xml:space="preserve"> balance.</w:t>
      </w:r>
    </w:p>
    <w:p w14:paraId="43C72E77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E13098">
        <w:rPr>
          <w:rFonts w:cs="Arial"/>
          <w:b/>
          <w:bCs/>
          <w:color w:val="000000" w:themeColor="text1"/>
        </w:rPr>
        <w:t>nhe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need</w:t>
      </w:r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guŋga’yunaraw</w:t>
      </w:r>
      <w:proofErr w:type="spellEnd"/>
      <w:r>
        <w:rPr>
          <w:rFonts w:cs="Arial"/>
          <w:b/>
          <w:bCs/>
          <w:color w:val="000000" w:themeColor="text1"/>
        </w:rPr>
        <w:t xml:space="preserve"> wo </w:t>
      </w:r>
      <w:proofErr w:type="spellStart"/>
      <w:r w:rsidRPr="00E13098">
        <w:rPr>
          <w:rFonts w:cs="Arial"/>
          <w:b/>
          <w:bCs/>
          <w:color w:val="000000" w:themeColor="text1"/>
        </w:rPr>
        <w:t>bulu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information-</w:t>
      </w:r>
      <w:proofErr w:type="spellStart"/>
      <w:r>
        <w:rPr>
          <w:rFonts w:cs="Arial"/>
          <w:b/>
          <w:bCs/>
          <w:color w:val="000000" w:themeColor="text1"/>
        </w:rPr>
        <w:t>gu</w:t>
      </w:r>
      <w:proofErr w:type="spellEnd"/>
      <w:r>
        <w:rPr>
          <w:rFonts w:cs="Arial"/>
          <w:b/>
          <w:bCs/>
          <w:color w:val="000000" w:themeColor="text1"/>
        </w:rPr>
        <w:t>:</w:t>
      </w:r>
    </w:p>
    <w:p w14:paraId="4B4E5A6E" w14:textId="77777777" w:rsidR="005F5106" w:rsidRPr="001F1D84" w:rsidRDefault="005F5106" w:rsidP="005F5106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servicesaustralia.gov.au/smartcard-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p w14:paraId="17F00794" w14:textId="77777777" w:rsidR="005F5106" w:rsidRPr="001F1D84" w:rsidRDefault="005F5106" w:rsidP="005F5106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252 604-lil (</w:t>
      </w: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ŋäŋ’thurr</w:t>
      </w:r>
      <w:proofErr w:type="spellEnd"/>
      <w:r>
        <w:rPr>
          <w:rFonts w:cs="Arial"/>
          <w:color w:val="000000" w:themeColor="text1"/>
        </w:rPr>
        <w:t xml:space="preserve"> interpreter-w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need), wo</w:t>
      </w:r>
    </w:p>
    <w:p w14:paraId="6E5F7588" w14:textId="77777777" w:rsidR="005F5106" w:rsidRPr="001F1D84" w:rsidRDefault="005F5106" w:rsidP="005F5106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Visit service centre-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>.</w:t>
      </w:r>
    </w:p>
    <w:p w14:paraId="5F2CC828" w14:textId="77777777" w:rsidR="005F5106" w:rsidRPr="009B18A2" w:rsidRDefault="005F510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22330B">
        <w:rPr>
          <w:rFonts w:cs="Arial"/>
          <w:b/>
          <w:bCs/>
          <w:color w:val="000000" w:themeColor="text1"/>
        </w:rPr>
        <w:t>nhe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ga </w:t>
      </w:r>
      <w:proofErr w:type="spellStart"/>
      <w:r>
        <w:rPr>
          <w:rFonts w:cs="Arial"/>
          <w:b/>
          <w:bCs/>
          <w:color w:val="000000" w:themeColor="text1"/>
        </w:rPr>
        <w:t>ŋayatham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TCU SmartCard:</w:t>
      </w:r>
    </w:p>
    <w:p w14:paraId="54079A25" w14:textId="77777777" w:rsidR="005F5106" w:rsidRPr="001F1D84" w:rsidRDefault="005F5106" w:rsidP="005F5106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A34D8">
        <w:rPr>
          <w:rFonts w:cs="Arial"/>
          <w:color w:val="000000" w:themeColor="text1"/>
        </w:rPr>
        <w:t>Marrtj</w:t>
      </w:r>
      <w:r>
        <w:rPr>
          <w:rFonts w:cs="Arial"/>
          <w:color w:val="000000" w:themeColor="text1"/>
        </w:rPr>
        <w:t>i</w:t>
      </w:r>
      <w:proofErr w:type="spellEnd"/>
      <w:r w:rsidRPr="00BA34D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tcu.</w:t>
      </w:r>
      <w:r w:rsidRPr="00BA34D8">
        <w:rPr>
          <w:rFonts w:cs="Arial"/>
          <w:color w:val="000000" w:themeColor="text1"/>
        </w:rPr>
        <w:t>com</w:t>
      </w:r>
      <w:r>
        <w:rPr>
          <w:rFonts w:cs="Arial"/>
          <w:color w:val="000000" w:themeColor="text1"/>
        </w:rPr>
        <w:t>.au/s</w:t>
      </w:r>
      <w:r w:rsidRPr="00BA34D8">
        <w:rPr>
          <w:rFonts w:cs="Arial"/>
          <w:color w:val="000000" w:themeColor="text1"/>
        </w:rPr>
        <w:t>mart</w:t>
      </w:r>
      <w:r>
        <w:rPr>
          <w:rFonts w:cs="Arial"/>
          <w:color w:val="000000" w:themeColor="text1"/>
        </w:rPr>
        <w:t>c</w:t>
      </w:r>
      <w:r w:rsidRPr="00BA34D8">
        <w:rPr>
          <w:rFonts w:cs="Arial"/>
          <w:color w:val="000000" w:themeColor="text1"/>
        </w:rPr>
        <w:t>ard-</w:t>
      </w:r>
      <w:proofErr w:type="spellStart"/>
      <w:r w:rsidRPr="00BA34D8">
        <w:rPr>
          <w:rFonts w:cs="Arial"/>
          <w:color w:val="000000" w:themeColor="text1"/>
        </w:rPr>
        <w:t>lil</w:t>
      </w:r>
      <w:proofErr w:type="spellEnd"/>
    </w:p>
    <w:p w14:paraId="26D31E0A" w14:textId="77777777" w:rsidR="005F5106" w:rsidRPr="005F5106" w:rsidRDefault="005F5106" w:rsidP="005F5106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TCU-w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1800 828 232-lil, wo</w:t>
      </w:r>
    </w:p>
    <w:p w14:paraId="29FDC4DA" w14:textId="53A61DD4" w:rsidR="005F5106" w:rsidRPr="005F5106" w:rsidRDefault="005F5106" w:rsidP="005F5106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5F5106">
        <w:rPr>
          <w:rFonts w:cs="Arial"/>
          <w:color w:val="000000" w:themeColor="text1"/>
        </w:rPr>
        <w:t>Visit TCU-w branch.</w:t>
      </w:r>
    </w:p>
    <w:p w14:paraId="67CF5D64" w14:textId="113EA0BA" w:rsidR="007B0256" w:rsidRPr="00AC196E" w:rsidRDefault="007B0256" w:rsidP="005F5106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EBF5" w14:textId="77777777" w:rsidR="00880C03" w:rsidRDefault="00880C03" w:rsidP="00B04ED8">
      <w:pPr>
        <w:spacing w:after="0" w:line="240" w:lineRule="auto"/>
      </w:pPr>
      <w:r>
        <w:separator/>
      </w:r>
    </w:p>
  </w:endnote>
  <w:endnote w:type="continuationSeparator" w:id="0">
    <w:p w14:paraId="2C409F98" w14:textId="77777777" w:rsidR="00880C03" w:rsidRDefault="00880C0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B4196" w14:textId="77777777" w:rsidR="00880C03" w:rsidRDefault="00880C03" w:rsidP="00B04ED8">
      <w:pPr>
        <w:spacing w:after="0" w:line="240" w:lineRule="auto"/>
      </w:pPr>
      <w:r>
        <w:separator/>
      </w:r>
    </w:p>
  </w:footnote>
  <w:footnote w:type="continuationSeparator" w:id="0">
    <w:p w14:paraId="14FE61E8" w14:textId="77777777" w:rsidR="00880C03" w:rsidRDefault="00880C0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415C"/>
    <w:multiLevelType w:val="hybridMultilevel"/>
    <w:tmpl w:val="6DFAA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B402C"/>
    <w:multiLevelType w:val="hybridMultilevel"/>
    <w:tmpl w:val="B9EC1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61784"/>
    <w:multiLevelType w:val="hybridMultilevel"/>
    <w:tmpl w:val="BA2EE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C3CE2"/>
    <w:multiLevelType w:val="hybridMultilevel"/>
    <w:tmpl w:val="87EC0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11"/>
  </w:num>
  <w:num w:numId="2" w16cid:durableId="468977801">
    <w:abstractNumId w:val="0"/>
  </w:num>
  <w:num w:numId="3" w16cid:durableId="1006978651">
    <w:abstractNumId w:val="6"/>
  </w:num>
  <w:num w:numId="4" w16cid:durableId="1322540261">
    <w:abstractNumId w:val="12"/>
  </w:num>
  <w:num w:numId="5" w16cid:durableId="553388690">
    <w:abstractNumId w:val="2"/>
  </w:num>
  <w:num w:numId="6" w16cid:durableId="1067461763">
    <w:abstractNumId w:val="5"/>
  </w:num>
  <w:num w:numId="7" w16cid:durableId="1088648372">
    <w:abstractNumId w:val="8"/>
  </w:num>
  <w:num w:numId="8" w16cid:durableId="520093798">
    <w:abstractNumId w:val="9"/>
  </w:num>
  <w:num w:numId="9" w16cid:durableId="1024818826">
    <w:abstractNumId w:val="1"/>
  </w:num>
  <w:num w:numId="10" w16cid:durableId="775444391">
    <w:abstractNumId w:val="7"/>
  </w:num>
  <w:num w:numId="11" w16cid:durableId="31274285">
    <w:abstractNumId w:val="3"/>
  </w:num>
  <w:num w:numId="12" w16cid:durableId="2069300707">
    <w:abstractNumId w:val="10"/>
  </w:num>
  <w:num w:numId="13" w16cid:durableId="376589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09A1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C0D64"/>
    <w:rsid w:val="004E5CBF"/>
    <w:rsid w:val="005C3AA9"/>
    <w:rsid w:val="005D24E8"/>
    <w:rsid w:val="005F5106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10E59"/>
    <w:rsid w:val="0083177B"/>
    <w:rsid w:val="00880C03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127F"/>
    <w:rsid w:val="00CB5863"/>
    <w:rsid w:val="00CD581D"/>
    <w:rsid w:val="00DA243A"/>
    <w:rsid w:val="00E216BE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2288</Characters>
  <Application>Microsoft Office Word</Application>
  <DocSecurity>0</DocSecurity>
  <Lines>49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2025-07-25T02:37:00Z</dcterms:created>
  <dcterms:modified xsi:type="dcterms:W3CDTF">2025-07-25T02:37:00Z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v=2022.1;a=SHA256;h=576739485E870DF060224E29F2360C813E0F85C2FF6FBC13FD5F8E03135C7B66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cc10653afb2a430286eccc2019eb7f79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F04C03F16F6355B86337A348AF427ED5</vt:lpwstr>
  </property>
  <property fmtid="{D5CDD505-2E9C-101B-9397-08002B2CF9AE}" pid="32" name="PM_Hash_Salt">
    <vt:lpwstr>EB018E71B0496FF3AC891EBB7324F650</vt:lpwstr>
  </property>
  <property fmtid="{D5CDD505-2E9C-101B-9397-08002B2CF9AE}" pid="33" name="PM_Hash_SHA1">
    <vt:lpwstr>6285C8D94859B6E51A1B244CEB4F38AA352A230C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