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84D43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proofErr w:type="spellStart"/>
      <w:r w:rsidR="00BD3162">
        <w:rPr>
          <w:b/>
          <w:sz w:val="32"/>
        </w:rPr>
        <w:t>Eastside</w:t>
      </w:r>
      <w:proofErr w:type="spellEnd"/>
      <w:r w:rsidR="00BD3162">
        <w:rPr>
          <w:b/>
          <w:sz w:val="32"/>
        </w:rPr>
        <w:t xml:space="preserve"> Kriol</w:t>
      </w:r>
    </w:p>
    <w:p w14:paraId="70C25FC6" w14:textId="758E7E74" w:rsidR="002D5209" w:rsidRDefault="00BF6F8B" w:rsidP="002D5209">
      <w:pPr>
        <w:rPr>
          <w:b/>
        </w:rPr>
      </w:pPr>
      <w:r>
        <w:rPr>
          <w:b/>
        </w:rPr>
        <w:t xml:space="preserve">How to </w:t>
      </w:r>
      <w:r w:rsidR="00C83C95">
        <w:rPr>
          <w:b/>
        </w:rPr>
        <w:t xml:space="preserve">use the SmartCard </w:t>
      </w:r>
      <w:proofErr w:type="spellStart"/>
      <w:r w:rsidR="00C83C95">
        <w:rPr>
          <w:b/>
        </w:rPr>
        <w:t>eIM</w:t>
      </w:r>
      <w:proofErr w:type="spellEnd"/>
      <w:r w:rsidR="00C83C95">
        <w:rPr>
          <w:b/>
        </w:rPr>
        <w:t xml:space="preserve"> app and online account</w:t>
      </w:r>
    </w:p>
    <w:p w14:paraId="39D54A12" w14:textId="77777777" w:rsidR="00C83C95" w:rsidRPr="00C83C95" w:rsidRDefault="00C83C95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C83C95">
        <w:rPr>
          <w:b/>
          <w:bCs/>
        </w:rPr>
        <w:t xml:space="preserve">Hau </w:t>
      </w:r>
      <w:proofErr w:type="spellStart"/>
      <w:r w:rsidRPr="00C83C95">
        <w:rPr>
          <w:b/>
          <w:bCs/>
        </w:rPr>
        <w:t>bla</w:t>
      </w:r>
      <w:proofErr w:type="spellEnd"/>
      <w:r w:rsidRPr="00C83C95">
        <w:rPr>
          <w:b/>
          <w:bCs/>
        </w:rPr>
        <w:t xml:space="preserve"> </w:t>
      </w:r>
      <w:proofErr w:type="spellStart"/>
      <w:r w:rsidRPr="00C83C95">
        <w:rPr>
          <w:b/>
          <w:bCs/>
        </w:rPr>
        <w:t>yujim</w:t>
      </w:r>
      <w:proofErr w:type="spellEnd"/>
      <w:r w:rsidRPr="00C83C95">
        <w:rPr>
          <w:b/>
          <w:bCs/>
        </w:rPr>
        <w:t xml:space="preserve"> </w:t>
      </w:r>
      <w:proofErr w:type="spellStart"/>
      <w:r w:rsidRPr="00C83C95">
        <w:rPr>
          <w:b/>
          <w:bCs/>
        </w:rPr>
        <w:t>yu</w:t>
      </w:r>
      <w:proofErr w:type="spellEnd"/>
      <w:r w:rsidRPr="00C83C95">
        <w:rPr>
          <w:b/>
          <w:bCs/>
        </w:rPr>
        <w:t xml:space="preserve"> SmartCard </w:t>
      </w:r>
      <w:proofErr w:type="spellStart"/>
      <w:r w:rsidRPr="00C83C95">
        <w:rPr>
          <w:b/>
          <w:bCs/>
        </w:rPr>
        <w:t>eIM</w:t>
      </w:r>
      <w:proofErr w:type="spellEnd"/>
      <w:r w:rsidRPr="00C83C95">
        <w:rPr>
          <w:b/>
          <w:bCs/>
        </w:rPr>
        <w:t xml:space="preserve"> app </w:t>
      </w:r>
      <w:proofErr w:type="spellStart"/>
      <w:r w:rsidRPr="00C83C95">
        <w:rPr>
          <w:b/>
          <w:bCs/>
        </w:rPr>
        <w:t>en</w:t>
      </w:r>
      <w:proofErr w:type="spellEnd"/>
      <w:r w:rsidRPr="00C83C95">
        <w:rPr>
          <w:b/>
          <w:bCs/>
        </w:rPr>
        <w:t xml:space="preserve"> </w:t>
      </w:r>
      <w:proofErr w:type="spellStart"/>
      <w:r w:rsidRPr="00C83C95">
        <w:rPr>
          <w:b/>
          <w:bCs/>
        </w:rPr>
        <w:t>anlain</w:t>
      </w:r>
      <w:proofErr w:type="spellEnd"/>
      <w:r w:rsidRPr="00C83C95">
        <w:rPr>
          <w:b/>
          <w:bCs/>
        </w:rPr>
        <w:t xml:space="preserve"> account</w:t>
      </w:r>
    </w:p>
    <w:p w14:paraId="46877100" w14:textId="77777777" w:rsidR="00C83C95" w:rsidRPr="00C83C95" w:rsidRDefault="00C83C95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Yu gin </w:t>
      </w:r>
      <w:proofErr w:type="spellStart"/>
      <w:r w:rsidRPr="00C83C95">
        <w:rPr>
          <w:rFonts w:cs="Arial"/>
          <w:color w:val="000000" w:themeColor="text1"/>
        </w:rPr>
        <w:t>yujim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SmartCard </w:t>
      </w:r>
      <w:proofErr w:type="spellStart"/>
      <w:r w:rsidRPr="00C83C95">
        <w:rPr>
          <w:rFonts w:cs="Arial"/>
          <w:color w:val="000000" w:themeColor="text1"/>
        </w:rPr>
        <w:t>eIM</w:t>
      </w:r>
      <w:proofErr w:type="spellEnd"/>
      <w:r w:rsidRPr="00C83C95">
        <w:rPr>
          <w:rFonts w:cs="Arial"/>
          <w:color w:val="000000" w:themeColor="text1"/>
        </w:rPr>
        <w:t xml:space="preserve"> app or TCU SmartCard </w:t>
      </w:r>
      <w:proofErr w:type="spellStart"/>
      <w:r w:rsidRPr="00C83C95">
        <w:rPr>
          <w:rFonts w:cs="Arial"/>
          <w:color w:val="000000" w:themeColor="text1"/>
        </w:rPr>
        <w:t>eIM</w:t>
      </w:r>
      <w:proofErr w:type="spellEnd"/>
      <w:r w:rsidRPr="00C83C95">
        <w:rPr>
          <w:rFonts w:cs="Arial"/>
          <w:color w:val="000000" w:themeColor="text1"/>
        </w:rPr>
        <w:t xml:space="preserve"> app or </w:t>
      </w:r>
      <w:proofErr w:type="spellStart"/>
      <w:r w:rsidRPr="00C83C95">
        <w:rPr>
          <w:rFonts w:cs="Arial"/>
          <w:color w:val="000000" w:themeColor="text1"/>
        </w:rPr>
        <w:t>anlain</w:t>
      </w:r>
      <w:proofErr w:type="spellEnd"/>
      <w:r w:rsidRPr="00C83C95">
        <w:rPr>
          <w:rFonts w:cs="Arial"/>
          <w:color w:val="000000" w:themeColor="text1"/>
        </w:rPr>
        <w:t xml:space="preserve"> account to view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account and </w:t>
      </w:r>
      <w:proofErr w:type="spellStart"/>
      <w:r w:rsidRPr="00C83C95">
        <w:rPr>
          <w:rFonts w:cs="Arial"/>
          <w:color w:val="000000" w:themeColor="text1"/>
        </w:rPr>
        <w:t>manajim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payments </w:t>
      </w:r>
      <w:proofErr w:type="spellStart"/>
      <w:r w:rsidRPr="00C83C95">
        <w:rPr>
          <w:rFonts w:cs="Arial"/>
          <w:color w:val="000000" w:themeColor="text1"/>
        </w:rPr>
        <w:t>en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SmartCard.</w:t>
      </w:r>
    </w:p>
    <w:p w14:paraId="5506EC62" w14:textId="77777777" w:rsidR="00C83C95" w:rsidRPr="00C83C95" w:rsidRDefault="00C83C95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Dat app </w:t>
      </w:r>
      <w:proofErr w:type="spellStart"/>
      <w:r w:rsidRPr="00C83C95">
        <w:rPr>
          <w:rFonts w:cs="Arial"/>
          <w:color w:val="000000" w:themeColor="text1"/>
        </w:rPr>
        <w:t>en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anlain</w:t>
      </w:r>
      <w:proofErr w:type="spellEnd"/>
      <w:r w:rsidRPr="00C83C95">
        <w:rPr>
          <w:rFonts w:cs="Arial"/>
          <w:color w:val="000000" w:themeColor="text1"/>
        </w:rPr>
        <w:t xml:space="preserve"> account </w:t>
      </w:r>
      <w:proofErr w:type="spellStart"/>
      <w:r w:rsidRPr="00C83C95">
        <w:rPr>
          <w:rFonts w:cs="Arial"/>
          <w:color w:val="000000" w:themeColor="text1"/>
        </w:rPr>
        <w:t>wek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seim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wei</w:t>
      </w:r>
      <w:proofErr w:type="spellEnd"/>
      <w:r w:rsidRPr="00C83C95">
        <w:rPr>
          <w:rFonts w:cs="Arial"/>
          <w:color w:val="000000" w:themeColor="text1"/>
        </w:rPr>
        <w:t xml:space="preserve"> bat </w:t>
      </w:r>
      <w:proofErr w:type="spellStart"/>
      <w:r w:rsidRPr="00C83C95">
        <w:rPr>
          <w:rFonts w:cs="Arial"/>
          <w:color w:val="000000" w:themeColor="text1"/>
        </w:rPr>
        <w:t>luk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lil</w:t>
      </w:r>
      <w:proofErr w:type="spellEnd"/>
      <w:r w:rsidRPr="00C83C95">
        <w:rPr>
          <w:rFonts w:cs="Arial"/>
          <w:color w:val="000000" w:themeColor="text1"/>
        </w:rPr>
        <w:t xml:space="preserve"> bit </w:t>
      </w:r>
      <w:proofErr w:type="spellStart"/>
      <w:r w:rsidRPr="00C83C95">
        <w:rPr>
          <w:rFonts w:cs="Arial"/>
          <w:color w:val="000000" w:themeColor="text1"/>
        </w:rPr>
        <w:t>diffrin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kain</w:t>
      </w:r>
      <w:proofErr w:type="spellEnd"/>
      <w:r w:rsidRPr="00C83C95">
        <w:rPr>
          <w:rFonts w:cs="Arial"/>
          <w:color w:val="000000" w:themeColor="text1"/>
        </w:rPr>
        <w:t>.</w:t>
      </w:r>
    </w:p>
    <w:p w14:paraId="05A74E36" w14:textId="77777777" w:rsidR="00C83C95" w:rsidRPr="00C83C95" w:rsidRDefault="00C83C95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Iya </w:t>
      </w:r>
      <w:proofErr w:type="spellStart"/>
      <w:r w:rsidRPr="00C83C95">
        <w:rPr>
          <w:rFonts w:cs="Arial"/>
          <w:color w:val="000000" w:themeColor="text1"/>
        </w:rPr>
        <w:t>andanith</w:t>
      </w:r>
      <w:proofErr w:type="spellEnd"/>
      <w:r w:rsidRPr="00C83C95">
        <w:rPr>
          <w:rFonts w:cs="Arial"/>
          <w:color w:val="000000" w:themeColor="text1"/>
        </w:rPr>
        <w:t xml:space="preserve">, mela </w:t>
      </w:r>
      <w:proofErr w:type="spellStart"/>
      <w:r w:rsidRPr="00C83C95">
        <w:rPr>
          <w:rFonts w:cs="Arial"/>
          <w:color w:val="000000" w:themeColor="text1"/>
        </w:rPr>
        <w:t>garra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joim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dat</w:t>
      </w:r>
      <w:proofErr w:type="spellEnd"/>
      <w:r w:rsidRPr="00C83C95">
        <w:rPr>
          <w:rFonts w:cs="Arial"/>
          <w:color w:val="000000" w:themeColor="text1"/>
        </w:rPr>
        <w:t xml:space="preserve"> SmartCard </w:t>
      </w:r>
      <w:proofErr w:type="spellStart"/>
      <w:r w:rsidRPr="00C83C95">
        <w:rPr>
          <w:rFonts w:cs="Arial"/>
          <w:color w:val="000000" w:themeColor="text1"/>
        </w:rPr>
        <w:t>eIM</w:t>
      </w:r>
      <w:proofErr w:type="spellEnd"/>
      <w:r w:rsidRPr="00C83C95">
        <w:rPr>
          <w:rFonts w:cs="Arial"/>
          <w:color w:val="000000" w:themeColor="text1"/>
        </w:rPr>
        <w:t xml:space="preserve"> app.</w:t>
      </w:r>
    </w:p>
    <w:p w14:paraId="7E702297" w14:textId="77777777" w:rsidR="00C83C95" w:rsidRPr="00C83C95" w:rsidRDefault="00C83C95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Wen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log in </w:t>
      </w:r>
      <w:proofErr w:type="spellStart"/>
      <w:r w:rsidRPr="00C83C95">
        <w:rPr>
          <w:rFonts w:cs="Arial"/>
          <w:color w:val="000000" w:themeColor="text1"/>
        </w:rPr>
        <w:t>na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SmartCard </w:t>
      </w:r>
      <w:proofErr w:type="spellStart"/>
      <w:r w:rsidRPr="00C83C95">
        <w:rPr>
          <w:rFonts w:cs="Arial"/>
          <w:color w:val="000000" w:themeColor="text1"/>
        </w:rPr>
        <w:t>eIM</w:t>
      </w:r>
      <w:proofErr w:type="spellEnd"/>
      <w:r w:rsidRPr="00C83C95">
        <w:rPr>
          <w:rFonts w:cs="Arial"/>
          <w:color w:val="000000" w:themeColor="text1"/>
        </w:rPr>
        <w:t xml:space="preserve"> app,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gin </w:t>
      </w:r>
      <w:proofErr w:type="spellStart"/>
      <w:r w:rsidRPr="00C83C95">
        <w:rPr>
          <w:rFonts w:cs="Arial"/>
          <w:color w:val="000000" w:themeColor="text1"/>
        </w:rPr>
        <w:t>luk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SmartCard detail la </w:t>
      </w:r>
      <w:proofErr w:type="spellStart"/>
      <w:r w:rsidRPr="00C83C95">
        <w:rPr>
          <w:rFonts w:cs="Arial"/>
          <w:color w:val="000000" w:themeColor="text1"/>
        </w:rPr>
        <w:t>dat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paij</w:t>
      </w:r>
      <w:proofErr w:type="spellEnd"/>
      <w:r w:rsidRPr="00C83C95">
        <w:rPr>
          <w:rFonts w:cs="Arial"/>
          <w:color w:val="000000" w:themeColor="text1"/>
        </w:rPr>
        <w:t xml:space="preserve">, </w:t>
      </w:r>
      <w:proofErr w:type="spellStart"/>
      <w:r w:rsidRPr="00C83C95">
        <w:rPr>
          <w:rFonts w:cs="Arial"/>
          <w:color w:val="000000" w:themeColor="text1"/>
        </w:rPr>
        <w:t>garra</w:t>
      </w:r>
      <w:proofErr w:type="spellEnd"/>
      <w:r w:rsidRPr="00C83C95">
        <w:rPr>
          <w:rFonts w:cs="Arial"/>
          <w:color w:val="000000" w:themeColor="text1"/>
        </w:rPr>
        <w:t>:</w:t>
      </w:r>
    </w:p>
    <w:p w14:paraId="2EEBE4CE" w14:textId="77777777" w:rsidR="00C83C95" w:rsidRPr="00C83C95" w:rsidRDefault="00C83C95" w:rsidP="00C83C95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kad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numba</w:t>
      </w:r>
      <w:proofErr w:type="spellEnd"/>
    </w:p>
    <w:p w14:paraId="2AB586AF" w14:textId="77777777" w:rsidR="00C83C95" w:rsidRPr="00C83C95" w:rsidRDefault="00C83C95" w:rsidP="00C83C95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balans</w:t>
      </w:r>
      <w:proofErr w:type="spellEnd"/>
      <w:r w:rsidRPr="00C83C95">
        <w:rPr>
          <w:rFonts w:cs="Arial"/>
          <w:color w:val="000000" w:themeColor="text1"/>
        </w:rPr>
        <w:t xml:space="preserve">, hau </w:t>
      </w:r>
      <w:proofErr w:type="spellStart"/>
      <w:r w:rsidRPr="00C83C95">
        <w:rPr>
          <w:rFonts w:cs="Arial"/>
          <w:color w:val="000000" w:themeColor="text1"/>
        </w:rPr>
        <w:t>mach</w:t>
      </w:r>
      <w:proofErr w:type="spellEnd"/>
      <w:r w:rsidRPr="00C83C95">
        <w:rPr>
          <w:rFonts w:cs="Arial"/>
          <w:color w:val="000000" w:themeColor="text1"/>
        </w:rPr>
        <w:t xml:space="preserve"> mani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garrim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ba</w:t>
      </w:r>
      <w:proofErr w:type="spellEnd"/>
      <w:r w:rsidRPr="00C83C95">
        <w:rPr>
          <w:rFonts w:cs="Arial"/>
          <w:color w:val="000000" w:themeColor="text1"/>
        </w:rPr>
        <w:t xml:space="preserve"> spending</w:t>
      </w:r>
    </w:p>
    <w:p w14:paraId="10FCA4DE" w14:textId="77777777" w:rsidR="00C83C95" w:rsidRPr="00C83C95" w:rsidRDefault="00C83C95" w:rsidP="00C83C95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enhanced Income Management account </w:t>
      </w:r>
      <w:proofErr w:type="spellStart"/>
      <w:r w:rsidRPr="00C83C95">
        <w:rPr>
          <w:rFonts w:cs="Arial"/>
          <w:color w:val="000000" w:themeColor="text1"/>
        </w:rPr>
        <w:t>numba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en</w:t>
      </w:r>
      <w:proofErr w:type="spellEnd"/>
      <w:r w:rsidRPr="00C83C95">
        <w:rPr>
          <w:rFonts w:cs="Arial"/>
          <w:color w:val="000000" w:themeColor="text1"/>
        </w:rPr>
        <w:t xml:space="preserve"> BSB</w:t>
      </w:r>
    </w:p>
    <w:p w14:paraId="474DA274" w14:textId="77777777" w:rsidR="00C83C95" w:rsidRPr="00C83C95" w:rsidRDefault="00C83C95" w:rsidP="00C83C95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83C95">
        <w:rPr>
          <w:rFonts w:cs="Arial"/>
          <w:color w:val="000000" w:themeColor="text1"/>
        </w:rPr>
        <w:t>ip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kad</w:t>
      </w:r>
      <w:proofErr w:type="spellEnd"/>
      <w:r w:rsidRPr="00C83C95">
        <w:rPr>
          <w:rFonts w:cs="Arial"/>
          <w:color w:val="000000" w:themeColor="text1"/>
        </w:rPr>
        <w:t xml:space="preserve"> is on or off (</w:t>
      </w:r>
      <w:proofErr w:type="spellStart"/>
      <w:r w:rsidRPr="00C83C95">
        <w:rPr>
          <w:rFonts w:cs="Arial"/>
          <w:color w:val="000000" w:themeColor="text1"/>
        </w:rPr>
        <w:t>ip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kad</w:t>
      </w:r>
      <w:proofErr w:type="spellEnd"/>
      <w:r w:rsidRPr="00C83C95">
        <w:rPr>
          <w:rFonts w:cs="Arial"/>
          <w:color w:val="000000" w:themeColor="text1"/>
        </w:rPr>
        <w:t xml:space="preserve"> im off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noma</w:t>
      </w:r>
      <w:proofErr w:type="spellEnd"/>
      <w:r w:rsidRPr="00C83C95">
        <w:rPr>
          <w:rFonts w:cs="Arial"/>
          <w:color w:val="000000" w:themeColor="text1"/>
        </w:rPr>
        <w:t xml:space="preserve"> gin </w:t>
      </w:r>
      <w:proofErr w:type="spellStart"/>
      <w:r w:rsidRPr="00C83C95">
        <w:rPr>
          <w:rFonts w:cs="Arial"/>
          <w:color w:val="000000" w:themeColor="text1"/>
        </w:rPr>
        <w:t>yujim</w:t>
      </w:r>
      <w:proofErr w:type="spellEnd"/>
      <w:r w:rsidRPr="00C83C95">
        <w:rPr>
          <w:rFonts w:cs="Arial"/>
          <w:color w:val="000000" w:themeColor="text1"/>
        </w:rPr>
        <w:t xml:space="preserve">), </w:t>
      </w:r>
      <w:proofErr w:type="spellStart"/>
      <w:r w:rsidRPr="00C83C95">
        <w:rPr>
          <w:rFonts w:cs="Arial"/>
          <w:color w:val="000000" w:themeColor="text1"/>
        </w:rPr>
        <w:t>en</w:t>
      </w:r>
      <w:proofErr w:type="spellEnd"/>
    </w:p>
    <w:p w14:paraId="085E12C3" w14:textId="77777777" w:rsidR="00C83C95" w:rsidRPr="00C83C95" w:rsidRDefault="00C83C95" w:rsidP="00C83C95">
      <w:pPr>
        <w:pStyle w:val="ListParagraph"/>
        <w:numPr>
          <w:ilvl w:val="0"/>
          <w:numId w:val="1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gin </w:t>
      </w:r>
      <w:proofErr w:type="spellStart"/>
      <w:r w:rsidRPr="00C83C95">
        <w:rPr>
          <w:rFonts w:cs="Arial"/>
          <w:color w:val="000000" w:themeColor="text1"/>
        </w:rPr>
        <w:t>luginap</w:t>
      </w:r>
      <w:proofErr w:type="spellEnd"/>
      <w:r w:rsidRPr="00C83C95">
        <w:rPr>
          <w:rFonts w:cs="Arial"/>
          <w:color w:val="000000" w:themeColor="text1"/>
        </w:rPr>
        <w:t xml:space="preserve"> las </w:t>
      </w:r>
      <w:proofErr w:type="spellStart"/>
      <w:r w:rsidRPr="00C83C95">
        <w:rPr>
          <w:rFonts w:cs="Arial"/>
          <w:color w:val="000000" w:themeColor="text1"/>
        </w:rPr>
        <w:t>fibe</w:t>
      </w:r>
      <w:proofErr w:type="spellEnd"/>
      <w:r w:rsidRPr="00C83C95">
        <w:rPr>
          <w:rFonts w:cs="Arial"/>
          <w:color w:val="000000" w:themeColor="text1"/>
        </w:rPr>
        <w:t xml:space="preserve"> transactions.</w:t>
      </w:r>
    </w:p>
    <w:p w14:paraId="1C02756B" w14:textId="77777777" w:rsidR="00C83C95" w:rsidRPr="00C83C95" w:rsidRDefault="00C83C95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Yu gin </w:t>
      </w:r>
      <w:proofErr w:type="spellStart"/>
      <w:r w:rsidRPr="00C83C95">
        <w:rPr>
          <w:rFonts w:cs="Arial"/>
          <w:color w:val="000000" w:themeColor="text1"/>
        </w:rPr>
        <w:t>tjujim</w:t>
      </w:r>
      <w:proofErr w:type="spellEnd"/>
      <w:r w:rsidRPr="00C83C95">
        <w:rPr>
          <w:rFonts w:cs="Arial"/>
          <w:color w:val="000000" w:themeColor="text1"/>
        </w:rPr>
        <w:t xml:space="preserve"> ‘View Detailed Transaction History’ </w:t>
      </w:r>
      <w:proofErr w:type="spellStart"/>
      <w:r w:rsidRPr="00C83C95">
        <w:rPr>
          <w:rFonts w:cs="Arial"/>
          <w:color w:val="000000" w:themeColor="text1"/>
        </w:rPr>
        <w:t>ba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luginat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olwan</w:t>
      </w:r>
      <w:proofErr w:type="spellEnd"/>
      <w:r w:rsidRPr="00C83C95">
        <w:rPr>
          <w:rFonts w:cs="Arial"/>
          <w:color w:val="000000" w:themeColor="text1"/>
        </w:rPr>
        <w:t xml:space="preserve"> transaction.</w:t>
      </w:r>
    </w:p>
    <w:p w14:paraId="255F54A7" w14:textId="77777777" w:rsidR="00C83C95" w:rsidRPr="00C83C95" w:rsidRDefault="00C83C95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Ip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tjujim</w:t>
      </w:r>
      <w:proofErr w:type="spellEnd"/>
      <w:r w:rsidRPr="00C83C95">
        <w:rPr>
          <w:rFonts w:cs="Arial"/>
          <w:color w:val="000000" w:themeColor="text1"/>
        </w:rPr>
        <w:t xml:space="preserve"> ‘View Statements’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gin see </w:t>
      </w:r>
      <w:proofErr w:type="spellStart"/>
      <w:r w:rsidRPr="00C83C95">
        <w:rPr>
          <w:rFonts w:cs="Arial"/>
          <w:color w:val="000000" w:themeColor="text1"/>
        </w:rPr>
        <w:t>olwan</w:t>
      </w:r>
      <w:proofErr w:type="spellEnd"/>
      <w:r w:rsidRPr="00C83C95">
        <w:rPr>
          <w:rFonts w:cs="Arial"/>
          <w:color w:val="000000" w:themeColor="text1"/>
        </w:rPr>
        <w:t xml:space="preserve"> statement </w:t>
      </w:r>
      <w:proofErr w:type="spellStart"/>
      <w:r w:rsidRPr="00C83C95">
        <w:rPr>
          <w:rFonts w:cs="Arial"/>
          <w:color w:val="000000" w:themeColor="text1"/>
        </w:rPr>
        <w:t>en</w:t>
      </w:r>
      <w:proofErr w:type="spellEnd"/>
      <w:r w:rsidRPr="00C83C95">
        <w:rPr>
          <w:rFonts w:cs="Arial"/>
          <w:color w:val="000000" w:themeColor="text1"/>
        </w:rPr>
        <w:t xml:space="preserve"> let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jeinj</w:t>
      </w:r>
      <w:proofErr w:type="spellEnd"/>
      <w:r w:rsidRPr="00C83C95">
        <w:rPr>
          <w:rFonts w:cs="Arial"/>
          <w:color w:val="000000" w:themeColor="text1"/>
        </w:rPr>
        <w:t xml:space="preserve"> hau mani </w:t>
      </w:r>
      <w:proofErr w:type="spellStart"/>
      <w:r w:rsidRPr="00C83C95">
        <w:rPr>
          <w:rFonts w:cs="Arial"/>
          <w:color w:val="000000" w:themeColor="text1"/>
        </w:rPr>
        <w:t>taim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gajim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en</w:t>
      </w:r>
      <w:proofErr w:type="spellEnd"/>
      <w:r w:rsidRPr="00C83C95">
        <w:rPr>
          <w:rFonts w:cs="Arial"/>
          <w:color w:val="000000" w:themeColor="text1"/>
        </w:rPr>
        <w:t xml:space="preserve"> hau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gajim</w:t>
      </w:r>
      <w:proofErr w:type="spellEnd"/>
      <w:r w:rsidRPr="00C83C95">
        <w:rPr>
          <w:rFonts w:cs="Arial"/>
          <w:color w:val="000000" w:themeColor="text1"/>
        </w:rPr>
        <w:t>.</w:t>
      </w:r>
    </w:p>
    <w:p w14:paraId="553F48C8" w14:textId="77777777" w:rsidR="00C83C95" w:rsidRPr="00C83C95" w:rsidRDefault="00C83C95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Im </w:t>
      </w:r>
      <w:proofErr w:type="spellStart"/>
      <w:r w:rsidRPr="00C83C95">
        <w:rPr>
          <w:rFonts w:cs="Arial"/>
          <w:color w:val="000000" w:themeColor="text1"/>
        </w:rPr>
        <w:t>garra</w:t>
      </w:r>
      <w:proofErr w:type="spellEnd"/>
      <w:r w:rsidRPr="00C83C95">
        <w:rPr>
          <w:rFonts w:cs="Arial"/>
          <w:color w:val="000000" w:themeColor="text1"/>
        </w:rPr>
        <w:t xml:space="preserve"> ‘Settings’ link </w:t>
      </w:r>
      <w:proofErr w:type="spellStart"/>
      <w:r w:rsidRPr="00C83C95">
        <w:rPr>
          <w:rFonts w:cs="Arial"/>
          <w:color w:val="000000" w:themeColor="text1"/>
        </w:rPr>
        <w:t>weya</w:t>
      </w:r>
      <w:proofErr w:type="spellEnd"/>
      <w:r w:rsidRPr="00C83C95">
        <w:rPr>
          <w:rFonts w:cs="Arial"/>
          <w:color w:val="000000" w:themeColor="text1"/>
        </w:rPr>
        <w:t>:</w:t>
      </w:r>
    </w:p>
    <w:p w14:paraId="77D810BF" w14:textId="77777777" w:rsidR="00C83C95" w:rsidRPr="00C83C95" w:rsidRDefault="00C83C95" w:rsidP="00C83C95">
      <w:pPr>
        <w:pStyle w:val="ListParagraph"/>
        <w:numPr>
          <w:ilvl w:val="0"/>
          <w:numId w:val="1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Yu gin </w:t>
      </w:r>
      <w:proofErr w:type="spellStart"/>
      <w:r w:rsidRPr="00C83C95">
        <w:rPr>
          <w:rFonts w:cs="Arial"/>
          <w:color w:val="000000" w:themeColor="text1"/>
        </w:rPr>
        <w:t>yujim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dat</w:t>
      </w:r>
      <w:proofErr w:type="spellEnd"/>
      <w:r w:rsidRPr="00C83C95">
        <w:rPr>
          <w:rFonts w:cs="Arial"/>
          <w:color w:val="000000" w:themeColor="text1"/>
        </w:rPr>
        <w:t xml:space="preserve"> ‘Transaction Settings’ </w:t>
      </w:r>
      <w:proofErr w:type="spellStart"/>
      <w:r w:rsidRPr="00C83C95">
        <w:rPr>
          <w:rFonts w:cs="Arial"/>
          <w:color w:val="000000" w:themeColor="text1"/>
        </w:rPr>
        <w:t>ba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turnim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proofErr w:type="gramStart"/>
      <w:r w:rsidRPr="00C83C95">
        <w:rPr>
          <w:rFonts w:cs="Arial"/>
          <w:color w:val="000000" w:themeColor="text1"/>
        </w:rPr>
        <w:t>an</w:t>
      </w:r>
      <w:proofErr w:type="spellEnd"/>
      <w:r w:rsidRPr="00C83C95">
        <w:rPr>
          <w:rFonts w:cs="Arial"/>
          <w:color w:val="000000" w:themeColor="text1"/>
        </w:rPr>
        <w:t xml:space="preserve"> or</w:t>
      </w:r>
      <w:proofErr w:type="gramEnd"/>
      <w:r w:rsidRPr="00C83C95">
        <w:rPr>
          <w:rFonts w:cs="Arial"/>
          <w:color w:val="000000" w:themeColor="text1"/>
        </w:rPr>
        <w:t xml:space="preserve"> off tap </w:t>
      </w:r>
      <w:proofErr w:type="spellStart"/>
      <w:r w:rsidRPr="00C83C95">
        <w:rPr>
          <w:rFonts w:cs="Arial"/>
          <w:color w:val="000000" w:themeColor="text1"/>
        </w:rPr>
        <w:t>ba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pei</w:t>
      </w:r>
      <w:proofErr w:type="spellEnd"/>
      <w:r w:rsidRPr="00C83C95">
        <w:rPr>
          <w:rFonts w:cs="Arial"/>
          <w:color w:val="000000" w:themeColor="text1"/>
        </w:rPr>
        <w:t xml:space="preserve">. Tap </w:t>
      </w:r>
      <w:proofErr w:type="spellStart"/>
      <w:r w:rsidRPr="00C83C95">
        <w:rPr>
          <w:rFonts w:cs="Arial"/>
          <w:color w:val="000000" w:themeColor="text1"/>
        </w:rPr>
        <w:t>ba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pei</w:t>
      </w:r>
      <w:proofErr w:type="spellEnd"/>
      <w:r w:rsidRPr="00C83C95">
        <w:rPr>
          <w:rFonts w:cs="Arial"/>
          <w:color w:val="000000" w:themeColor="text1"/>
        </w:rPr>
        <w:t xml:space="preserve"> min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gin tap </w:t>
      </w:r>
      <w:proofErr w:type="spellStart"/>
      <w:r w:rsidRPr="00C83C95">
        <w:rPr>
          <w:rFonts w:cs="Arial"/>
          <w:color w:val="000000" w:themeColor="text1"/>
        </w:rPr>
        <w:t>ba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pei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kad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langa</w:t>
      </w:r>
      <w:proofErr w:type="spellEnd"/>
      <w:r w:rsidRPr="00C83C95">
        <w:rPr>
          <w:rFonts w:cs="Arial"/>
          <w:color w:val="000000" w:themeColor="text1"/>
        </w:rPr>
        <w:t xml:space="preserve"> EFTPOS terminal </w:t>
      </w:r>
      <w:proofErr w:type="spellStart"/>
      <w:r w:rsidRPr="00C83C95">
        <w:rPr>
          <w:rFonts w:cs="Arial"/>
          <w:color w:val="000000" w:themeColor="text1"/>
        </w:rPr>
        <w:t>ba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buyim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langa</w:t>
      </w:r>
      <w:proofErr w:type="spellEnd"/>
      <w:r w:rsidRPr="00C83C95">
        <w:rPr>
          <w:rFonts w:cs="Arial"/>
          <w:color w:val="000000" w:themeColor="text1"/>
        </w:rPr>
        <w:t xml:space="preserve"> shop </w:t>
      </w:r>
      <w:proofErr w:type="spellStart"/>
      <w:r w:rsidRPr="00C83C95">
        <w:rPr>
          <w:rFonts w:cs="Arial"/>
          <w:color w:val="000000" w:themeColor="text1"/>
        </w:rPr>
        <w:t>en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noma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labta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burremin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PIN </w:t>
      </w:r>
      <w:proofErr w:type="spellStart"/>
      <w:r w:rsidRPr="00C83C95">
        <w:rPr>
          <w:rFonts w:cs="Arial"/>
          <w:color w:val="000000" w:themeColor="text1"/>
        </w:rPr>
        <w:t>ip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buyim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samjing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nomo</w:t>
      </w:r>
      <w:proofErr w:type="spellEnd"/>
      <w:r w:rsidRPr="00C83C95">
        <w:rPr>
          <w:rFonts w:cs="Arial"/>
          <w:color w:val="000000" w:themeColor="text1"/>
        </w:rPr>
        <w:t xml:space="preserve"> den $100, or $200 la </w:t>
      </w:r>
      <w:proofErr w:type="spellStart"/>
      <w:r w:rsidRPr="00C83C95">
        <w:rPr>
          <w:rFonts w:cs="Arial"/>
          <w:color w:val="000000" w:themeColor="text1"/>
        </w:rPr>
        <w:t>sam</w:t>
      </w:r>
      <w:proofErr w:type="spellEnd"/>
      <w:r w:rsidRPr="00C83C95">
        <w:rPr>
          <w:rFonts w:cs="Arial"/>
          <w:color w:val="000000" w:themeColor="text1"/>
        </w:rPr>
        <w:t xml:space="preserve"> shop.</w:t>
      </w:r>
    </w:p>
    <w:p w14:paraId="37076566" w14:textId="77777777" w:rsidR="00C83C95" w:rsidRPr="00C83C95" w:rsidRDefault="00C83C95" w:rsidP="00C83C95">
      <w:pPr>
        <w:pStyle w:val="ListParagraph"/>
        <w:numPr>
          <w:ilvl w:val="0"/>
          <w:numId w:val="1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Yu gin </w:t>
      </w:r>
      <w:proofErr w:type="spellStart"/>
      <w:r w:rsidRPr="00C83C95">
        <w:rPr>
          <w:rFonts w:cs="Arial"/>
          <w:color w:val="000000" w:themeColor="text1"/>
        </w:rPr>
        <w:t>turnim</w:t>
      </w:r>
      <w:proofErr w:type="spellEnd"/>
      <w:r w:rsidRPr="00C83C95">
        <w:rPr>
          <w:rFonts w:cs="Arial"/>
          <w:color w:val="000000" w:themeColor="text1"/>
        </w:rPr>
        <w:t xml:space="preserve"> off tap </w:t>
      </w:r>
      <w:proofErr w:type="spellStart"/>
      <w:r w:rsidRPr="00C83C95">
        <w:rPr>
          <w:rFonts w:cs="Arial"/>
          <w:color w:val="000000" w:themeColor="text1"/>
        </w:rPr>
        <w:t>ba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beiyim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eni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taim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ip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wandim</w:t>
      </w:r>
      <w:proofErr w:type="spellEnd"/>
      <w:r w:rsidRPr="00C83C95">
        <w:rPr>
          <w:rFonts w:cs="Arial"/>
          <w:color w:val="000000" w:themeColor="text1"/>
        </w:rPr>
        <w:t xml:space="preserve"> insert or </w:t>
      </w:r>
      <w:proofErr w:type="spellStart"/>
      <w:r w:rsidRPr="00C83C95">
        <w:rPr>
          <w:rFonts w:cs="Arial"/>
          <w:color w:val="000000" w:themeColor="text1"/>
        </w:rPr>
        <w:t>swipem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kad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langa</w:t>
      </w:r>
      <w:proofErr w:type="spellEnd"/>
      <w:r w:rsidRPr="00C83C95">
        <w:rPr>
          <w:rFonts w:cs="Arial"/>
          <w:color w:val="000000" w:themeColor="text1"/>
        </w:rPr>
        <w:t xml:space="preserve"> shop.</w:t>
      </w:r>
    </w:p>
    <w:p w14:paraId="31C9D731" w14:textId="77777777" w:rsidR="00C83C95" w:rsidRPr="00C83C95" w:rsidRDefault="00C83C95" w:rsidP="00C83C95">
      <w:pPr>
        <w:pStyle w:val="ListParagraph"/>
        <w:numPr>
          <w:ilvl w:val="0"/>
          <w:numId w:val="1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Yu gin </w:t>
      </w:r>
      <w:proofErr w:type="spellStart"/>
      <w:r w:rsidRPr="00C83C95">
        <w:rPr>
          <w:rFonts w:cs="Arial"/>
          <w:color w:val="000000" w:themeColor="text1"/>
        </w:rPr>
        <w:t>blok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kad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ip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imin</w:t>
      </w:r>
      <w:proofErr w:type="spellEnd"/>
      <w:r w:rsidRPr="00C83C95">
        <w:rPr>
          <w:rFonts w:cs="Arial"/>
          <w:color w:val="000000" w:themeColor="text1"/>
        </w:rPr>
        <w:t xml:space="preserve"> git </w:t>
      </w:r>
      <w:proofErr w:type="spellStart"/>
      <w:r w:rsidRPr="00C83C95">
        <w:rPr>
          <w:rFonts w:cs="Arial"/>
          <w:color w:val="000000" w:themeColor="text1"/>
        </w:rPr>
        <w:t>los</w:t>
      </w:r>
      <w:proofErr w:type="spellEnd"/>
      <w:r w:rsidRPr="00C83C95">
        <w:rPr>
          <w:rFonts w:cs="Arial"/>
          <w:color w:val="000000" w:themeColor="text1"/>
        </w:rPr>
        <w:t xml:space="preserve"> or stolen. Dijan will </w:t>
      </w:r>
      <w:proofErr w:type="spellStart"/>
      <w:r w:rsidRPr="00C83C95">
        <w:rPr>
          <w:rFonts w:cs="Arial"/>
          <w:color w:val="000000" w:themeColor="text1"/>
        </w:rPr>
        <w:t>stap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SmartCard </w:t>
      </w:r>
      <w:proofErr w:type="spellStart"/>
      <w:r w:rsidRPr="00C83C95">
        <w:rPr>
          <w:rFonts w:cs="Arial"/>
          <w:color w:val="000000" w:themeColor="text1"/>
        </w:rPr>
        <w:t>bram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eniwan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yujim</w:t>
      </w:r>
      <w:proofErr w:type="spellEnd"/>
      <w:r w:rsidRPr="00C83C95">
        <w:rPr>
          <w:rFonts w:cs="Arial"/>
          <w:color w:val="000000" w:themeColor="text1"/>
        </w:rPr>
        <w:t>.</w:t>
      </w:r>
    </w:p>
    <w:p w14:paraId="2751442D" w14:textId="77777777" w:rsidR="00C83C95" w:rsidRPr="00C83C95" w:rsidRDefault="00C83C95" w:rsidP="00C83C95">
      <w:pPr>
        <w:pStyle w:val="ListParagraph"/>
        <w:numPr>
          <w:ilvl w:val="0"/>
          <w:numId w:val="1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Yu gin </w:t>
      </w:r>
      <w:proofErr w:type="spellStart"/>
      <w:r w:rsidRPr="00C83C95">
        <w:rPr>
          <w:rFonts w:cs="Arial"/>
          <w:color w:val="000000" w:themeColor="text1"/>
        </w:rPr>
        <w:t>replase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brokenwan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kad</w:t>
      </w:r>
      <w:proofErr w:type="spellEnd"/>
      <w:r w:rsidRPr="00C83C95">
        <w:rPr>
          <w:rFonts w:cs="Arial"/>
          <w:color w:val="000000" w:themeColor="text1"/>
        </w:rPr>
        <w:t xml:space="preserve">. Dijan im min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gan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gajim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nyuwan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kad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ip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SmartCard </w:t>
      </w:r>
      <w:proofErr w:type="spellStart"/>
      <w:r w:rsidRPr="00C83C95">
        <w:rPr>
          <w:rFonts w:cs="Arial"/>
          <w:color w:val="000000" w:themeColor="text1"/>
        </w:rPr>
        <w:t>imin</w:t>
      </w:r>
      <w:proofErr w:type="spellEnd"/>
      <w:r w:rsidRPr="00C83C95">
        <w:rPr>
          <w:rFonts w:cs="Arial"/>
          <w:color w:val="000000" w:themeColor="text1"/>
        </w:rPr>
        <w:t xml:space="preserve"> get broken.</w:t>
      </w:r>
    </w:p>
    <w:p w14:paraId="73B12FDC" w14:textId="77777777" w:rsidR="00C83C95" w:rsidRPr="00C83C95" w:rsidRDefault="00C83C95" w:rsidP="00C83C95">
      <w:pPr>
        <w:pStyle w:val="ListParagraph"/>
        <w:numPr>
          <w:ilvl w:val="0"/>
          <w:numId w:val="1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Yu gin </w:t>
      </w:r>
      <w:proofErr w:type="spellStart"/>
      <w:r w:rsidRPr="00C83C95">
        <w:rPr>
          <w:rFonts w:cs="Arial"/>
          <w:color w:val="000000" w:themeColor="text1"/>
        </w:rPr>
        <w:t>jeinj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SmartCard PIN.</w:t>
      </w:r>
    </w:p>
    <w:p w14:paraId="6F860FFE" w14:textId="77777777" w:rsidR="00C83C95" w:rsidRPr="00C83C95" w:rsidRDefault="00C83C95" w:rsidP="00C83C95">
      <w:pPr>
        <w:pStyle w:val="ListParagraph"/>
        <w:numPr>
          <w:ilvl w:val="0"/>
          <w:numId w:val="12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Yu gin </w:t>
      </w:r>
      <w:proofErr w:type="spellStart"/>
      <w:r w:rsidRPr="00C83C95">
        <w:rPr>
          <w:rFonts w:cs="Arial"/>
          <w:color w:val="000000" w:themeColor="text1"/>
        </w:rPr>
        <w:t>jeinj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daly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kad</w:t>
      </w:r>
      <w:proofErr w:type="spellEnd"/>
      <w:r w:rsidRPr="00C83C95">
        <w:rPr>
          <w:rFonts w:cs="Arial"/>
          <w:color w:val="000000" w:themeColor="text1"/>
        </w:rPr>
        <w:t xml:space="preserve"> limit. Hau </w:t>
      </w:r>
      <w:proofErr w:type="spellStart"/>
      <w:r w:rsidRPr="00C83C95">
        <w:rPr>
          <w:rFonts w:cs="Arial"/>
          <w:color w:val="000000" w:themeColor="text1"/>
        </w:rPr>
        <w:t>mach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gin </w:t>
      </w:r>
      <w:proofErr w:type="spellStart"/>
      <w:r w:rsidRPr="00C83C95">
        <w:rPr>
          <w:rFonts w:cs="Arial"/>
          <w:color w:val="000000" w:themeColor="text1"/>
        </w:rPr>
        <w:t>spendim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ebdri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dei</w:t>
      </w:r>
      <w:proofErr w:type="spellEnd"/>
      <w:r w:rsidRPr="00C83C95">
        <w:rPr>
          <w:rFonts w:cs="Arial"/>
          <w:color w:val="000000" w:themeColor="text1"/>
        </w:rPr>
        <w:t>.</w:t>
      </w:r>
    </w:p>
    <w:p w14:paraId="052073E5" w14:textId="77777777" w:rsidR="00C83C95" w:rsidRPr="00C83C95" w:rsidRDefault="00C83C95" w:rsidP="00C83C95">
      <w:pPr>
        <w:pStyle w:val="ListParagraph"/>
        <w:numPr>
          <w:ilvl w:val="0"/>
          <w:numId w:val="12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Yu gin </w:t>
      </w:r>
      <w:proofErr w:type="spellStart"/>
      <w:r w:rsidRPr="00C83C95">
        <w:rPr>
          <w:rFonts w:cs="Arial"/>
          <w:color w:val="000000" w:themeColor="text1"/>
        </w:rPr>
        <w:t>manajim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daly</w:t>
      </w:r>
      <w:proofErr w:type="spellEnd"/>
      <w:r w:rsidRPr="00C83C95">
        <w:rPr>
          <w:rFonts w:cs="Arial"/>
          <w:color w:val="000000" w:themeColor="text1"/>
        </w:rPr>
        <w:t xml:space="preserve"> payment limit. Hau </w:t>
      </w:r>
      <w:proofErr w:type="spellStart"/>
      <w:r w:rsidRPr="00C83C95">
        <w:rPr>
          <w:rFonts w:cs="Arial"/>
          <w:color w:val="000000" w:themeColor="text1"/>
        </w:rPr>
        <w:t>mach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gin </w:t>
      </w:r>
      <w:proofErr w:type="spellStart"/>
      <w:r w:rsidRPr="00C83C95">
        <w:rPr>
          <w:rFonts w:cs="Arial"/>
          <w:color w:val="000000" w:themeColor="text1"/>
        </w:rPr>
        <w:t>pei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na</w:t>
      </w:r>
      <w:proofErr w:type="spellEnd"/>
      <w:r w:rsidRPr="00C83C95">
        <w:rPr>
          <w:rFonts w:cs="Arial"/>
          <w:color w:val="000000" w:themeColor="text1"/>
        </w:rPr>
        <w:t xml:space="preserve"> BPAY or transfer la </w:t>
      </w:r>
      <w:proofErr w:type="spellStart"/>
      <w:r w:rsidRPr="00C83C95">
        <w:rPr>
          <w:rFonts w:cs="Arial"/>
          <w:color w:val="000000" w:themeColor="text1"/>
        </w:rPr>
        <w:t>najawan</w:t>
      </w:r>
      <w:proofErr w:type="spellEnd"/>
      <w:r w:rsidRPr="00C83C95">
        <w:rPr>
          <w:rFonts w:cs="Arial"/>
          <w:color w:val="000000" w:themeColor="text1"/>
        </w:rPr>
        <w:t xml:space="preserve"> account </w:t>
      </w:r>
      <w:proofErr w:type="spellStart"/>
      <w:r w:rsidRPr="00C83C95">
        <w:rPr>
          <w:rFonts w:cs="Arial"/>
          <w:color w:val="000000" w:themeColor="text1"/>
        </w:rPr>
        <w:t>ebdri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dei</w:t>
      </w:r>
      <w:proofErr w:type="spellEnd"/>
      <w:r w:rsidRPr="00C83C95">
        <w:rPr>
          <w:rFonts w:cs="Arial"/>
          <w:color w:val="000000" w:themeColor="text1"/>
        </w:rPr>
        <w:t>.</w:t>
      </w:r>
    </w:p>
    <w:p w14:paraId="490ACBF7" w14:textId="77777777" w:rsidR="00C83C95" w:rsidRPr="00C83C95" w:rsidRDefault="00C83C95" w:rsidP="00C83C95">
      <w:pPr>
        <w:pStyle w:val="ListParagraph"/>
        <w:numPr>
          <w:ilvl w:val="0"/>
          <w:numId w:val="12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lastRenderedPageBreak/>
        <w:t xml:space="preserve">En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gin </w:t>
      </w:r>
      <w:proofErr w:type="spellStart"/>
      <w:r w:rsidRPr="00C83C95">
        <w:rPr>
          <w:rFonts w:cs="Arial"/>
          <w:color w:val="000000" w:themeColor="text1"/>
        </w:rPr>
        <w:t>manajim</w:t>
      </w:r>
      <w:proofErr w:type="spellEnd"/>
      <w:r w:rsidRPr="00C83C95">
        <w:rPr>
          <w:rFonts w:cs="Arial"/>
          <w:color w:val="000000" w:themeColor="text1"/>
        </w:rPr>
        <w:t xml:space="preserve"> alert. Yu gin </w:t>
      </w:r>
      <w:proofErr w:type="spellStart"/>
      <w:r w:rsidRPr="00C83C95">
        <w:rPr>
          <w:rFonts w:cs="Arial"/>
          <w:color w:val="000000" w:themeColor="text1"/>
        </w:rPr>
        <w:t>setap</w:t>
      </w:r>
      <w:proofErr w:type="spellEnd"/>
      <w:r w:rsidRPr="00C83C95">
        <w:rPr>
          <w:rFonts w:cs="Arial"/>
          <w:color w:val="000000" w:themeColor="text1"/>
        </w:rPr>
        <w:t xml:space="preserve"> alert </w:t>
      </w:r>
      <w:proofErr w:type="spellStart"/>
      <w:r w:rsidRPr="00C83C95">
        <w:rPr>
          <w:rFonts w:cs="Arial"/>
          <w:color w:val="000000" w:themeColor="text1"/>
        </w:rPr>
        <w:t>ba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della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wen </w:t>
      </w:r>
      <w:proofErr w:type="spellStart"/>
      <w:r w:rsidRPr="00C83C95">
        <w:rPr>
          <w:rFonts w:cs="Arial"/>
          <w:color w:val="000000" w:themeColor="text1"/>
        </w:rPr>
        <w:t>peiment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noma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gu</w:t>
      </w:r>
      <w:proofErr w:type="spellEnd"/>
      <w:r w:rsidRPr="00C83C95">
        <w:rPr>
          <w:rFonts w:cs="Arial"/>
          <w:color w:val="000000" w:themeColor="text1"/>
        </w:rPr>
        <w:t xml:space="preserve"> thru or 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onli</w:t>
      </w:r>
      <w:proofErr w:type="spellEnd"/>
      <w:r w:rsidRPr="00C83C95">
        <w:rPr>
          <w:rFonts w:cs="Arial"/>
          <w:color w:val="000000" w:themeColor="text1"/>
        </w:rPr>
        <w:t xml:space="preserve"> gat </w:t>
      </w:r>
      <w:proofErr w:type="spellStart"/>
      <w:r w:rsidRPr="00C83C95">
        <w:rPr>
          <w:rFonts w:cs="Arial"/>
          <w:color w:val="000000" w:themeColor="text1"/>
        </w:rPr>
        <w:t>lil</w:t>
      </w:r>
      <w:proofErr w:type="spellEnd"/>
      <w:r w:rsidRPr="00C83C95">
        <w:rPr>
          <w:rFonts w:cs="Arial"/>
          <w:color w:val="000000" w:themeColor="text1"/>
        </w:rPr>
        <w:t xml:space="preserve"> bit mani.</w:t>
      </w:r>
    </w:p>
    <w:p w14:paraId="3E3FB047" w14:textId="77777777" w:rsidR="00C83C95" w:rsidRPr="00C83C95" w:rsidRDefault="00C83C95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C83C95">
        <w:rPr>
          <w:rFonts w:cs="Arial"/>
          <w:b/>
          <w:bCs/>
          <w:color w:val="000000" w:themeColor="text1"/>
        </w:rPr>
        <w:t xml:space="preserve">Ip </w:t>
      </w:r>
      <w:proofErr w:type="spellStart"/>
      <w:r w:rsidRPr="00C83C95">
        <w:rPr>
          <w:rFonts w:cs="Arial"/>
          <w:b/>
          <w:bCs/>
          <w:color w:val="000000" w:themeColor="text1"/>
        </w:rPr>
        <w:t>yu</w:t>
      </w:r>
      <w:proofErr w:type="spellEnd"/>
      <w:r w:rsidRPr="00C83C95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C83C95">
        <w:rPr>
          <w:rFonts w:cs="Arial"/>
          <w:b/>
          <w:bCs/>
          <w:color w:val="000000" w:themeColor="text1"/>
        </w:rPr>
        <w:t>nidim</w:t>
      </w:r>
      <w:proofErr w:type="spellEnd"/>
      <w:r w:rsidRPr="00C83C95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C83C95">
        <w:rPr>
          <w:rFonts w:cs="Arial"/>
          <w:b/>
          <w:bCs/>
          <w:color w:val="000000" w:themeColor="text1"/>
        </w:rPr>
        <w:t>mo</w:t>
      </w:r>
      <w:proofErr w:type="spellEnd"/>
      <w:r w:rsidRPr="00C83C95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C83C95">
        <w:rPr>
          <w:rFonts w:cs="Arial"/>
          <w:b/>
          <w:bCs/>
          <w:color w:val="000000" w:themeColor="text1"/>
        </w:rPr>
        <w:t>infomashin</w:t>
      </w:r>
      <w:proofErr w:type="spellEnd"/>
      <w:r w:rsidRPr="00C83C95">
        <w:rPr>
          <w:rFonts w:cs="Arial"/>
          <w:b/>
          <w:bCs/>
          <w:color w:val="000000" w:themeColor="text1"/>
        </w:rPr>
        <w:t xml:space="preserve"> or </w:t>
      </w:r>
      <w:proofErr w:type="spellStart"/>
      <w:r w:rsidRPr="00C83C95">
        <w:rPr>
          <w:rFonts w:cs="Arial"/>
          <w:b/>
          <w:bCs/>
          <w:color w:val="000000" w:themeColor="text1"/>
        </w:rPr>
        <w:t>sambadi</w:t>
      </w:r>
      <w:proofErr w:type="spellEnd"/>
      <w:r w:rsidRPr="00C83C95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C83C95">
        <w:rPr>
          <w:rFonts w:cs="Arial"/>
          <w:b/>
          <w:bCs/>
          <w:color w:val="000000" w:themeColor="text1"/>
        </w:rPr>
        <w:t>bla</w:t>
      </w:r>
      <w:proofErr w:type="spellEnd"/>
      <w:r w:rsidRPr="00C83C95">
        <w:rPr>
          <w:rFonts w:cs="Arial"/>
          <w:b/>
          <w:bCs/>
          <w:color w:val="000000" w:themeColor="text1"/>
        </w:rPr>
        <w:t xml:space="preserve"> album </w:t>
      </w:r>
      <w:proofErr w:type="spellStart"/>
      <w:r w:rsidRPr="00C83C95">
        <w:rPr>
          <w:rFonts w:cs="Arial"/>
          <w:b/>
          <w:bCs/>
          <w:color w:val="000000" w:themeColor="text1"/>
        </w:rPr>
        <w:t>yu</w:t>
      </w:r>
      <w:proofErr w:type="spellEnd"/>
      <w:r w:rsidRPr="00C83C95">
        <w:rPr>
          <w:rFonts w:cs="Arial"/>
          <w:b/>
          <w:bCs/>
          <w:color w:val="000000" w:themeColor="text1"/>
        </w:rPr>
        <w:t>:</w:t>
      </w:r>
    </w:p>
    <w:p w14:paraId="2C5A5CB3" w14:textId="77777777" w:rsidR="00C83C95" w:rsidRPr="00C83C95" w:rsidRDefault="00C83C95" w:rsidP="00C83C95">
      <w:pPr>
        <w:pStyle w:val="ListParagraph"/>
        <w:numPr>
          <w:ilvl w:val="0"/>
          <w:numId w:val="1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Gu </w:t>
      </w:r>
      <w:proofErr w:type="spellStart"/>
      <w:r w:rsidRPr="00C83C95">
        <w:rPr>
          <w:rFonts w:cs="Arial"/>
          <w:color w:val="000000" w:themeColor="text1"/>
        </w:rPr>
        <w:t>na</w:t>
      </w:r>
      <w:proofErr w:type="spellEnd"/>
      <w:r w:rsidRPr="00C83C95">
        <w:rPr>
          <w:rFonts w:cs="Arial"/>
          <w:color w:val="000000" w:themeColor="text1"/>
        </w:rPr>
        <w:t xml:space="preserve"> servicesaustralia.gov.au/smartcard</w:t>
      </w:r>
    </w:p>
    <w:p w14:paraId="21A30EC1" w14:textId="77777777" w:rsidR="00C83C95" w:rsidRPr="00C83C95" w:rsidRDefault="00C83C95" w:rsidP="00C83C95">
      <w:pPr>
        <w:pStyle w:val="ListParagraph"/>
        <w:numPr>
          <w:ilvl w:val="0"/>
          <w:numId w:val="1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83C95">
        <w:rPr>
          <w:rFonts w:cs="Arial"/>
          <w:color w:val="000000" w:themeColor="text1"/>
        </w:rPr>
        <w:t>Kollim</w:t>
      </w:r>
      <w:proofErr w:type="spellEnd"/>
      <w:r w:rsidRPr="00C83C95">
        <w:rPr>
          <w:rFonts w:cs="Arial"/>
          <w:color w:val="000000" w:themeColor="text1"/>
        </w:rPr>
        <w:t xml:space="preserve"> 1800 252 604 (</w:t>
      </w:r>
      <w:proofErr w:type="spellStart"/>
      <w:r w:rsidRPr="00C83C95">
        <w:rPr>
          <w:rFonts w:cs="Arial"/>
          <w:color w:val="000000" w:themeColor="text1"/>
        </w:rPr>
        <w:t>yu</w:t>
      </w:r>
      <w:proofErr w:type="spellEnd"/>
      <w:r w:rsidRPr="00C83C95">
        <w:rPr>
          <w:rFonts w:cs="Arial"/>
          <w:color w:val="000000" w:themeColor="text1"/>
        </w:rPr>
        <w:t xml:space="preserve"> gin </w:t>
      </w:r>
      <w:proofErr w:type="spellStart"/>
      <w:r w:rsidRPr="00C83C95">
        <w:rPr>
          <w:rFonts w:cs="Arial"/>
          <w:color w:val="000000" w:themeColor="text1"/>
        </w:rPr>
        <w:t>asgim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ba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terpreda</w:t>
      </w:r>
      <w:proofErr w:type="spellEnd"/>
      <w:r w:rsidRPr="00C83C95">
        <w:rPr>
          <w:rFonts w:cs="Arial"/>
          <w:color w:val="000000" w:themeColor="text1"/>
        </w:rPr>
        <w:t xml:space="preserve"> if you </w:t>
      </w:r>
      <w:proofErr w:type="spellStart"/>
      <w:r w:rsidRPr="00C83C95">
        <w:rPr>
          <w:rFonts w:cs="Arial"/>
          <w:color w:val="000000" w:themeColor="text1"/>
        </w:rPr>
        <w:t>wandim</w:t>
      </w:r>
      <w:proofErr w:type="spellEnd"/>
      <w:r w:rsidRPr="00C83C95">
        <w:rPr>
          <w:rFonts w:cs="Arial"/>
          <w:color w:val="000000" w:themeColor="text1"/>
        </w:rPr>
        <w:t>), or</w:t>
      </w:r>
    </w:p>
    <w:p w14:paraId="0779BFC8" w14:textId="77777777" w:rsidR="00C83C95" w:rsidRPr="00C83C95" w:rsidRDefault="00C83C95" w:rsidP="00C83C95">
      <w:pPr>
        <w:pStyle w:val="ListParagraph"/>
        <w:numPr>
          <w:ilvl w:val="0"/>
          <w:numId w:val="1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83C95">
        <w:rPr>
          <w:rFonts w:cs="Arial"/>
          <w:color w:val="000000" w:themeColor="text1"/>
        </w:rPr>
        <w:t>Bisid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nanga</w:t>
      </w:r>
      <w:proofErr w:type="spellEnd"/>
      <w:r w:rsidRPr="00C83C95">
        <w:rPr>
          <w:rFonts w:cs="Arial"/>
          <w:color w:val="000000" w:themeColor="text1"/>
        </w:rPr>
        <w:t xml:space="preserve"> service centre.</w:t>
      </w:r>
    </w:p>
    <w:p w14:paraId="64BF21F0" w14:textId="77777777" w:rsidR="00C83C95" w:rsidRPr="00C83C95" w:rsidRDefault="00C83C95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C83C95">
        <w:rPr>
          <w:rFonts w:cs="Arial"/>
          <w:b/>
          <w:bCs/>
          <w:color w:val="000000" w:themeColor="text1"/>
        </w:rPr>
        <w:t xml:space="preserve">Ip </w:t>
      </w:r>
      <w:proofErr w:type="spellStart"/>
      <w:r w:rsidRPr="00C83C95">
        <w:rPr>
          <w:rFonts w:cs="Arial"/>
          <w:b/>
          <w:bCs/>
          <w:color w:val="000000" w:themeColor="text1"/>
        </w:rPr>
        <w:t>yu</w:t>
      </w:r>
      <w:proofErr w:type="spellEnd"/>
      <w:r w:rsidRPr="00C83C95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C83C95">
        <w:rPr>
          <w:rFonts w:cs="Arial"/>
          <w:b/>
          <w:bCs/>
          <w:color w:val="000000" w:themeColor="text1"/>
        </w:rPr>
        <w:t>garrim</w:t>
      </w:r>
      <w:proofErr w:type="spellEnd"/>
      <w:r w:rsidRPr="00C83C95">
        <w:rPr>
          <w:rFonts w:cs="Arial"/>
          <w:b/>
          <w:bCs/>
          <w:color w:val="000000" w:themeColor="text1"/>
        </w:rPr>
        <w:t xml:space="preserve"> TCU SmartCard:</w:t>
      </w:r>
    </w:p>
    <w:p w14:paraId="1385DC91" w14:textId="77777777" w:rsidR="00C83C95" w:rsidRPr="00C83C95" w:rsidRDefault="00C83C95" w:rsidP="00C83C95">
      <w:pPr>
        <w:pStyle w:val="ListParagraph"/>
        <w:numPr>
          <w:ilvl w:val="0"/>
          <w:numId w:val="1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83C95">
        <w:rPr>
          <w:rFonts w:cs="Arial"/>
          <w:color w:val="000000" w:themeColor="text1"/>
        </w:rPr>
        <w:t xml:space="preserve">Gu </w:t>
      </w:r>
      <w:proofErr w:type="spellStart"/>
      <w:r w:rsidRPr="00C83C95">
        <w:rPr>
          <w:rFonts w:cs="Arial"/>
          <w:color w:val="000000" w:themeColor="text1"/>
        </w:rPr>
        <w:t>na</w:t>
      </w:r>
      <w:proofErr w:type="spellEnd"/>
      <w:r w:rsidRPr="00C83C95">
        <w:rPr>
          <w:rFonts w:cs="Arial"/>
          <w:color w:val="000000" w:themeColor="text1"/>
        </w:rPr>
        <w:t xml:space="preserve"> tcu.com.au/smartcard</w:t>
      </w:r>
    </w:p>
    <w:p w14:paraId="116B5B21" w14:textId="77777777" w:rsidR="00C83C95" w:rsidRPr="00C83C95" w:rsidRDefault="00C83C95" w:rsidP="00C83C95">
      <w:pPr>
        <w:pStyle w:val="ListParagraph"/>
        <w:numPr>
          <w:ilvl w:val="0"/>
          <w:numId w:val="1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83C95">
        <w:rPr>
          <w:rFonts w:cs="Arial"/>
          <w:color w:val="000000" w:themeColor="text1"/>
        </w:rPr>
        <w:t>Kollim</w:t>
      </w:r>
      <w:proofErr w:type="spellEnd"/>
      <w:r w:rsidRPr="00C83C95">
        <w:rPr>
          <w:rFonts w:cs="Arial"/>
          <w:color w:val="000000" w:themeColor="text1"/>
        </w:rPr>
        <w:t xml:space="preserve"> TCU la 1800 828 232, or</w:t>
      </w:r>
    </w:p>
    <w:p w14:paraId="5E93BA28" w14:textId="77777777" w:rsidR="00C83C95" w:rsidRPr="00FF4D96" w:rsidRDefault="00C83C95" w:rsidP="00C83C95">
      <w:pPr>
        <w:pStyle w:val="ListParagraph"/>
        <w:numPr>
          <w:ilvl w:val="0"/>
          <w:numId w:val="1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8"/>
        </w:rPr>
      </w:pPr>
      <w:proofErr w:type="spellStart"/>
      <w:r w:rsidRPr="00C83C95">
        <w:rPr>
          <w:rFonts w:cs="Arial"/>
          <w:color w:val="000000" w:themeColor="text1"/>
        </w:rPr>
        <w:t>Bisid</w:t>
      </w:r>
      <w:proofErr w:type="spellEnd"/>
      <w:r w:rsidRPr="00C83C95">
        <w:rPr>
          <w:rFonts w:cs="Arial"/>
          <w:color w:val="000000" w:themeColor="text1"/>
        </w:rPr>
        <w:t xml:space="preserve"> </w:t>
      </w:r>
      <w:proofErr w:type="spellStart"/>
      <w:r w:rsidRPr="00C83C95">
        <w:rPr>
          <w:rFonts w:cs="Arial"/>
          <w:color w:val="000000" w:themeColor="text1"/>
        </w:rPr>
        <w:t>nanga</w:t>
      </w:r>
      <w:proofErr w:type="spellEnd"/>
      <w:r w:rsidRPr="00C83C95">
        <w:rPr>
          <w:rFonts w:cs="Arial"/>
          <w:color w:val="000000" w:themeColor="text1"/>
        </w:rPr>
        <w:t xml:space="preserve"> TCU branch.</w:t>
      </w:r>
    </w:p>
    <w:p w14:paraId="67CF5D64" w14:textId="6CAA4DA1" w:rsidR="007B0256" w:rsidRPr="00AC196E" w:rsidRDefault="007B0256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99978" w14:textId="77777777" w:rsidR="000C513A" w:rsidRDefault="000C513A" w:rsidP="00B04ED8">
      <w:pPr>
        <w:spacing w:after="0" w:line="240" w:lineRule="auto"/>
      </w:pPr>
      <w:r>
        <w:separator/>
      </w:r>
    </w:p>
  </w:endnote>
  <w:endnote w:type="continuationSeparator" w:id="0">
    <w:p w14:paraId="00F86B15" w14:textId="77777777" w:rsidR="000C513A" w:rsidRDefault="000C513A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E753" w14:textId="77777777" w:rsidR="000C513A" w:rsidRDefault="000C513A" w:rsidP="00B04ED8">
      <w:pPr>
        <w:spacing w:after="0" w:line="240" w:lineRule="auto"/>
      </w:pPr>
      <w:r>
        <w:separator/>
      </w:r>
    </w:p>
  </w:footnote>
  <w:footnote w:type="continuationSeparator" w:id="0">
    <w:p w14:paraId="1E62A827" w14:textId="77777777" w:rsidR="000C513A" w:rsidRDefault="000C513A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72950"/>
    <w:multiLevelType w:val="hybridMultilevel"/>
    <w:tmpl w:val="3968C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4447F"/>
    <w:multiLevelType w:val="hybridMultilevel"/>
    <w:tmpl w:val="E1DC4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46269"/>
    <w:multiLevelType w:val="hybridMultilevel"/>
    <w:tmpl w:val="47E804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6415C"/>
    <w:multiLevelType w:val="hybridMultilevel"/>
    <w:tmpl w:val="6298F9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50681"/>
    <w:multiLevelType w:val="hybridMultilevel"/>
    <w:tmpl w:val="6540E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B402C"/>
    <w:multiLevelType w:val="hybridMultilevel"/>
    <w:tmpl w:val="B7B41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C4480"/>
    <w:multiLevelType w:val="hybridMultilevel"/>
    <w:tmpl w:val="72908C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C61784"/>
    <w:multiLevelType w:val="hybridMultilevel"/>
    <w:tmpl w:val="776496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91810"/>
    <w:multiLevelType w:val="hybridMultilevel"/>
    <w:tmpl w:val="820A53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E3839"/>
    <w:multiLevelType w:val="hybridMultilevel"/>
    <w:tmpl w:val="FFAE45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5C3CE2"/>
    <w:multiLevelType w:val="hybridMultilevel"/>
    <w:tmpl w:val="ABFA3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6E496E"/>
    <w:multiLevelType w:val="hybridMultilevel"/>
    <w:tmpl w:val="938CE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13"/>
  </w:num>
  <w:num w:numId="2" w16cid:durableId="468977801">
    <w:abstractNumId w:val="0"/>
  </w:num>
  <w:num w:numId="3" w16cid:durableId="1006978651">
    <w:abstractNumId w:val="8"/>
  </w:num>
  <w:num w:numId="4" w16cid:durableId="1322540261">
    <w:abstractNumId w:val="14"/>
  </w:num>
  <w:num w:numId="5" w16cid:durableId="553388690">
    <w:abstractNumId w:val="3"/>
  </w:num>
  <w:num w:numId="6" w16cid:durableId="1067461763">
    <w:abstractNumId w:val="7"/>
  </w:num>
  <w:num w:numId="7" w16cid:durableId="1088648372">
    <w:abstractNumId w:val="10"/>
  </w:num>
  <w:num w:numId="8" w16cid:durableId="520093798">
    <w:abstractNumId w:val="11"/>
  </w:num>
  <w:num w:numId="9" w16cid:durableId="1024818826">
    <w:abstractNumId w:val="2"/>
  </w:num>
  <w:num w:numId="10" w16cid:durableId="1901283229">
    <w:abstractNumId w:val="1"/>
  </w:num>
  <w:num w:numId="11" w16cid:durableId="775444391">
    <w:abstractNumId w:val="9"/>
  </w:num>
  <w:num w:numId="12" w16cid:durableId="31274285">
    <w:abstractNumId w:val="4"/>
  </w:num>
  <w:num w:numId="13" w16cid:durableId="2069300707">
    <w:abstractNumId w:val="12"/>
  </w:num>
  <w:num w:numId="14" w16cid:durableId="376589929">
    <w:abstractNumId w:val="6"/>
  </w:num>
  <w:num w:numId="15" w16cid:durableId="5787555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0C513A"/>
    <w:rsid w:val="001E630D"/>
    <w:rsid w:val="00284DC9"/>
    <w:rsid w:val="002D5209"/>
    <w:rsid w:val="00316118"/>
    <w:rsid w:val="003B2BB8"/>
    <w:rsid w:val="003D34FF"/>
    <w:rsid w:val="003E232A"/>
    <w:rsid w:val="00402B5A"/>
    <w:rsid w:val="00434261"/>
    <w:rsid w:val="00462814"/>
    <w:rsid w:val="00471AD4"/>
    <w:rsid w:val="00493404"/>
    <w:rsid w:val="004B54CA"/>
    <w:rsid w:val="004E5CBF"/>
    <w:rsid w:val="00540A90"/>
    <w:rsid w:val="005928EB"/>
    <w:rsid w:val="005C3AA9"/>
    <w:rsid w:val="00621FC5"/>
    <w:rsid w:val="00637B02"/>
    <w:rsid w:val="00683A84"/>
    <w:rsid w:val="00693906"/>
    <w:rsid w:val="006959C9"/>
    <w:rsid w:val="006A4CE7"/>
    <w:rsid w:val="006B74EB"/>
    <w:rsid w:val="007057D7"/>
    <w:rsid w:val="00785261"/>
    <w:rsid w:val="007B0256"/>
    <w:rsid w:val="007B6193"/>
    <w:rsid w:val="007E36EF"/>
    <w:rsid w:val="0083177B"/>
    <w:rsid w:val="008973BE"/>
    <w:rsid w:val="009225F0"/>
    <w:rsid w:val="0093462C"/>
    <w:rsid w:val="00953795"/>
    <w:rsid w:val="00974189"/>
    <w:rsid w:val="00A26A9B"/>
    <w:rsid w:val="00A85D2A"/>
    <w:rsid w:val="00AC196E"/>
    <w:rsid w:val="00B04ED8"/>
    <w:rsid w:val="00B91E3E"/>
    <w:rsid w:val="00BA2DB9"/>
    <w:rsid w:val="00BD3162"/>
    <w:rsid w:val="00BE54E5"/>
    <w:rsid w:val="00BE7148"/>
    <w:rsid w:val="00BF6F8B"/>
    <w:rsid w:val="00C517E8"/>
    <w:rsid w:val="00C83C95"/>
    <w:rsid w:val="00C84DD7"/>
    <w:rsid w:val="00CA2850"/>
    <w:rsid w:val="00CB5863"/>
    <w:rsid w:val="00CD581D"/>
    <w:rsid w:val="00DA243A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1687</Characters>
  <Application>Microsoft Office Word</Application>
  <DocSecurity>0</DocSecurity>
  <Lines>42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2</cp:revision>
  <dcterms:created xsi:type="dcterms:W3CDTF">2025-07-25T02:25:00Z</dcterms:created>
  <dcterms:modified xsi:type="dcterms:W3CDTF">2025-07-25T02:25:00Z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v=2022.1;a=SHA256;h=2E2533EB54CF9563730C2CBD8DC0E321C67BE7A0C3084B2C374CBB0753110F7C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527e49b4e0f14d1da4448d67c84c04fe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E870CE3399F3F45EC4AB732709B2C5F4</vt:lpwstr>
  </property>
  <property fmtid="{D5CDD505-2E9C-101B-9397-08002B2CF9AE}" pid="32" name="PM_Hash_Salt">
    <vt:lpwstr>B8B5B99BC47445A097FBEB383BB0173D</vt:lpwstr>
  </property>
  <property fmtid="{D5CDD505-2E9C-101B-9397-08002B2CF9AE}" pid="33" name="PM_Hash_SHA1">
    <vt:lpwstr>00A046EC667E2F6BA2508A606130D38488C4FAA3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