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19685656" w14:textId="22D7E2CC" w:rsidR="002D09A1" w:rsidRDefault="002D09A1" w:rsidP="002D09A1">
      <w:pPr>
        <w:spacing w:after="160"/>
        <w:rPr>
          <w:b/>
        </w:rPr>
      </w:pPr>
      <w:r w:rsidRPr="002D09A1">
        <w:rPr>
          <w:b/>
        </w:rPr>
        <w:t xml:space="preserve">How to </w:t>
      </w:r>
      <w:r w:rsidR="00810E59">
        <w:rPr>
          <w:b/>
        </w:rPr>
        <w:t>activate your SmartCard</w:t>
      </w:r>
      <w:r w:rsidRPr="002D09A1">
        <w:rPr>
          <w:b/>
        </w:rPr>
        <w:t xml:space="preserve"> </w:t>
      </w:r>
    </w:p>
    <w:p w14:paraId="1A1306B5" w14:textId="77777777" w:rsidR="00810E59" w:rsidRPr="008B4168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Nhaltjan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dhu</w:t>
      </w:r>
      <w:proofErr w:type="spellEnd"/>
      <w:r w:rsidRPr="008B4168">
        <w:rPr>
          <w:rFonts w:cs="Arial"/>
          <w:b/>
          <w:bCs/>
          <w:color w:val="000000" w:themeColor="text1"/>
        </w:rPr>
        <w:t xml:space="preserve"> activate </w:t>
      </w:r>
      <w:proofErr w:type="spellStart"/>
      <w:r>
        <w:rPr>
          <w:rFonts w:cs="Arial"/>
          <w:b/>
          <w:bCs/>
          <w:color w:val="000000" w:themeColor="text1"/>
        </w:rPr>
        <w:t>nhuŋu</w:t>
      </w:r>
      <w:proofErr w:type="spellEnd"/>
      <w:r w:rsidRPr="008B4168">
        <w:rPr>
          <w:rFonts w:cs="Arial"/>
          <w:b/>
          <w:bCs/>
          <w:color w:val="000000" w:themeColor="text1"/>
        </w:rPr>
        <w:t xml:space="preserve"> SmartCard</w:t>
      </w:r>
    </w:p>
    <w:p w14:paraId="66F51396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activate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ga manage </w:t>
      </w:r>
      <w:proofErr w:type="spellStart"/>
      <w:r>
        <w:rPr>
          <w:rFonts w:cs="Arial"/>
          <w:color w:val="000000" w:themeColor="text1"/>
        </w:rPr>
        <w:t>nhuŋuwuy</w:t>
      </w:r>
      <w:proofErr w:type="spellEnd"/>
      <w:r>
        <w:rPr>
          <w:rFonts w:cs="Arial"/>
          <w:color w:val="000000" w:themeColor="text1"/>
        </w:rPr>
        <w:t xml:space="preserve"> payments </w:t>
      </w:r>
      <w:proofErr w:type="spellStart"/>
      <w:r>
        <w:rPr>
          <w:rFonts w:cs="Arial"/>
          <w:color w:val="000000" w:themeColor="text1"/>
        </w:rPr>
        <w:t>bäkiy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app-</w:t>
      </w:r>
      <w:proofErr w:type="spellStart"/>
      <w:r>
        <w:rPr>
          <w:rFonts w:cs="Arial"/>
          <w:color w:val="000000" w:themeColor="text1"/>
        </w:rPr>
        <w:t>thu</w:t>
      </w:r>
      <w:proofErr w:type="spellEnd"/>
      <w:r>
        <w:rPr>
          <w:rFonts w:cs="Arial"/>
          <w:color w:val="000000" w:themeColor="text1"/>
        </w:rPr>
        <w:t xml:space="preserve"> wo online account-</w:t>
      </w:r>
      <w:proofErr w:type="spellStart"/>
      <w:r>
        <w:rPr>
          <w:rFonts w:cs="Arial"/>
          <w:color w:val="000000" w:themeColor="text1"/>
        </w:rPr>
        <w:t>thu</w:t>
      </w:r>
      <w:proofErr w:type="spellEnd"/>
      <w:r>
        <w:rPr>
          <w:rFonts w:cs="Arial"/>
          <w:color w:val="000000" w:themeColor="text1"/>
        </w:rPr>
        <w:t>.</w:t>
      </w:r>
    </w:p>
    <w:p w14:paraId="62FD466B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ŋayatham</w:t>
      </w:r>
      <w:proofErr w:type="spellEnd"/>
      <w:r>
        <w:rPr>
          <w:rFonts w:cs="Arial"/>
          <w:color w:val="000000" w:themeColor="text1"/>
        </w:rPr>
        <w:t xml:space="preserve"> Traditional Credit Union SmartCard, </w:t>
      </w:r>
      <w:proofErr w:type="spellStart"/>
      <w:r>
        <w:rPr>
          <w:rFonts w:cs="Arial"/>
          <w:color w:val="000000" w:themeColor="text1"/>
        </w:rPr>
        <w:t>bäki</w:t>
      </w:r>
      <w:proofErr w:type="spellEnd"/>
      <w:r>
        <w:rPr>
          <w:rFonts w:cs="Arial"/>
          <w:color w:val="000000" w:themeColor="text1"/>
        </w:rPr>
        <w:t xml:space="preserve"> TCU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app,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same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djämany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dhorrnha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wiripuyirr</w:t>
      </w:r>
      <w:proofErr w:type="spellEnd"/>
      <w:r>
        <w:rPr>
          <w:rFonts w:cs="Arial"/>
          <w:color w:val="000000" w:themeColor="text1"/>
        </w:rPr>
        <w:t>.</w:t>
      </w:r>
    </w:p>
    <w:p w14:paraId="29836A6A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Process activate-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wiripun</w:t>
      </w:r>
      <w:proofErr w:type="spellEnd"/>
      <w:r>
        <w:rPr>
          <w:rFonts w:cs="Arial"/>
          <w:color w:val="000000" w:themeColor="text1"/>
        </w:rPr>
        <w:t xml:space="preserve"> depending-ga </w:t>
      </w:r>
      <w:proofErr w:type="spellStart"/>
      <w:r>
        <w:rPr>
          <w:rFonts w:cs="Arial"/>
          <w:color w:val="000000" w:themeColor="text1"/>
        </w:rPr>
        <w:t>wanha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ḻiŋgun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ŋayathaman</w:t>
      </w:r>
      <w:proofErr w:type="spellEnd"/>
      <w:r>
        <w:rPr>
          <w:rFonts w:cs="Arial"/>
          <w:color w:val="000000" w:themeColor="text1"/>
        </w:rPr>
        <w:t xml:space="preserve"> set up-puy online account.</w:t>
      </w:r>
    </w:p>
    <w:p w14:paraId="31961B6E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Dhiyaldja</w:t>
      </w:r>
      <w:proofErr w:type="spellEnd"/>
      <w:r>
        <w:rPr>
          <w:rFonts w:cs="Arial"/>
          <w:color w:val="000000" w:themeColor="text1"/>
        </w:rPr>
        <w:t xml:space="preserve"> example-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limurr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milkum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ḻiŋgun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ŋorran</w:t>
      </w:r>
      <w:proofErr w:type="spellEnd"/>
      <w:r>
        <w:rPr>
          <w:rFonts w:cs="Arial"/>
          <w:color w:val="000000" w:themeColor="text1"/>
        </w:rPr>
        <w:t xml:space="preserve"> online account set up-</w:t>
      </w:r>
      <w:proofErr w:type="spellStart"/>
      <w:r>
        <w:rPr>
          <w:rFonts w:cs="Arial"/>
          <w:color w:val="000000" w:themeColor="text1"/>
        </w:rPr>
        <w:t>puynha</w:t>
      </w:r>
      <w:proofErr w:type="spellEnd"/>
      <w:r>
        <w:rPr>
          <w:rFonts w:cs="Arial"/>
          <w:color w:val="000000" w:themeColor="text1"/>
        </w:rPr>
        <w:t>.</w:t>
      </w:r>
    </w:p>
    <w:p w14:paraId="66A72A45" w14:textId="77777777" w:rsidR="00810E59" w:rsidRPr="00092810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Nhaltjan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dhu</w:t>
      </w:r>
      <w:proofErr w:type="spellEnd"/>
      <w:r w:rsidRPr="00092810">
        <w:rPr>
          <w:rFonts w:cs="Arial"/>
          <w:b/>
          <w:bCs/>
          <w:color w:val="000000" w:themeColor="text1"/>
        </w:rPr>
        <w:t xml:space="preserve"> activate </w:t>
      </w:r>
      <w:proofErr w:type="spellStart"/>
      <w:r>
        <w:rPr>
          <w:rFonts w:cs="Arial"/>
          <w:b/>
          <w:bCs/>
          <w:color w:val="000000" w:themeColor="text1"/>
        </w:rPr>
        <w:t>nhuŋu</w:t>
      </w:r>
      <w:proofErr w:type="spellEnd"/>
      <w:r w:rsidRPr="00092810">
        <w:rPr>
          <w:rFonts w:cs="Arial"/>
          <w:b/>
          <w:bCs/>
          <w:color w:val="000000" w:themeColor="text1"/>
        </w:rPr>
        <w:t xml:space="preserve"> SmartCard</w:t>
      </w:r>
    </w:p>
    <w:p w14:paraId="360D74B4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Need-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ga activation code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märram</w:t>
      </w:r>
      <w:proofErr w:type="spellEnd"/>
      <w:r>
        <w:rPr>
          <w:rFonts w:cs="Arial"/>
          <w:color w:val="000000" w:themeColor="text1"/>
        </w:rPr>
        <w:t xml:space="preserve"> mail-</w:t>
      </w:r>
      <w:proofErr w:type="spellStart"/>
      <w:r>
        <w:rPr>
          <w:rFonts w:cs="Arial"/>
          <w:color w:val="000000" w:themeColor="text1"/>
        </w:rPr>
        <w:t>kurr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rrambaŋi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card.</w:t>
      </w:r>
    </w:p>
    <w:p w14:paraId="3D42FCDA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Ḻapmaraŋ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ga log in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online account-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>.</w:t>
      </w:r>
    </w:p>
    <w:p w14:paraId="4DEAFA68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Home screen-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maḻŋ’maraŋ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djälthirr</w:t>
      </w:r>
      <w:proofErr w:type="spellEnd"/>
      <w:r>
        <w:rPr>
          <w:rFonts w:cs="Arial"/>
          <w:color w:val="000000" w:themeColor="text1"/>
        </w:rPr>
        <w:t xml:space="preserve"> activate-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beŋuri</w:t>
      </w:r>
      <w:proofErr w:type="spellEnd"/>
      <w:r>
        <w:rPr>
          <w:rFonts w:cs="Arial"/>
          <w:color w:val="000000" w:themeColor="text1"/>
        </w:rPr>
        <w:t xml:space="preserve"> ‘My Cards’-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dropdown list-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>.</w:t>
      </w:r>
    </w:p>
    <w:p w14:paraId="4A953EFF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Dhuwandja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green arrow-</w:t>
      </w:r>
      <w:proofErr w:type="spellStart"/>
      <w:r>
        <w:rPr>
          <w:rFonts w:cs="Arial"/>
          <w:color w:val="000000" w:themeColor="text1"/>
        </w:rPr>
        <w:t>mirr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mali</w:t>
      </w:r>
      <w:proofErr w:type="spellEnd"/>
      <w:r>
        <w:rPr>
          <w:rFonts w:cs="Arial"/>
          <w:color w:val="000000" w:themeColor="text1"/>
        </w:rPr>
        <w:t xml:space="preserve"> card </w:t>
      </w:r>
      <w:proofErr w:type="spellStart"/>
      <w:r>
        <w:rPr>
          <w:rFonts w:cs="Arial"/>
          <w:color w:val="000000" w:themeColor="text1"/>
        </w:rPr>
        <w:t>mali’ŋur</w:t>
      </w:r>
      <w:proofErr w:type="spellEnd"/>
      <w:r>
        <w:rPr>
          <w:rFonts w:cs="Arial"/>
          <w:color w:val="000000" w:themeColor="text1"/>
        </w:rPr>
        <w:t>.</w:t>
      </w:r>
    </w:p>
    <w:p w14:paraId="5A9EA6F5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Click ‘Activate Card’ link.</w:t>
      </w:r>
    </w:p>
    <w:p w14:paraId="1377FB8B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Enter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garri</w:t>
      </w:r>
      <w:proofErr w:type="spellEnd"/>
      <w:r>
        <w:rPr>
          <w:rFonts w:cs="Arial"/>
          <w:color w:val="000000" w:themeColor="text1"/>
        </w:rPr>
        <w:t xml:space="preserve"> letter-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 ‘Submit’-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7CF9C49B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Need-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djänharaw</w:t>
      </w:r>
      <w:proofErr w:type="spellEnd"/>
      <w:r>
        <w:rPr>
          <w:rFonts w:cs="Arial"/>
          <w:color w:val="000000" w:themeColor="text1"/>
        </w:rPr>
        <w:t xml:space="preserve"> Personal Identification Number-w wo PIN,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>.</w:t>
      </w:r>
    </w:p>
    <w:p w14:paraId="14F86898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Guyaŋa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djämany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PIN-</w:t>
      </w:r>
      <w:proofErr w:type="spellStart"/>
      <w:r>
        <w:rPr>
          <w:rFonts w:cs="Arial"/>
          <w:color w:val="000000" w:themeColor="text1"/>
        </w:rPr>
        <w:t>dja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 xml:space="preserve"> easily </w:t>
      </w:r>
      <w:proofErr w:type="spellStart"/>
      <w:r>
        <w:rPr>
          <w:rFonts w:cs="Arial"/>
          <w:color w:val="000000" w:themeColor="text1"/>
        </w:rPr>
        <w:t>birrka’yun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wiripuy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Yolŋuy</w:t>
      </w:r>
      <w:proofErr w:type="spellEnd"/>
      <w:r>
        <w:rPr>
          <w:rFonts w:cs="Arial"/>
          <w:color w:val="000000" w:themeColor="text1"/>
        </w:rPr>
        <w:t xml:space="preserve">. </w:t>
      </w:r>
    </w:p>
    <w:p w14:paraId="18D1537B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Confirm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yuṯa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bulu</w:t>
      </w:r>
      <w:proofErr w:type="spellEnd"/>
      <w:r>
        <w:rPr>
          <w:rFonts w:cs="Arial"/>
          <w:color w:val="000000" w:themeColor="text1"/>
        </w:rPr>
        <w:t xml:space="preserve"> entering-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click-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green button-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dhuwarmaranhaw</w:t>
      </w:r>
      <w:proofErr w:type="spellEnd"/>
      <w:r>
        <w:rPr>
          <w:rFonts w:cs="Arial"/>
          <w:color w:val="000000" w:themeColor="text1"/>
        </w:rPr>
        <w:t xml:space="preserve"> card activation-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>.</w:t>
      </w:r>
    </w:p>
    <w:p w14:paraId="317C5B5E" w14:textId="77777777" w:rsidR="00810E59" w:rsidRPr="009B18A2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Message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maḻŋ’thun</w:t>
      </w:r>
      <w:proofErr w:type="spellEnd"/>
      <w:r>
        <w:rPr>
          <w:rFonts w:cs="Arial"/>
          <w:color w:val="000000" w:themeColor="text1"/>
        </w:rPr>
        <w:t xml:space="preserve"> screen-</w:t>
      </w:r>
      <w:proofErr w:type="spellStart"/>
      <w:r>
        <w:rPr>
          <w:rFonts w:cs="Arial"/>
          <w:color w:val="000000" w:themeColor="text1"/>
        </w:rPr>
        <w:t>ŋur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ḻakaram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tja</w:t>
      </w:r>
      <w:proofErr w:type="spellEnd"/>
      <w:r>
        <w:rPr>
          <w:rFonts w:cs="Arial"/>
          <w:color w:val="000000" w:themeColor="text1"/>
        </w:rPr>
        <w:t xml:space="preserve"> active-</w:t>
      </w:r>
      <w:proofErr w:type="spellStart"/>
      <w:r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retin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bäkiwnha</w:t>
      </w:r>
      <w:proofErr w:type="spellEnd"/>
      <w:r>
        <w:rPr>
          <w:rFonts w:cs="Arial"/>
          <w:color w:val="000000" w:themeColor="text1"/>
        </w:rPr>
        <w:t>.</w:t>
      </w:r>
    </w:p>
    <w:p w14:paraId="0AC9FC25" w14:textId="77777777" w:rsidR="00810E59" w:rsidRPr="00E13098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E13098">
        <w:rPr>
          <w:rFonts w:cs="Arial"/>
          <w:b/>
          <w:bCs/>
          <w:color w:val="000000" w:themeColor="text1"/>
        </w:rPr>
        <w:t>nhe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need</w:t>
      </w:r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guŋga’yunaraw</w:t>
      </w:r>
      <w:proofErr w:type="spellEnd"/>
      <w:r>
        <w:rPr>
          <w:rFonts w:cs="Arial"/>
          <w:b/>
          <w:bCs/>
          <w:color w:val="000000" w:themeColor="text1"/>
        </w:rPr>
        <w:t xml:space="preserve"> wo </w:t>
      </w:r>
      <w:proofErr w:type="spellStart"/>
      <w:r w:rsidRPr="00E13098">
        <w:rPr>
          <w:rFonts w:cs="Arial"/>
          <w:b/>
          <w:bCs/>
          <w:color w:val="000000" w:themeColor="text1"/>
        </w:rPr>
        <w:t>bulu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information-</w:t>
      </w:r>
      <w:proofErr w:type="spellStart"/>
      <w:r>
        <w:rPr>
          <w:rFonts w:cs="Arial"/>
          <w:b/>
          <w:bCs/>
          <w:color w:val="000000" w:themeColor="text1"/>
        </w:rPr>
        <w:t>gu</w:t>
      </w:r>
      <w:proofErr w:type="spellEnd"/>
      <w:r>
        <w:rPr>
          <w:rFonts w:cs="Arial"/>
          <w:b/>
          <w:bCs/>
          <w:color w:val="000000" w:themeColor="text1"/>
        </w:rPr>
        <w:t>:</w:t>
      </w:r>
    </w:p>
    <w:p w14:paraId="01DAC680" w14:textId="77777777" w:rsidR="00810E59" w:rsidRPr="00DB05D4" w:rsidRDefault="00810E59" w:rsidP="00810E59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servicesaustralia.gov.au/smartcard-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p w14:paraId="40FDD2AC" w14:textId="77777777" w:rsidR="00810E59" w:rsidRPr="00DB05D4" w:rsidRDefault="00810E59" w:rsidP="00810E59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252 604-lil (</w:t>
      </w: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ŋäŋ’thurr</w:t>
      </w:r>
      <w:proofErr w:type="spellEnd"/>
      <w:r>
        <w:rPr>
          <w:rFonts w:cs="Arial"/>
          <w:color w:val="000000" w:themeColor="text1"/>
        </w:rPr>
        <w:t xml:space="preserve"> interpreter-w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need), wo</w:t>
      </w:r>
    </w:p>
    <w:p w14:paraId="6487F6D6" w14:textId="77777777" w:rsidR="00810E59" w:rsidRPr="00865264" w:rsidRDefault="00810E59" w:rsidP="00810E59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Visit service centre-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>.</w:t>
      </w:r>
    </w:p>
    <w:p w14:paraId="4F15653B" w14:textId="77777777" w:rsidR="00810E59" w:rsidRPr="0022330B" w:rsidRDefault="00810E59" w:rsidP="00810E5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22330B">
        <w:rPr>
          <w:rFonts w:cs="Arial"/>
          <w:b/>
          <w:bCs/>
          <w:color w:val="000000" w:themeColor="text1"/>
        </w:rPr>
        <w:t>nhe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ga </w:t>
      </w:r>
      <w:proofErr w:type="spellStart"/>
      <w:r>
        <w:rPr>
          <w:rFonts w:cs="Arial"/>
          <w:b/>
          <w:bCs/>
          <w:color w:val="000000" w:themeColor="text1"/>
        </w:rPr>
        <w:t>ŋayatham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TCU SmartCard:</w:t>
      </w:r>
    </w:p>
    <w:p w14:paraId="02D95B15" w14:textId="77777777" w:rsidR="00810E59" w:rsidRPr="00BA34D8" w:rsidRDefault="00810E59" w:rsidP="00810E59">
      <w:pPr>
        <w:pStyle w:val="ListParagraph"/>
        <w:numPr>
          <w:ilvl w:val="0"/>
          <w:numId w:val="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A34D8">
        <w:rPr>
          <w:rFonts w:cs="Arial"/>
          <w:color w:val="000000" w:themeColor="text1"/>
        </w:rPr>
        <w:t>Marrtj</w:t>
      </w:r>
      <w:r>
        <w:rPr>
          <w:rFonts w:cs="Arial"/>
          <w:color w:val="000000" w:themeColor="text1"/>
        </w:rPr>
        <w:t>i</w:t>
      </w:r>
      <w:proofErr w:type="spellEnd"/>
      <w:r w:rsidRPr="00BA34D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tcu.</w:t>
      </w:r>
      <w:r w:rsidRPr="00BA34D8">
        <w:rPr>
          <w:rFonts w:cs="Arial"/>
          <w:color w:val="000000" w:themeColor="text1"/>
        </w:rPr>
        <w:t>com</w:t>
      </w:r>
      <w:r>
        <w:rPr>
          <w:rFonts w:cs="Arial"/>
          <w:color w:val="000000" w:themeColor="text1"/>
        </w:rPr>
        <w:t>.au/s</w:t>
      </w:r>
      <w:r w:rsidRPr="00BA34D8">
        <w:rPr>
          <w:rFonts w:cs="Arial"/>
          <w:color w:val="000000" w:themeColor="text1"/>
        </w:rPr>
        <w:t>mart</w:t>
      </w:r>
      <w:r>
        <w:rPr>
          <w:rFonts w:cs="Arial"/>
          <w:color w:val="000000" w:themeColor="text1"/>
        </w:rPr>
        <w:t>c</w:t>
      </w:r>
      <w:r w:rsidRPr="00BA34D8">
        <w:rPr>
          <w:rFonts w:cs="Arial"/>
          <w:color w:val="000000" w:themeColor="text1"/>
        </w:rPr>
        <w:t>ard-</w:t>
      </w:r>
      <w:proofErr w:type="spellStart"/>
      <w:r w:rsidRPr="00BA34D8">
        <w:rPr>
          <w:rFonts w:cs="Arial"/>
          <w:color w:val="000000" w:themeColor="text1"/>
        </w:rPr>
        <w:t>lil</w:t>
      </w:r>
      <w:proofErr w:type="spellEnd"/>
    </w:p>
    <w:p w14:paraId="6787F584" w14:textId="77777777" w:rsidR="00810E59" w:rsidRPr="003C4881" w:rsidRDefault="00810E59" w:rsidP="00810E59">
      <w:pPr>
        <w:pStyle w:val="ListParagraph"/>
        <w:numPr>
          <w:ilvl w:val="0"/>
          <w:numId w:val="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TCU-w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1800 828 232-lil, wo</w:t>
      </w:r>
    </w:p>
    <w:p w14:paraId="65E2AE55" w14:textId="77777777" w:rsidR="00810E59" w:rsidRPr="008B4168" w:rsidRDefault="00810E59" w:rsidP="00810E59">
      <w:pPr>
        <w:pStyle w:val="ListParagraph"/>
        <w:numPr>
          <w:ilvl w:val="0"/>
          <w:numId w:val="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Visit TCU-w branch.</w:t>
      </w:r>
    </w:p>
    <w:p w14:paraId="67CF5D64" w14:textId="113EA0BA" w:rsidR="007B0256" w:rsidRPr="00AC196E" w:rsidRDefault="007B0256" w:rsidP="00810E59">
      <w:pPr>
        <w:spacing w:after="16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B498F" w14:textId="77777777" w:rsidR="005F6D17" w:rsidRDefault="005F6D17" w:rsidP="00B04ED8">
      <w:pPr>
        <w:spacing w:after="0" w:line="240" w:lineRule="auto"/>
      </w:pPr>
      <w:r>
        <w:separator/>
      </w:r>
    </w:p>
  </w:endnote>
  <w:endnote w:type="continuationSeparator" w:id="0">
    <w:p w14:paraId="43D3E848" w14:textId="77777777" w:rsidR="005F6D17" w:rsidRDefault="005F6D17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C4BF3" w14:textId="77777777" w:rsidR="005F6D17" w:rsidRDefault="005F6D17" w:rsidP="00B04ED8">
      <w:pPr>
        <w:spacing w:after="0" w:line="240" w:lineRule="auto"/>
      </w:pPr>
      <w:r>
        <w:separator/>
      </w:r>
    </w:p>
  </w:footnote>
  <w:footnote w:type="continuationSeparator" w:id="0">
    <w:p w14:paraId="1424E793" w14:textId="77777777" w:rsidR="005F6D17" w:rsidRDefault="005F6D17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7"/>
  </w:num>
  <w:num w:numId="2" w16cid:durableId="468977801">
    <w:abstractNumId w:val="0"/>
  </w:num>
  <w:num w:numId="3" w16cid:durableId="1006978651">
    <w:abstractNumId w:val="4"/>
  </w:num>
  <w:num w:numId="4" w16cid:durableId="1322540261">
    <w:abstractNumId w:val="8"/>
  </w:num>
  <w:num w:numId="5" w16cid:durableId="553388690">
    <w:abstractNumId w:val="2"/>
  </w:num>
  <w:num w:numId="6" w16cid:durableId="1067461763">
    <w:abstractNumId w:val="3"/>
  </w:num>
  <w:num w:numId="7" w16cid:durableId="1088648372">
    <w:abstractNumId w:val="5"/>
  </w:num>
  <w:num w:numId="8" w16cid:durableId="520093798">
    <w:abstractNumId w:val="6"/>
  </w:num>
  <w:num w:numId="9" w16cid:durableId="1024818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09A1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C0D64"/>
    <w:rsid w:val="004E5CBF"/>
    <w:rsid w:val="005C3AA9"/>
    <w:rsid w:val="005D24E8"/>
    <w:rsid w:val="005F6D17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10E59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127F"/>
    <w:rsid w:val="00CB5863"/>
    <w:rsid w:val="00CD581D"/>
    <w:rsid w:val="00DA243A"/>
    <w:rsid w:val="00E216BE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1611</Characters>
  <Application>Microsoft Office Word</Application>
  <DocSecurity>0</DocSecurity>
  <Lines>37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2025-07-25T02:35:00Z</dcterms:created>
  <dcterms:modified xsi:type="dcterms:W3CDTF">2025-07-25T02:35:00Z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v=2022.1;a=SHA256;h=867DB053DE618F203F68B0359C036FA42DFCEC45939E258FFCCD8F4D8CF21D00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7395bca7dd844a7faab4735daf9a3321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73AFE074ED9970A661509A845CE0C06C</vt:lpwstr>
  </property>
  <property fmtid="{D5CDD505-2E9C-101B-9397-08002B2CF9AE}" pid="32" name="PM_Hash_Salt">
    <vt:lpwstr>F04C03F16F6355B86337A348AF427ED5</vt:lpwstr>
  </property>
  <property fmtid="{D5CDD505-2E9C-101B-9397-08002B2CF9AE}" pid="33" name="PM_Hash_SHA1">
    <vt:lpwstr>F0200ACFFF877B42E93CB09E127DB18D318EEDE0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