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70C25FC6" w14:textId="2482F695" w:rsidR="002D5209" w:rsidRDefault="00BF6F8B" w:rsidP="002D5209">
      <w:pPr>
        <w:rPr>
          <w:b/>
        </w:rPr>
      </w:pPr>
      <w:r>
        <w:rPr>
          <w:b/>
        </w:rPr>
        <w:t xml:space="preserve">How to </w:t>
      </w:r>
      <w:r w:rsidR="006B74EB">
        <w:rPr>
          <w:b/>
        </w:rPr>
        <w:t>activate your SmartCard</w:t>
      </w:r>
    </w:p>
    <w:p w14:paraId="3347BC24" w14:textId="77777777" w:rsidR="006B74EB" w:rsidRP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6B74EB">
        <w:rPr>
          <w:b/>
          <w:bCs/>
        </w:rPr>
        <w:t xml:space="preserve">Hau </w:t>
      </w:r>
      <w:proofErr w:type="spellStart"/>
      <w:r w:rsidRPr="006B74EB">
        <w:rPr>
          <w:b/>
          <w:bCs/>
        </w:rPr>
        <w:t>bla</w:t>
      </w:r>
      <w:proofErr w:type="spellEnd"/>
      <w:r w:rsidRPr="006B74EB">
        <w:rPr>
          <w:b/>
          <w:bCs/>
        </w:rPr>
        <w:t xml:space="preserve"> </w:t>
      </w:r>
      <w:proofErr w:type="spellStart"/>
      <w:r w:rsidRPr="006B74EB">
        <w:rPr>
          <w:b/>
          <w:bCs/>
        </w:rPr>
        <w:t>turnim</w:t>
      </w:r>
      <w:proofErr w:type="spellEnd"/>
      <w:r w:rsidRPr="006B74EB">
        <w:rPr>
          <w:b/>
          <w:bCs/>
        </w:rPr>
        <w:t xml:space="preserve"> </w:t>
      </w:r>
      <w:proofErr w:type="spellStart"/>
      <w:r w:rsidRPr="006B74EB">
        <w:rPr>
          <w:b/>
          <w:bCs/>
        </w:rPr>
        <w:t>yu</w:t>
      </w:r>
      <w:proofErr w:type="spellEnd"/>
      <w:r w:rsidRPr="006B74EB">
        <w:rPr>
          <w:b/>
          <w:bCs/>
        </w:rPr>
        <w:t xml:space="preserve"> SmartCard on</w:t>
      </w:r>
    </w:p>
    <w:p w14:paraId="62097124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turnimon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manajim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payment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or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account.</w:t>
      </w:r>
    </w:p>
    <w:p w14:paraId="1F465789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abum</w:t>
      </w:r>
      <w:proofErr w:type="spellEnd"/>
      <w:r>
        <w:rPr>
          <w:rFonts w:cs="Arial"/>
          <w:color w:val="000000" w:themeColor="text1"/>
        </w:rPr>
        <w:t xml:space="preserve"> Traditional Credit Union SmartCard,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the TCU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app, which </w:t>
      </w:r>
      <w:proofErr w:type="spellStart"/>
      <w:r>
        <w:rPr>
          <w:rFonts w:cs="Arial"/>
          <w:color w:val="000000" w:themeColor="text1"/>
        </w:rPr>
        <w:t>wek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seim</w:t>
      </w:r>
      <w:proofErr w:type="spellEnd"/>
      <w:r>
        <w:rPr>
          <w:rFonts w:cs="Arial"/>
          <w:color w:val="000000" w:themeColor="text1"/>
        </w:rPr>
        <w:t xml:space="preserve"> bat im lug 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 xml:space="preserve"> bit </w:t>
      </w:r>
      <w:proofErr w:type="spellStart"/>
      <w:r>
        <w:rPr>
          <w:rFonts w:cs="Arial"/>
          <w:color w:val="000000" w:themeColor="text1"/>
        </w:rPr>
        <w:t>diffrin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kain</w:t>
      </w:r>
      <w:proofErr w:type="spellEnd"/>
      <w:r>
        <w:rPr>
          <w:rFonts w:cs="Arial"/>
          <w:color w:val="000000" w:themeColor="text1"/>
        </w:rPr>
        <w:t>.</w:t>
      </w:r>
    </w:p>
    <w:p w14:paraId="6898D3FF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Hau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turnimon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im </w:t>
      </w:r>
      <w:proofErr w:type="spellStart"/>
      <w:r>
        <w:rPr>
          <w:rFonts w:cs="Arial"/>
          <w:color w:val="000000" w:themeColor="text1"/>
        </w:rPr>
        <w:t>diffrin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ip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alredi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setap</w:t>
      </w:r>
      <w:proofErr w:type="spellEnd"/>
      <w:r>
        <w:rPr>
          <w:rFonts w:cs="Arial"/>
          <w:color w:val="000000" w:themeColor="text1"/>
        </w:rPr>
        <w:t>.</w:t>
      </w:r>
    </w:p>
    <w:p w14:paraId="4A09C470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Iya </w:t>
      </w:r>
      <w:proofErr w:type="spellStart"/>
      <w:r>
        <w:rPr>
          <w:rFonts w:cs="Arial"/>
          <w:color w:val="000000" w:themeColor="text1"/>
        </w:rPr>
        <w:t>andanith</w:t>
      </w:r>
      <w:proofErr w:type="spellEnd"/>
      <w:r>
        <w:rPr>
          <w:rFonts w:cs="Arial"/>
          <w:color w:val="000000" w:themeColor="text1"/>
        </w:rPr>
        <w:t xml:space="preserve">, mela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sho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hu bin </w:t>
      </w:r>
      <w:proofErr w:type="spellStart"/>
      <w:r>
        <w:rPr>
          <w:rFonts w:cs="Arial"/>
          <w:color w:val="000000" w:themeColor="text1"/>
        </w:rPr>
        <w:t>alredi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setap</w:t>
      </w:r>
      <w:proofErr w:type="spellEnd"/>
      <w:r>
        <w:rPr>
          <w:rFonts w:cs="Arial"/>
          <w:color w:val="000000" w:themeColor="text1"/>
        </w:rPr>
        <w:t>.</w:t>
      </w:r>
    </w:p>
    <w:p w14:paraId="73C1DE9E" w14:textId="77777777" w:rsidR="006B74EB" w:rsidRPr="00A10016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3B10BB">
        <w:rPr>
          <w:rFonts w:cs="Arial"/>
          <w:b/>
          <w:bCs/>
          <w:color w:val="000000" w:themeColor="text1"/>
        </w:rPr>
        <w:t xml:space="preserve">Hau </w:t>
      </w:r>
      <w:proofErr w:type="spellStart"/>
      <w:r w:rsidRPr="003B10BB">
        <w:rPr>
          <w:rFonts w:cs="Arial"/>
          <w:b/>
          <w:bCs/>
          <w:color w:val="000000" w:themeColor="text1"/>
        </w:rPr>
        <w:t>bla</w:t>
      </w:r>
      <w:proofErr w:type="spellEnd"/>
      <w:r w:rsidRPr="003B10B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3B10BB">
        <w:rPr>
          <w:rFonts w:cs="Arial"/>
          <w:b/>
          <w:bCs/>
          <w:color w:val="000000" w:themeColor="text1"/>
        </w:rPr>
        <w:t>turnim</w:t>
      </w:r>
      <w:proofErr w:type="spellEnd"/>
      <w:r w:rsidRPr="003B10B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3B10BB">
        <w:rPr>
          <w:rFonts w:cs="Arial"/>
          <w:b/>
          <w:bCs/>
          <w:color w:val="000000" w:themeColor="text1"/>
        </w:rPr>
        <w:t>yu</w:t>
      </w:r>
      <w:proofErr w:type="spellEnd"/>
      <w:r w:rsidRPr="003B10BB">
        <w:rPr>
          <w:rFonts w:cs="Arial"/>
          <w:b/>
          <w:bCs/>
          <w:color w:val="000000" w:themeColor="text1"/>
        </w:rPr>
        <w:t xml:space="preserve"> SmartCard</w:t>
      </w:r>
      <w:r>
        <w:rPr>
          <w:rFonts w:cs="Arial"/>
          <w:b/>
          <w:bCs/>
          <w:color w:val="000000" w:themeColor="text1"/>
        </w:rPr>
        <w:t xml:space="preserve"> </w:t>
      </w:r>
      <w:r w:rsidRPr="003B10BB">
        <w:rPr>
          <w:rFonts w:cs="Arial"/>
          <w:b/>
          <w:bCs/>
          <w:color w:val="000000" w:themeColor="text1"/>
        </w:rPr>
        <w:t>on</w:t>
      </w:r>
    </w:p>
    <w:p w14:paraId="6F863CBF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bin </w:t>
      </w:r>
      <w:proofErr w:type="spellStart"/>
      <w:r>
        <w:rPr>
          <w:rFonts w:cs="Arial"/>
          <w:color w:val="000000" w:themeColor="text1"/>
        </w:rPr>
        <w:t>gerrim</w:t>
      </w:r>
      <w:proofErr w:type="spellEnd"/>
      <w:r>
        <w:rPr>
          <w:rFonts w:cs="Arial"/>
          <w:color w:val="000000" w:themeColor="text1"/>
        </w:rPr>
        <w:t xml:space="preserve"> la mail gat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kad</w:t>
      </w:r>
      <w:proofErr w:type="spellEnd"/>
      <w:r>
        <w:rPr>
          <w:rFonts w:cs="Arial"/>
          <w:color w:val="000000" w:themeColor="text1"/>
        </w:rPr>
        <w:t>.</w:t>
      </w:r>
    </w:p>
    <w:p w14:paraId="0BD55437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Open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log in 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account.</w:t>
      </w:r>
    </w:p>
    <w:p w14:paraId="120C79F4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Langa </w:t>
      </w:r>
      <w:proofErr w:type="spellStart"/>
      <w:r>
        <w:rPr>
          <w:rFonts w:cs="Arial"/>
          <w:color w:val="000000" w:themeColor="text1"/>
        </w:rPr>
        <w:t>hom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skrin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faindim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 xml:space="preserve"> activate </w:t>
      </w:r>
      <w:proofErr w:type="spellStart"/>
      <w:r>
        <w:rPr>
          <w:rFonts w:cs="Arial"/>
          <w:color w:val="000000" w:themeColor="text1"/>
        </w:rPr>
        <w:t>bram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‘My Cards’ </w:t>
      </w:r>
      <w:proofErr w:type="spellStart"/>
      <w:r>
        <w:rPr>
          <w:rFonts w:cs="Arial"/>
          <w:color w:val="000000" w:themeColor="text1"/>
        </w:rPr>
        <w:t>dropdan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lis</w:t>
      </w:r>
      <w:proofErr w:type="spellEnd"/>
      <w:r>
        <w:rPr>
          <w:rFonts w:cs="Arial"/>
          <w:color w:val="000000" w:themeColor="text1"/>
        </w:rPr>
        <w:t>.</w:t>
      </w:r>
    </w:p>
    <w:p w14:paraId="03AF536C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Dijan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pikcha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kad</w:t>
      </w:r>
      <w:proofErr w:type="spellEnd"/>
      <w:r>
        <w:rPr>
          <w:rFonts w:cs="Arial"/>
          <w:color w:val="000000" w:themeColor="text1"/>
        </w:rPr>
        <w:t xml:space="preserve"> gat wan </w:t>
      </w:r>
      <w:proofErr w:type="spellStart"/>
      <w:r>
        <w:rPr>
          <w:rFonts w:cs="Arial"/>
          <w:color w:val="000000" w:themeColor="text1"/>
        </w:rPr>
        <w:t>grinwan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arro</w:t>
      </w:r>
      <w:proofErr w:type="spellEnd"/>
      <w:r>
        <w:rPr>
          <w:rFonts w:cs="Arial"/>
          <w:color w:val="000000" w:themeColor="text1"/>
        </w:rPr>
        <w:t xml:space="preserve"> la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kad</w:t>
      </w:r>
      <w:proofErr w:type="spellEnd"/>
      <w:r>
        <w:rPr>
          <w:rFonts w:cs="Arial"/>
          <w:color w:val="000000" w:themeColor="text1"/>
        </w:rPr>
        <w:t>.</w:t>
      </w:r>
    </w:p>
    <w:p w14:paraId="781FF82C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Click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‘Activate Card’ link.</w:t>
      </w:r>
    </w:p>
    <w:p w14:paraId="7D80BB0C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jat</w:t>
      </w:r>
      <w:proofErr w:type="spellEnd"/>
      <w:r>
        <w:rPr>
          <w:rFonts w:cs="Arial"/>
          <w:color w:val="000000" w:themeColor="text1"/>
        </w:rPr>
        <w:t xml:space="preserve"> activation code </w:t>
      </w:r>
      <w:proofErr w:type="spellStart"/>
      <w:r>
        <w:rPr>
          <w:rFonts w:cs="Arial"/>
          <w:color w:val="000000" w:themeColor="text1"/>
        </w:rPr>
        <w:t>bram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leda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click ‘Submit’.</w:t>
      </w:r>
    </w:p>
    <w:p w14:paraId="4E94C05B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nid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Personal Identification Number, or PIN,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SmartCard.</w:t>
      </w:r>
    </w:p>
    <w:p w14:paraId="3BA44CC8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Rimimba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meigim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nobadi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isiwan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sabi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bin </w:t>
      </w:r>
      <w:proofErr w:type="spellStart"/>
      <w:r>
        <w:rPr>
          <w:rFonts w:cs="Arial"/>
          <w:color w:val="000000" w:themeColor="text1"/>
        </w:rPr>
        <w:t>tjujim</w:t>
      </w:r>
      <w:proofErr w:type="spellEnd"/>
      <w:r>
        <w:rPr>
          <w:rFonts w:cs="Arial"/>
          <w:color w:val="000000" w:themeColor="text1"/>
        </w:rPr>
        <w:t>.</w:t>
      </w:r>
    </w:p>
    <w:p w14:paraId="292279D0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dijan</w:t>
      </w:r>
      <w:proofErr w:type="spellEnd"/>
      <w:r>
        <w:rPr>
          <w:rFonts w:cs="Arial"/>
          <w:color w:val="000000" w:themeColor="text1"/>
        </w:rPr>
        <w:t xml:space="preserve"> PIN </w:t>
      </w:r>
      <w:proofErr w:type="spellStart"/>
      <w:r>
        <w:rPr>
          <w:rFonts w:cs="Arial"/>
          <w:color w:val="000000" w:themeColor="text1"/>
        </w:rPr>
        <w:t>najawan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taim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click </w:t>
      </w:r>
      <w:proofErr w:type="spellStart"/>
      <w:r>
        <w:rPr>
          <w:rFonts w:cs="Arial"/>
          <w:color w:val="000000" w:themeColor="text1"/>
        </w:rPr>
        <w:t>dat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grinwan</w:t>
      </w:r>
      <w:proofErr w:type="spellEnd"/>
      <w:r>
        <w:rPr>
          <w:rFonts w:cs="Arial"/>
          <w:color w:val="000000" w:themeColor="text1"/>
        </w:rPr>
        <w:t xml:space="preserve"> baton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binijap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kad</w:t>
      </w:r>
      <w:proofErr w:type="spellEnd"/>
      <w:r>
        <w:rPr>
          <w:rFonts w:cs="Arial"/>
          <w:color w:val="000000" w:themeColor="text1"/>
        </w:rPr>
        <w:t xml:space="preserve"> activation.</w:t>
      </w:r>
    </w:p>
    <w:p w14:paraId="2AA7DC48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Wan </w:t>
      </w:r>
      <w:proofErr w:type="spellStart"/>
      <w:r>
        <w:rPr>
          <w:rFonts w:cs="Arial"/>
          <w:color w:val="000000" w:themeColor="text1"/>
        </w:rPr>
        <w:t>mesaj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kuminap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skrin</w:t>
      </w:r>
      <w:proofErr w:type="spellEnd"/>
      <w:r>
        <w:rPr>
          <w:rFonts w:cs="Arial"/>
          <w:color w:val="000000" w:themeColor="text1"/>
        </w:rPr>
        <w:t xml:space="preserve"> im </w:t>
      </w:r>
      <w:proofErr w:type="spellStart"/>
      <w:r>
        <w:rPr>
          <w:rFonts w:cs="Arial"/>
          <w:color w:val="000000" w:themeColor="text1"/>
        </w:rPr>
        <w:t>della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active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na.</w:t>
      </w:r>
      <w:proofErr w:type="spellEnd"/>
    </w:p>
    <w:p w14:paraId="04BA8715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F3229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nidim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mo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infomashin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or </w:t>
      </w:r>
      <w:proofErr w:type="spellStart"/>
      <w:r w:rsidRPr="009F3229">
        <w:rPr>
          <w:rFonts w:cs="Arial"/>
          <w:b/>
          <w:bCs/>
          <w:color w:val="000000" w:themeColor="text1"/>
        </w:rPr>
        <w:t>sambadi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bla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album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>:</w:t>
      </w:r>
    </w:p>
    <w:p w14:paraId="02DCEAB4" w14:textId="77777777" w:rsidR="006B74EB" w:rsidRDefault="006B74EB" w:rsidP="006B74EB">
      <w:pPr>
        <w:pStyle w:val="ListParagraph"/>
        <w:numPr>
          <w:ilvl w:val="0"/>
          <w:numId w:val="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servicesaustralia.gov.au/smartcard</w:t>
      </w:r>
    </w:p>
    <w:p w14:paraId="7024A619" w14:textId="77777777" w:rsidR="006B74EB" w:rsidRDefault="006B74EB" w:rsidP="006B74EB">
      <w:pPr>
        <w:pStyle w:val="ListParagraph"/>
        <w:numPr>
          <w:ilvl w:val="0"/>
          <w:numId w:val="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252 604 (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asgim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terpreda</w:t>
      </w:r>
      <w:proofErr w:type="spellEnd"/>
      <w:r>
        <w:rPr>
          <w:rFonts w:cs="Arial"/>
          <w:color w:val="000000" w:themeColor="text1"/>
        </w:rPr>
        <w:t xml:space="preserve"> if you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>), or</w:t>
      </w:r>
    </w:p>
    <w:p w14:paraId="4904FB74" w14:textId="77777777" w:rsidR="006B74EB" w:rsidRDefault="006B74EB" w:rsidP="006B74EB">
      <w:pPr>
        <w:pStyle w:val="ListParagraph"/>
        <w:numPr>
          <w:ilvl w:val="0"/>
          <w:numId w:val="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Bisid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nanga</w:t>
      </w:r>
      <w:proofErr w:type="spellEnd"/>
      <w:r>
        <w:rPr>
          <w:rFonts w:cs="Arial"/>
          <w:color w:val="000000" w:themeColor="text1"/>
        </w:rPr>
        <w:t xml:space="preserve"> service centre.</w:t>
      </w:r>
    </w:p>
    <w:p w14:paraId="5F2F70F9" w14:textId="77777777" w:rsidR="006B74EB" w:rsidRDefault="006B74EB" w:rsidP="006B74E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F3229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garrim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TCU SmartCard:</w:t>
      </w:r>
    </w:p>
    <w:p w14:paraId="3A0DE683" w14:textId="77777777" w:rsidR="006B74EB" w:rsidRPr="00620475" w:rsidRDefault="006B74EB" w:rsidP="006B74EB">
      <w:pPr>
        <w:pStyle w:val="ListParagraph"/>
        <w:numPr>
          <w:ilvl w:val="0"/>
          <w:numId w:val="1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tcu.com.au/smartcard</w:t>
      </w:r>
    </w:p>
    <w:p w14:paraId="4250F234" w14:textId="77777777" w:rsidR="006B74EB" w:rsidRPr="00620475" w:rsidRDefault="006B74EB" w:rsidP="006B74EB">
      <w:pPr>
        <w:pStyle w:val="ListParagraph"/>
        <w:numPr>
          <w:ilvl w:val="0"/>
          <w:numId w:val="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lastRenderedPageBreak/>
        <w:t>Kollim</w:t>
      </w:r>
      <w:proofErr w:type="spellEnd"/>
      <w:r>
        <w:rPr>
          <w:rFonts w:cs="Arial"/>
          <w:color w:val="000000" w:themeColor="text1"/>
        </w:rPr>
        <w:t xml:space="preserve"> TCU la 1800 828 232, or</w:t>
      </w:r>
    </w:p>
    <w:p w14:paraId="36687ABA" w14:textId="77777777" w:rsidR="006B74EB" w:rsidRPr="00FF4D96" w:rsidRDefault="006B74EB" w:rsidP="006B74EB">
      <w:pPr>
        <w:pStyle w:val="ListParagraph"/>
        <w:numPr>
          <w:ilvl w:val="0"/>
          <w:numId w:val="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proofErr w:type="spellStart"/>
      <w:r>
        <w:rPr>
          <w:rFonts w:cs="Arial"/>
          <w:color w:val="000000" w:themeColor="text1"/>
        </w:rPr>
        <w:t>Bisid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nanga</w:t>
      </w:r>
      <w:proofErr w:type="spellEnd"/>
      <w:r>
        <w:rPr>
          <w:rFonts w:cs="Arial"/>
          <w:color w:val="000000" w:themeColor="text1"/>
        </w:rPr>
        <w:t xml:space="preserve"> TCU branch.</w:t>
      </w:r>
    </w:p>
    <w:p w14:paraId="67CF5D64" w14:textId="6CAA4DA1" w:rsidR="007B0256" w:rsidRPr="00AC196E" w:rsidRDefault="007B0256" w:rsidP="00BF6F8B">
      <w:pPr>
        <w:spacing w:before="240" w:after="160"/>
        <w:contextualSpacing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78CE9" w14:textId="77777777" w:rsidR="00460174" w:rsidRDefault="00460174" w:rsidP="00B04ED8">
      <w:pPr>
        <w:spacing w:after="0" w:line="240" w:lineRule="auto"/>
      </w:pPr>
      <w:r>
        <w:separator/>
      </w:r>
    </w:p>
  </w:endnote>
  <w:endnote w:type="continuationSeparator" w:id="0">
    <w:p w14:paraId="38FAB23B" w14:textId="77777777" w:rsidR="00460174" w:rsidRDefault="0046017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DF062" w14:textId="77777777" w:rsidR="00460174" w:rsidRDefault="00460174" w:rsidP="00B04ED8">
      <w:pPr>
        <w:spacing w:after="0" w:line="240" w:lineRule="auto"/>
      </w:pPr>
      <w:r>
        <w:separator/>
      </w:r>
    </w:p>
  </w:footnote>
  <w:footnote w:type="continuationSeparator" w:id="0">
    <w:p w14:paraId="6DADD7CD" w14:textId="77777777" w:rsidR="00460174" w:rsidRDefault="0046017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72950"/>
    <w:multiLevelType w:val="hybridMultilevel"/>
    <w:tmpl w:val="3968C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4447F"/>
    <w:multiLevelType w:val="hybridMultilevel"/>
    <w:tmpl w:val="E1DC4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46269"/>
    <w:multiLevelType w:val="hybridMultilevel"/>
    <w:tmpl w:val="47E80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C4480"/>
    <w:multiLevelType w:val="hybridMultilevel"/>
    <w:tmpl w:val="72908C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91810"/>
    <w:multiLevelType w:val="hybridMultilevel"/>
    <w:tmpl w:val="820A5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E3839"/>
    <w:multiLevelType w:val="hybridMultilevel"/>
    <w:tmpl w:val="FFAE4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8"/>
  </w:num>
  <w:num w:numId="2" w16cid:durableId="468977801">
    <w:abstractNumId w:val="0"/>
  </w:num>
  <w:num w:numId="3" w16cid:durableId="1006978651">
    <w:abstractNumId w:val="5"/>
  </w:num>
  <w:num w:numId="4" w16cid:durableId="1322540261">
    <w:abstractNumId w:val="9"/>
  </w:num>
  <w:num w:numId="5" w16cid:durableId="553388690">
    <w:abstractNumId w:val="3"/>
  </w:num>
  <w:num w:numId="6" w16cid:durableId="1067461763">
    <w:abstractNumId w:val="4"/>
  </w:num>
  <w:num w:numId="7" w16cid:durableId="1088648372">
    <w:abstractNumId w:val="6"/>
  </w:num>
  <w:num w:numId="8" w16cid:durableId="520093798">
    <w:abstractNumId w:val="7"/>
  </w:num>
  <w:num w:numId="9" w16cid:durableId="1024818826">
    <w:abstractNumId w:val="2"/>
  </w:num>
  <w:num w:numId="10" w16cid:durableId="190128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16118"/>
    <w:rsid w:val="003B2BB8"/>
    <w:rsid w:val="003D34FF"/>
    <w:rsid w:val="003E232A"/>
    <w:rsid w:val="00402B5A"/>
    <w:rsid w:val="00434261"/>
    <w:rsid w:val="00460174"/>
    <w:rsid w:val="00462814"/>
    <w:rsid w:val="00471AD4"/>
    <w:rsid w:val="00493404"/>
    <w:rsid w:val="004B54CA"/>
    <w:rsid w:val="004E5CBF"/>
    <w:rsid w:val="00540A90"/>
    <w:rsid w:val="005928EB"/>
    <w:rsid w:val="005C3AA9"/>
    <w:rsid w:val="00621FC5"/>
    <w:rsid w:val="00637B02"/>
    <w:rsid w:val="00683A84"/>
    <w:rsid w:val="00693906"/>
    <w:rsid w:val="006959C9"/>
    <w:rsid w:val="006A4CE7"/>
    <w:rsid w:val="006B74EB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BF6F8B"/>
    <w:rsid w:val="00C517E8"/>
    <w:rsid w:val="00C84DD7"/>
    <w:rsid w:val="00CA2850"/>
    <w:rsid w:val="00CB5863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1259</Characters>
  <Application>Microsoft Office Word</Application>
  <DocSecurity>0</DocSecurity>
  <Lines>31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2025-07-25T02:22:00Z</dcterms:created>
  <dcterms:modified xsi:type="dcterms:W3CDTF">2025-07-25T02:22:00Z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v=2022.1;a=SHA256;h=538358B1255FE28012340E8D56664B3ABD7E30D691181C73302E6E141B521EF0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a75744fe07ff4e7ca23f53f7b8c3be53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D5FB87141FC1FD9ADA356A1CF137BEB5</vt:lpwstr>
  </property>
  <property fmtid="{D5CDD505-2E9C-101B-9397-08002B2CF9AE}" pid="32" name="PM_Hash_Salt">
    <vt:lpwstr>9C13182D10E22EE88366EBD75087D499</vt:lpwstr>
  </property>
  <property fmtid="{D5CDD505-2E9C-101B-9397-08002B2CF9AE}" pid="33" name="PM_Hash_SHA1">
    <vt:lpwstr>17B7DF201047AE9A6D9FFFDFB2A28B712ABDB737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