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7E1D3" w14:textId="77777777" w:rsidR="002D5209" w:rsidRDefault="002D5209" w:rsidP="002D5209">
      <w:r>
        <w:rPr>
          <w:rFonts w:ascii="Times New Roman"/>
          <w:noProof/>
          <w:sz w:val="20"/>
          <w:lang w:eastAsia="en-AU"/>
        </w:rPr>
        <w:drawing>
          <wp:inline distT="0" distB="0" distL="0" distR="0" wp14:anchorId="4532A854" wp14:editId="437087B7">
            <wp:extent cx="3143249" cy="754379"/>
            <wp:effectExtent l="0" t="0" r="0" b="0"/>
            <wp:docPr id="1" name="image1.png" descr="Australian Government, Department of Soci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49" cy="75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2F00BF" w14:textId="77777777" w:rsidR="002D5209" w:rsidRDefault="002D5209" w:rsidP="002D5209"/>
    <w:p w14:paraId="3C3C4F7E" w14:textId="3D8BE210" w:rsidR="002D5209" w:rsidRPr="00802365" w:rsidRDefault="002D5209" w:rsidP="002D5209">
      <w:pPr>
        <w:rPr>
          <w:b/>
          <w:sz w:val="32"/>
        </w:rPr>
      </w:pPr>
      <w:r w:rsidRPr="00802365">
        <w:rPr>
          <w:b/>
          <w:sz w:val="32"/>
        </w:rPr>
        <w:t>Translated Script</w:t>
      </w:r>
      <w:r>
        <w:rPr>
          <w:b/>
          <w:sz w:val="32"/>
        </w:rPr>
        <w:t xml:space="preserve"> – </w:t>
      </w:r>
      <w:r w:rsidR="00E216BE">
        <w:rPr>
          <w:b/>
          <w:sz w:val="32"/>
        </w:rPr>
        <w:t>Yolngu Matha (Djambarrpuyngu)</w:t>
      </w:r>
    </w:p>
    <w:p w14:paraId="19685656" w14:textId="77777777" w:rsidR="002D09A1" w:rsidRDefault="002D09A1" w:rsidP="002D09A1">
      <w:pPr>
        <w:spacing w:after="160"/>
        <w:rPr>
          <w:b/>
        </w:rPr>
      </w:pPr>
      <w:r w:rsidRPr="002D09A1">
        <w:rPr>
          <w:b/>
        </w:rPr>
        <w:t xml:space="preserve">How to set up and log into your SmartCard </w:t>
      </w:r>
      <w:proofErr w:type="spellStart"/>
      <w:r w:rsidRPr="002D09A1">
        <w:rPr>
          <w:b/>
        </w:rPr>
        <w:t>eIM</w:t>
      </w:r>
      <w:proofErr w:type="spellEnd"/>
      <w:r w:rsidRPr="002D09A1">
        <w:rPr>
          <w:b/>
        </w:rPr>
        <w:t xml:space="preserve"> app and online account</w:t>
      </w:r>
      <w:r w:rsidRPr="002D09A1">
        <w:rPr>
          <w:b/>
        </w:rPr>
        <w:t xml:space="preserve"> </w:t>
      </w:r>
    </w:p>
    <w:p w14:paraId="66DC35E8" w14:textId="03E8EA12" w:rsidR="002D09A1" w:rsidRPr="002D09A1" w:rsidRDefault="002D09A1" w:rsidP="002D09A1">
      <w:pPr>
        <w:spacing w:after="160"/>
        <w:rPr>
          <w:b/>
        </w:rPr>
      </w:pPr>
      <w:proofErr w:type="spellStart"/>
      <w:r w:rsidRPr="002D09A1">
        <w:rPr>
          <w:b/>
        </w:rPr>
        <w:t>Nhaltjan</w:t>
      </w:r>
      <w:proofErr w:type="spellEnd"/>
      <w:r w:rsidRPr="002D09A1">
        <w:rPr>
          <w:b/>
        </w:rPr>
        <w:t xml:space="preserve"> </w:t>
      </w:r>
      <w:proofErr w:type="spellStart"/>
      <w:r w:rsidRPr="002D09A1">
        <w:rPr>
          <w:b/>
        </w:rPr>
        <w:t>dhu</w:t>
      </w:r>
      <w:proofErr w:type="spellEnd"/>
      <w:r w:rsidRPr="002D09A1">
        <w:rPr>
          <w:b/>
        </w:rPr>
        <w:t xml:space="preserve"> set up ga log in </w:t>
      </w:r>
      <w:proofErr w:type="spellStart"/>
      <w:r w:rsidRPr="002D09A1">
        <w:rPr>
          <w:b/>
        </w:rPr>
        <w:t>nhokal</w:t>
      </w:r>
      <w:proofErr w:type="spellEnd"/>
      <w:r w:rsidRPr="002D09A1">
        <w:rPr>
          <w:b/>
        </w:rPr>
        <w:t xml:space="preserve"> SmartCard </w:t>
      </w:r>
      <w:proofErr w:type="spellStart"/>
      <w:r w:rsidRPr="002D09A1">
        <w:rPr>
          <w:b/>
        </w:rPr>
        <w:t>eIM</w:t>
      </w:r>
      <w:proofErr w:type="spellEnd"/>
      <w:r w:rsidRPr="002D09A1">
        <w:rPr>
          <w:b/>
        </w:rPr>
        <w:t xml:space="preserve"> app-</w:t>
      </w:r>
      <w:proofErr w:type="spellStart"/>
      <w:r w:rsidRPr="002D09A1">
        <w:rPr>
          <w:b/>
        </w:rPr>
        <w:t>lil</w:t>
      </w:r>
      <w:proofErr w:type="spellEnd"/>
      <w:r w:rsidRPr="002D09A1">
        <w:rPr>
          <w:b/>
        </w:rPr>
        <w:t xml:space="preserve"> ga online account-</w:t>
      </w:r>
      <w:proofErr w:type="spellStart"/>
      <w:r w:rsidRPr="002D09A1">
        <w:rPr>
          <w:b/>
        </w:rPr>
        <w:t>lil</w:t>
      </w:r>
      <w:proofErr w:type="spellEnd"/>
    </w:p>
    <w:p w14:paraId="290CF959" w14:textId="77777777" w:rsidR="002D09A1" w:rsidRPr="0032395F" w:rsidRDefault="002D09A1" w:rsidP="002D09A1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r w:rsidRPr="0032395F">
        <w:rPr>
          <w:rFonts w:cs="Arial"/>
          <w:b/>
          <w:bCs/>
          <w:color w:val="000000" w:themeColor="text1"/>
        </w:rPr>
        <w:t>Setting up</w:t>
      </w:r>
      <w:r>
        <w:rPr>
          <w:rFonts w:cs="Arial"/>
          <w:b/>
          <w:bCs/>
          <w:color w:val="000000" w:themeColor="text1"/>
        </w:rPr>
        <w:t>-</w:t>
      </w:r>
      <w:proofErr w:type="spellStart"/>
      <w:r>
        <w:rPr>
          <w:rFonts w:cs="Arial"/>
          <w:b/>
          <w:bCs/>
          <w:color w:val="000000" w:themeColor="text1"/>
        </w:rPr>
        <w:t>k</w:t>
      </w:r>
      <w:r w:rsidRPr="0032395F">
        <w:rPr>
          <w:rFonts w:cs="Arial"/>
          <w:b/>
          <w:bCs/>
          <w:color w:val="000000" w:themeColor="text1"/>
        </w:rPr>
        <w:t>u</w:t>
      </w:r>
      <w:proofErr w:type="spellEnd"/>
      <w:r w:rsidRPr="0032395F"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nhuŋu</w:t>
      </w:r>
      <w:proofErr w:type="spellEnd"/>
      <w:r w:rsidRPr="0032395F">
        <w:rPr>
          <w:rFonts w:cs="Arial"/>
          <w:b/>
          <w:bCs/>
          <w:color w:val="000000" w:themeColor="text1"/>
        </w:rPr>
        <w:t xml:space="preserve"> online account</w:t>
      </w:r>
    </w:p>
    <w:p w14:paraId="71C68CAB" w14:textId="77777777" w:rsidR="002D09A1" w:rsidRPr="009B18A2" w:rsidRDefault="002D09A1" w:rsidP="002D09A1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Ŋunhiyi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ga </w:t>
      </w:r>
      <w:proofErr w:type="spellStart"/>
      <w:r>
        <w:rPr>
          <w:rFonts w:cs="Arial"/>
          <w:color w:val="000000" w:themeColor="text1"/>
        </w:rPr>
        <w:t>bäki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phone wo </w:t>
      </w:r>
      <w:proofErr w:type="spellStart"/>
      <w:r>
        <w:rPr>
          <w:rFonts w:cs="Arial"/>
          <w:color w:val="000000" w:themeColor="text1"/>
        </w:rPr>
        <w:t>wiripu</w:t>
      </w:r>
      <w:proofErr w:type="spellEnd"/>
      <w:r>
        <w:rPr>
          <w:rFonts w:cs="Arial"/>
          <w:color w:val="000000" w:themeColor="text1"/>
        </w:rPr>
        <w:t xml:space="preserve"> mobile device,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balaŋ</w:t>
      </w:r>
      <w:proofErr w:type="spellEnd"/>
      <w:r>
        <w:rPr>
          <w:rFonts w:cs="Arial"/>
          <w:color w:val="000000" w:themeColor="text1"/>
        </w:rPr>
        <w:t xml:space="preserve"> download SmartCard </w:t>
      </w:r>
      <w:proofErr w:type="spellStart"/>
      <w:r>
        <w:rPr>
          <w:rFonts w:cs="Arial"/>
          <w:color w:val="000000" w:themeColor="text1"/>
        </w:rPr>
        <w:t>eIM</w:t>
      </w:r>
      <w:proofErr w:type="spellEnd"/>
      <w:r>
        <w:rPr>
          <w:rFonts w:cs="Arial"/>
          <w:color w:val="000000" w:themeColor="text1"/>
        </w:rPr>
        <w:t xml:space="preserve"> app wo TCU SmartCard </w:t>
      </w:r>
      <w:proofErr w:type="spellStart"/>
      <w:r>
        <w:rPr>
          <w:rFonts w:cs="Arial"/>
          <w:color w:val="000000" w:themeColor="text1"/>
        </w:rPr>
        <w:t>eIM</w:t>
      </w:r>
      <w:proofErr w:type="spellEnd"/>
      <w:r>
        <w:rPr>
          <w:rFonts w:cs="Arial"/>
          <w:color w:val="000000" w:themeColor="text1"/>
        </w:rPr>
        <w:t xml:space="preserve"> app.</w:t>
      </w:r>
    </w:p>
    <w:p w14:paraId="690F64F2" w14:textId="77777777" w:rsidR="002D09A1" w:rsidRPr="009B18A2" w:rsidRDefault="002D09A1" w:rsidP="002D09A1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Ḻapmaraŋ</w:t>
      </w:r>
      <w:proofErr w:type="spellEnd"/>
      <w:r>
        <w:rPr>
          <w:rFonts w:cs="Arial"/>
          <w:color w:val="000000" w:themeColor="text1"/>
        </w:rPr>
        <w:t xml:space="preserve"> App Store wo Google Play ga </w:t>
      </w:r>
      <w:proofErr w:type="spellStart"/>
      <w:r>
        <w:rPr>
          <w:rFonts w:cs="Arial"/>
          <w:color w:val="000000" w:themeColor="text1"/>
        </w:rPr>
        <w:t>ḻarruŋ</w:t>
      </w:r>
      <w:proofErr w:type="spellEnd"/>
      <w:r>
        <w:rPr>
          <w:rFonts w:cs="Arial"/>
          <w:color w:val="000000" w:themeColor="text1"/>
        </w:rPr>
        <w:t xml:space="preserve"> ‘SmartCard </w:t>
      </w:r>
      <w:proofErr w:type="spellStart"/>
      <w:r>
        <w:rPr>
          <w:rFonts w:cs="Arial"/>
          <w:color w:val="000000" w:themeColor="text1"/>
        </w:rPr>
        <w:t>eIM</w:t>
      </w:r>
      <w:proofErr w:type="spellEnd"/>
      <w:r>
        <w:rPr>
          <w:rFonts w:cs="Arial"/>
          <w:color w:val="000000" w:themeColor="text1"/>
        </w:rPr>
        <w:t>’-</w:t>
      </w:r>
      <w:proofErr w:type="spellStart"/>
      <w:r>
        <w:rPr>
          <w:rFonts w:cs="Arial"/>
          <w:color w:val="000000" w:themeColor="text1"/>
        </w:rPr>
        <w:t>gu</w:t>
      </w:r>
      <w:proofErr w:type="spellEnd"/>
      <w:r>
        <w:rPr>
          <w:rFonts w:cs="Arial"/>
          <w:color w:val="000000" w:themeColor="text1"/>
        </w:rPr>
        <w:t>.</w:t>
      </w:r>
    </w:p>
    <w:p w14:paraId="0EA07641" w14:textId="77777777" w:rsidR="002D09A1" w:rsidRPr="009B18A2" w:rsidRDefault="002D09A1" w:rsidP="002D09A1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Djarr’yurr</w:t>
      </w:r>
      <w:proofErr w:type="spellEnd"/>
      <w:r>
        <w:rPr>
          <w:rFonts w:cs="Arial"/>
          <w:color w:val="000000" w:themeColor="text1"/>
        </w:rPr>
        <w:t xml:space="preserve"> app </w:t>
      </w:r>
      <w:proofErr w:type="spellStart"/>
      <w:r>
        <w:rPr>
          <w:rFonts w:cs="Arial"/>
          <w:color w:val="000000" w:themeColor="text1"/>
        </w:rPr>
        <w:t>nhunhiyi</w:t>
      </w:r>
      <w:proofErr w:type="spellEnd"/>
      <w:r>
        <w:rPr>
          <w:rFonts w:cs="Arial"/>
          <w:color w:val="000000" w:themeColor="text1"/>
        </w:rPr>
        <w:t xml:space="preserve"> based </w:t>
      </w:r>
      <w:proofErr w:type="spellStart"/>
      <w:r>
        <w:rPr>
          <w:rFonts w:cs="Arial"/>
          <w:color w:val="000000" w:themeColor="text1"/>
        </w:rPr>
        <w:t>nhokal</w:t>
      </w:r>
      <w:proofErr w:type="spellEnd"/>
      <w:r>
        <w:rPr>
          <w:rFonts w:cs="Arial"/>
          <w:color w:val="000000" w:themeColor="text1"/>
        </w:rPr>
        <w:t xml:space="preserve"> SmartCard-</w:t>
      </w:r>
      <w:proofErr w:type="spellStart"/>
      <w:r>
        <w:rPr>
          <w:rFonts w:cs="Arial"/>
          <w:color w:val="000000" w:themeColor="text1"/>
        </w:rPr>
        <w:t>lil</w:t>
      </w:r>
      <w:proofErr w:type="spellEnd"/>
      <w:r>
        <w:rPr>
          <w:rFonts w:cs="Arial"/>
          <w:color w:val="000000" w:themeColor="text1"/>
        </w:rPr>
        <w:t>.</w:t>
      </w:r>
    </w:p>
    <w:p w14:paraId="3CE54307" w14:textId="77777777" w:rsidR="002D09A1" w:rsidRPr="009B18A2" w:rsidRDefault="002D09A1" w:rsidP="002D09A1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Ŋunhiyi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ga </w:t>
      </w:r>
      <w:proofErr w:type="spellStart"/>
      <w:r>
        <w:rPr>
          <w:rFonts w:cs="Arial"/>
          <w:color w:val="000000" w:themeColor="text1"/>
        </w:rPr>
        <w:t>bäki</w:t>
      </w:r>
      <w:proofErr w:type="spellEnd"/>
      <w:r>
        <w:rPr>
          <w:rFonts w:cs="Arial"/>
          <w:color w:val="000000" w:themeColor="text1"/>
        </w:rPr>
        <w:t xml:space="preserve"> computer,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balaŋ</w:t>
      </w:r>
      <w:proofErr w:type="spellEnd"/>
      <w:r>
        <w:rPr>
          <w:rFonts w:cs="Arial"/>
          <w:color w:val="000000" w:themeColor="text1"/>
        </w:rPr>
        <w:t xml:space="preserve"> access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online account.</w:t>
      </w:r>
    </w:p>
    <w:p w14:paraId="42492BD9" w14:textId="77777777" w:rsidR="002D09A1" w:rsidRPr="009B18A2" w:rsidRDefault="002D09A1" w:rsidP="002D09A1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Marrtji</w:t>
      </w:r>
      <w:proofErr w:type="spellEnd"/>
      <w:r>
        <w:rPr>
          <w:rFonts w:cs="Arial"/>
          <w:color w:val="000000" w:themeColor="text1"/>
        </w:rPr>
        <w:t xml:space="preserve"> smartcard.com.au-</w:t>
      </w:r>
      <w:proofErr w:type="spellStart"/>
      <w:r>
        <w:rPr>
          <w:rFonts w:cs="Arial"/>
          <w:color w:val="000000" w:themeColor="text1"/>
        </w:rPr>
        <w:t>lil</w:t>
      </w:r>
      <w:proofErr w:type="spellEnd"/>
      <w:r>
        <w:rPr>
          <w:rFonts w:cs="Arial"/>
          <w:color w:val="000000" w:themeColor="text1"/>
        </w:rPr>
        <w:t>, click ‘Account Login’ page.</w:t>
      </w:r>
    </w:p>
    <w:p w14:paraId="0C24088A" w14:textId="77777777" w:rsidR="002D09A1" w:rsidRPr="009B18A2" w:rsidRDefault="002D09A1" w:rsidP="002D09A1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Wo </w:t>
      </w:r>
      <w:proofErr w:type="spellStart"/>
      <w:r>
        <w:rPr>
          <w:rFonts w:cs="Arial"/>
          <w:color w:val="000000" w:themeColor="text1"/>
        </w:rPr>
        <w:t>ŋunhiyi</w:t>
      </w:r>
      <w:proofErr w:type="spellEnd"/>
      <w:r>
        <w:rPr>
          <w:rFonts w:cs="Arial"/>
          <w:color w:val="000000" w:themeColor="text1"/>
        </w:rPr>
        <w:t xml:space="preserve"> TCU SmartCard-</w:t>
      </w:r>
      <w:proofErr w:type="spellStart"/>
      <w:r>
        <w:rPr>
          <w:rFonts w:cs="Arial"/>
          <w:color w:val="000000" w:themeColor="text1"/>
        </w:rPr>
        <w:t>mirr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marrtji</w:t>
      </w:r>
      <w:proofErr w:type="spellEnd"/>
      <w:r>
        <w:rPr>
          <w:rFonts w:cs="Arial"/>
          <w:color w:val="000000" w:themeColor="text1"/>
        </w:rPr>
        <w:t xml:space="preserve"> tcu.com.au/smartcard-</w:t>
      </w:r>
      <w:proofErr w:type="spellStart"/>
      <w:r>
        <w:rPr>
          <w:rFonts w:cs="Arial"/>
          <w:color w:val="000000" w:themeColor="text1"/>
        </w:rPr>
        <w:t>lil</w:t>
      </w:r>
      <w:proofErr w:type="spellEnd"/>
      <w:r>
        <w:rPr>
          <w:rFonts w:cs="Arial"/>
          <w:color w:val="000000" w:themeColor="text1"/>
        </w:rPr>
        <w:t>.</w:t>
      </w:r>
    </w:p>
    <w:p w14:paraId="5D684E67" w14:textId="77777777" w:rsidR="002D09A1" w:rsidRPr="009B18A2" w:rsidRDefault="002D09A1" w:rsidP="002D09A1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Manymak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balaŋ</w:t>
      </w:r>
      <w:proofErr w:type="spellEnd"/>
      <w:r>
        <w:rPr>
          <w:rFonts w:cs="Arial"/>
          <w:color w:val="000000" w:themeColor="text1"/>
        </w:rPr>
        <w:t xml:space="preserve"> set up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online account </w:t>
      </w:r>
      <w:proofErr w:type="spellStart"/>
      <w:r>
        <w:rPr>
          <w:rFonts w:cs="Arial"/>
          <w:color w:val="000000" w:themeColor="text1"/>
        </w:rPr>
        <w:t>gänan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yan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balanyamirriy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dhu</w:t>
      </w:r>
      <w:proofErr w:type="spellEnd"/>
      <w:r>
        <w:rPr>
          <w:rFonts w:cs="Arial"/>
          <w:color w:val="000000" w:themeColor="text1"/>
        </w:rPr>
        <w:t xml:space="preserve"> activating-</w:t>
      </w:r>
      <w:proofErr w:type="spellStart"/>
      <w:r>
        <w:rPr>
          <w:rFonts w:cs="Arial"/>
          <w:color w:val="000000" w:themeColor="text1"/>
        </w:rPr>
        <w:t>nha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SmartCard-</w:t>
      </w:r>
      <w:proofErr w:type="spellStart"/>
      <w:r>
        <w:rPr>
          <w:rFonts w:cs="Arial"/>
          <w:color w:val="000000" w:themeColor="text1"/>
        </w:rPr>
        <w:t>tja</w:t>
      </w:r>
      <w:proofErr w:type="spellEnd"/>
      <w:r>
        <w:rPr>
          <w:rFonts w:cs="Arial"/>
          <w:color w:val="000000" w:themeColor="text1"/>
        </w:rPr>
        <w:t>.</w:t>
      </w:r>
    </w:p>
    <w:p w14:paraId="0594AF12" w14:textId="77777777" w:rsidR="002D09A1" w:rsidRPr="009B18A2" w:rsidRDefault="002D09A1" w:rsidP="002D09A1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Dhiyaldja</w:t>
      </w:r>
      <w:proofErr w:type="spellEnd"/>
      <w:r>
        <w:rPr>
          <w:rFonts w:cs="Arial"/>
          <w:color w:val="000000" w:themeColor="text1"/>
        </w:rPr>
        <w:t xml:space="preserve"> example-</w:t>
      </w:r>
      <w:proofErr w:type="spellStart"/>
      <w:r>
        <w:rPr>
          <w:rFonts w:cs="Arial"/>
          <w:color w:val="000000" w:themeColor="text1"/>
        </w:rPr>
        <w:t>ŋur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limurr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dhu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milkum</w:t>
      </w:r>
      <w:proofErr w:type="spellEnd"/>
      <w:r>
        <w:rPr>
          <w:rFonts w:cs="Arial"/>
          <w:color w:val="000000" w:themeColor="text1"/>
        </w:rPr>
        <w:t xml:space="preserve"> SmartCard </w:t>
      </w:r>
      <w:proofErr w:type="spellStart"/>
      <w:r>
        <w:rPr>
          <w:rFonts w:cs="Arial"/>
          <w:color w:val="000000" w:themeColor="text1"/>
        </w:rPr>
        <w:t>eIM</w:t>
      </w:r>
      <w:proofErr w:type="spellEnd"/>
      <w:r>
        <w:rPr>
          <w:rFonts w:cs="Arial"/>
          <w:color w:val="000000" w:themeColor="text1"/>
        </w:rPr>
        <w:t xml:space="preserve"> app.</w:t>
      </w:r>
    </w:p>
    <w:p w14:paraId="340CFD5D" w14:textId="77777777" w:rsidR="002D09A1" w:rsidRPr="009B18A2" w:rsidRDefault="002D09A1" w:rsidP="002D09A1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Ḻapmaraŋ</w:t>
      </w:r>
      <w:proofErr w:type="spellEnd"/>
      <w:r>
        <w:rPr>
          <w:rFonts w:cs="Arial"/>
          <w:color w:val="000000" w:themeColor="text1"/>
        </w:rPr>
        <w:t xml:space="preserve"> SmartCard </w:t>
      </w:r>
      <w:proofErr w:type="spellStart"/>
      <w:r>
        <w:rPr>
          <w:rFonts w:cs="Arial"/>
          <w:color w:val="000000" w:themeColor="text1"/>
        </w:rPr>
        <w:t>eIM</w:t>
      </w:r>
      <w:proofErr w:type="spellEnd"/>
      <w:r>
        <w:rPr>
          <w:rFonts w:cs="Arial"/>
          <w:color w:val="000000" w:themeColor="text1"/>
        </w:rPr>
        <w:t xml:space="preserve"> app ga </w:t>
      </w:r>
      <w:proofErr w:type="spellStart"/>
      <w:r>
        <w:rPr>
          <w:rFonts w:cs="Arial"/>
          <w:color w:val="000000" w:themeColor="text1"/>
        </w:rPr>
        <w:t>djarr’yurr</w:t>
      </w:r>
      <w:proofErr w:type="spellEnd"/>
      <w:r>
        <w:rPr>
          <w:rFonts w:cs="Arial"/>
          <w:color w:val="000000" w:themeColor="text1"/>
        </w:rPr>
        <w:t xml:space="preserve"> ‘Menu’ </w:t>
      </w:r>
      <w:proofErr w:type="spellStart"/>
      <w:r>
        <w:rPr>
          <w:rFonts w:cs="Arial"/>
          <w:color w:val="000000" w:themeColor="text1"/>
        </w:rPr>
        <w:t>garrwar</w:t>
      </w:r>
      <w:proofErr w:type="spellEnd"/>
      <w:r>
        <w:rPr>
          <w:rFonts w:cs="Arial"/>
          <w:color w:val="000000" w:themeColor="text1"/>
        </w:rPr>
        <w:t xml:space="preserve"> right-hand </w:t>
      </w:r>
      <w:proofErr w:type="spellStart"/>
      <w:r>
        <w:rPr>
          <w:rFonts w:cs="Arial"/>
          <w:color w:val="000000" w:themeColor="text1"/>
        </w:rPr>
        <w:t>gali</w:t>
      </w:r>
      <w:proofErr w:type="spellEnd"/>
      <w:r>
        <w:rPr>
          <w:rFonts w:cs="Arial"/>
          <w:color w:val="000000" w:themeColor="text1"/>
        </w:rPr>
        <w:t xml:space="preserve"> screen-</w:t>
      </w:r>
      <w:proofErr w:type="spellStart"/>
      <w:r>
        <w:rPr>
          <w:rFonts w:cs="Arial"/>
          <w:color w:val="000000" w:themeColor="text1"/>
        </w:rPr>
        <w:t>ŋur</w:t>
      </w:r>
      <w:proofErr w:type="spellEnd"/>
      <w:r>
        <w:rPr>
          <w:rFonts w:cs="Arial"/>
          <w:color w:val="000000" w:themeColor="text1"/>
        </w:rPr>
        <w:t>.</w:t>
      </w:r>
    </w:p>
    <w:p w14:paraId="7160989F" w14:textId="77777777" w:rsidR="002D09A1" w:rsidRPr="009B18A2" w:rsidRDefault="002D09A1" w:rsidP="002D09A1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Djarr’yurr</w:t>
      </w:r>
      <w:proofErr w:type="spellEnd"/>
      <w:r>
        <w:rPr>
          <w:rFonts w:cs="Arial"/>
          <w:color w:val="000000" w:themeColor="text1"/>
        </w:rPr>
        <w:t xml:space="preserve"> ‘Activate your card’. Need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SmartCard-</w:t>
      </w:r>
      <w:proofErr w:type="spellStart"/>
      <w:r>
        <w:rPr>
          <w:rFonts w:cs="Arial"/>
          <w:color w:val="000000" w:themeColor="text1"/>
        </w:rPr>
        <w:t>ku</w:t>
      </w:r>
      <w:proofErr w:type="spellEnd"/>
      <w:r>
        <w:rPr>
          <w:rFonts w:cs="Arial"/>
          <w:color w:val="000000" w:themeColor="text1"/>
        </w:rPr>
        <w:t xml:space="preserve"> ga activation code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märram</w:t>
      </w:r>
      <w:proofErr w:type="spellEnd"/>
      <w:r>
        <w:rPr>
          <w:rFonts w:cs="Arial"/>
          <w:color w:val="000000" w:themeColor="text1"/>
        </w:rPr>
        <w:t xml:space="preserve"> mail-</w:t>
      </w:r>
      <w:proofErr w:type="spellStart"/>
      <w:r>
        <w:rPr>
          <w:rFonts w:cs="Arial"/>
          <w:color w:val="000000" w:themeColor="text1"/>
        </w:rPr>
        <w:t>kurr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rrambaŋi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ŋunhiyi</w:t>
      </w:r>
      <w:proofErr w:type="spellEnd"/>
      <w:r>
        <w:rPr>
          <w:rFonts w:cs="Arial"/>
          <w:color w:val="000000" w:themeColor="text1"/>
        </w:rPr>
        <w:t xml:space="preserve"> card.</w:t>
      </w:r>
    </w:p>
    <w:p w14:paraId="21CC02AD" w14:textId="77777777" w:rsidR="002D09A1" w:rsidRPr="009B18A2" w:rsidRDefault="002D09A1" w:rsidP="002D09A1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Enter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Card ID </w:t>
      </w:r>
      <w:proofErr w:type="spellStart"/>
      <w:r>
        <w:rPr>
          <w:rFonts w:cs="Arial"/>
          <w:color w:val="000000" w:themeColor="text1"/>
        </w:rPr>
        <w:t>ŋunhiyi</w:t>
      </w:r>
      <w:proofErr w:type="spellEnd"/>
      <w:r>
        <w:rPr>
          <w:rFonts w:cs="Arial"/>
          <w:color w:val="000000" w:themeColor="text1"/>
        </w:rPr>
        <w:t xml:space="preserve"> printed </w:t>
      </w:r>
      <w:proofErr w:type="spellStart"/>
      <w:r>
        <w:rPr>
          <w:rFonts w:cs="Arial"/>
          <w:color w:val="000000" w:themeColor="text1"/>
        </w:rPr>
        <w:t>ŋarakaŋur</w:t>
      </w:r>
      <w:proofErr w:type="spellEnd"/>
      <w:r>
        <w:rPr>
          <w:rFonts w:cs="Arial"/>
          <w:color w:val="000000" w:themeColor="text1"/>
        </w:rPr>
        <w:t xml:space="preserve"> SmartCard-</w:t>
      </w:r>
      <w:proofErr w:type="spellStart"/>
      <w:r>
        <w:rPr>
          <w:rFonts w:cs="Arial"/>
          <w:color w:val="000000" w:themeColor="text1"/>
        </w:rPr>
        <w:t>ŋur</w:t>
      </w:r>
      <w:proofErr w:type="spellEnd"/>
      <w:r>
        <w:rPr>
          <w:rFonts w:cs="Arial"/>
          <w:color w:val="000000" w:themeColor="text1"/>
        </w:rPr>
        <w:t>.</w:t>
      </w:r>
    </w:p>
    <w:p w14:paraId="2A8F6484" w14:textId="77777777" w:rsidR="002D09A1" w:rsidRPr="009B18A2" w:rsidRDefault="002D09A1" w:rsidP="002D09A1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Enter </w:t>
      </w:r>
      <w:proofErr w:type="spellStart"/>
      <w:r>
        <w:rPr>
          <w:rFonts w:cs="Arial"/>
          <w:color w:val="000000" w:themeColor="text1"/>
        </w:rPr>
        <w:t>ŋunhiyi</w:t>
      </w:r>
      <w:proofErr w:type="spellEnd"/>
      <w:r>
        <w:rPr>
          <w:rFonts w:cs="Arial"/>
          <w:color w:val="000000" w:themeColor="text1"/>
        </w:rPr>
        <w:t xml:space="preserve"> activation code </w:t>
      </w:r>
      <w:proofErr w:type="spellStart"/>
      <w:r>
        <w:rPr>
          <w:rFonts w:cs="Arial"/>
          <w:color w:val="000000" w:themeColor="text1"/>
        </w:rPr>
        <w:t>ŋunhiyi</w:t>
      </w:r>
      <w:proofErr w:type="spellEnd"/>
      <w:r>
        <w:rPr>
          <w:rFonts w:cs="Arial"/>
          <w:color w:val="000000" w:themeColor="text1"/>
        </w:rPr>
        <w:t xml:space="preserve"> letter-</w:t>
      </w:r>
      <w:proofErr w:type="spellStart"/>
      <w:r>
        <w:rPr>
          <w:rFonts w:cs="Arial"/>
          <w:color w:val="000000" w:themeColor="text1"/>
        </w:rPr>
        <w:t>ŋur</w:t>
      </w:r>
      <w:proofErr w:type="spellEnd"/>
      <w:r>
        <w:rPr>
          <w:rFonts w:cs="Arial"/>
          <w:color w:val="000000" w:themeColor="text1"/>
        </w:rPr>
        <w:t>.</w:t>
      </w:r>
    </w:p>
    <w:p w14:paraId="5A0FE23C" w14:textId="77777777" w:rsidR="002D09A1" w:rsidRPr="009B18A2" w:rsidRDefault="002D09A1" w:rsidP="002D09A1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Retim ga accept </w:t>
      </w:r>
      <w:proofErr w:type="spellStart"/>
      <w:r>
        <w:rPr>
          <w:rFonts w:cs="Arial"/>
          <w:color w:val="000000" w:themeColor="text1"/>
        </w:rPr>
        <w:t>ŋunhiyi</w:t>
      </w:r>
      <w:proofErr w:type="spellEnd"/>
      <w:r>
        <w:rPr>
          <w:rFonts w:cs="Arial"/>
          <w:color w:val="000000" w:themeColor="text1"/>
        </w:rPr>
        <w:t xml:space="preserve"> ‘Conditions of Use’ </w:t>
      </w:r>
      <w:proofErr w:type="spellStart"/>
      <w:r>
        <w:rPr>
          <w:rFonts w:cs="Arial"/>
          <w:color w:val="000000" w:themeColor="text1"/>
        </w:rPr>
        <w:t>djarr’yurr</w:t>
      </w:r>
      <w:proofErr w:type="spellEnd"/>
      <w:r>
        <w:rPr>
          <w:rFonts w:cs="Arial"/>
          <w:color w:val="000000" w:themeColor="text1"/>
        </w:rPr>
        <w:t xml:space="preserve"> checkbox, </w:t>
      </w:r>
      <w:proofErr w:type="spellStart"/>
      <w:r>
        <w:rPr>
          <w:rFonts w:cs="Arial"/>
          <w:color w:val="000000" w:themeColor="text1"/>
        </w:rPr>
        <w:t>bala</w:t>
      </w:r>
      <w:proofErr w:type="spellEnd"/>
      <w:r>
        <w:rPr>
          <w:rFonts w:cs="Arial"/>
          <w:color w:val="000000" w:themeColor="text1"/>
        </w:rPr>
        <w:t xml:space="preserve"> click ‘Submit’-</w:t>
      </w:r>
      <w:proofErr w:type="spellStart"/>
      <w:r>
        <w:rPr>
          <w:rFonts w:cs="Arial"/>
          <w:color w:val="000000" w:themeColor="text1"/>
        </w:rPr>
        <w:t>nha</w:t>
      </w:r>
      <w:proofErr w:type="spellEnd"/>
      <w:r>
        <w:rPr>
          <w:rFonts w:cs="Arial"/>
          <w:color w:val="000000" w:themeColor="text1"/>
        </w:rPr>
        <w:t>.</w:t>
      </w:r>
    </w:p>
    <w:p w14:paraId="2E67002C" w14:textId="77777777" w:rsidR="002D09A1" w:rsidRPr="009B18A2" w:rsidRDefault="002D09A1" w:rsidP="002D09A1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Beŋuriny</w:t>
      </w:r>
      <w:proofErr w:type="spellEnd"/>
      <w:r>
        <w:rPr>
          <w:rFonts w:cs="Arial"/>
          <w:color w:val="000000" w:themeColor="text1"/>
        </w:rPr>
        <w:t xml:space="preserve"> need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dhu</w:t>
      </w:r>
      <w:proofErr w:type="spellEnd"/>
      <w:r>
        <w:rPr>
          <w:rFonts w:cs="Arial"/>
          <w:color w:val="000000" w:themeColor="text1"/>
        </w:rPr>
        <w:t xml:space="preserve"> verify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identity.</w:t>
      </w:r>
    </w:p>
    <w:p w14:paraId="407E72CC" w14:textId="77777777" w:rsidR="002D09A1" w:rsidRPr="009B18A2" w:rsidRDefault="002D09A1" w:rsidP="002D09A1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Enter:</w:t>
      </w:r>
    </w:p>
    <w:p w14:paraId="4E06DBA4" w14:textId="77777777" w:rsidR="002D09A1" w:rsidRPr="00A74548" w:rsidRDefault="002D09A1" w:rsidP="002D09A1">
      <w:pPr>
        <w:pStyle w:val="ListParagraph"/>
        <w:numPr>
          <w:ilvl w:val="0"/>
          <w:numId w:val="5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Centrelink Customer Refe</w:t>
      </w:r>
      <w:r>
        <w:rPr>
          <w:rFonts w:eastAsia="Batang" w:cs="Arial" w:hint="eastAsia"/>
          <w:color w:val="000000" w:themeColor="text1"/>
          <w:lang w:eastAsia="ko-KR"/>
        </w:rPr>
        <w:t>ren</w:t>
      </w:r>
      <w:r>
        <w:rPr>
          <w:rFonts w:cs="Arial"/>
          <w:color w:val="000000" w:themeColor="text1"/>
        </w:rPr>
        <w:t>ce Number (CRN)</w:t>
      </w:r>
    </w:p>
    <w:p w14:paraId="7825131E" w14:textId="77777777" w:rsidR="002D09A1" w:rsidRPr="00A74548" w:rsidRDefault="002D09A1" w:rsidP="002D09A1">
      <w:pPr>
        <w:pStyle w:val="ListParagraph"/>
        <w:numPr>
          <w:ilvl w:val="0"/>
          <w:numId w:val="5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date of birth, </w:t>
      </w:r>
      <w:proofErr w:type="spellStart"/>
      <w:r>
        <w:rPr>
          <w:rFonts w:cs="Arial"/>
          <w:color w:val="000000" w:themeColor="text1"/>
        </w:rPr>
        <w:t>nhakun</w:t>
      </w:r>
      <w:proofErr w:type="spellEnd"/>
      <w:r>
        <w:rPr>
          <w:rFonts w:cs="Arial"/>
          <w:color w:val="000000" w:themeColor="text1"/>
        </w:rPr>
        <w:t xml:space="preserve"> example-</w:t>
      </w:r>
      <w:proofErr w:type="spellStart"/>
      <w:r>
        <w:rPr>
          <w:rFonts w:cs="Arial"/>
          <w:color w:val="000000" w:themeColor="text1"/>
        </w:rPr>
        <w:t>dja</w:t>
      </w:r>
      <w:proofErr w:type="spellEnd"/>
      <w:r>
        <w:rPr>
          <w:rFonts w:cs="Arial"/>
          <w:color w:val="000000" w:themeColor="text1"/>
        </w:rPr>
        <w:t xml:space="preserve"> 01/01/1980</w:t>
      </w:r>
    </w:p>
    <w:p w14:paraId="415B5F5C" w14:textId="77777777" w:rsidR="002D09A1" w:rsidRPr="000C0595" w:rsidRDefault="002D09A1" w:rsidP="002D09A1">
      <w:pPr>
        <w:pStyle w:val="ListParagraph"/>
        <w:numPr>
          <w:ilvl w:val="0"/>
          <w:numId w:val="5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main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lika</w:t>
      </w:r>
      <w:proofErr w:type="spellEnd"/>
      <w:r>
        <w:rPr>
          <w:rFonts w:cs="Arial"/>
          <w:color w:val="000000" w:themeColor="text1"/>
        </w:rPr>
        <w:t xml:space="preserve"> payment </w:t>
      </w:r>
      <w:proofErr w:type="spellStart"/>
      <w:r>
        <w:rPr>
          <w:rFonts w:cs="Arial"/>
          <w:color w:val="000000" w:themeColor="text1"/>
        </w:rPr>
        <w:t>märram</w:t>
      </w:r>
      <w:proofErr w:type="spellEnd"/>
      <w:r>
        <w:rPr>
          <w:rFonts w:cs="Arial"/>
          <w:color w:val="000000" w:themeColor="text1"/>
        </w:rPr>
        <w:t xml:space="preserve"> Centrelink-</w:t>
      </w:r>
      <w:proofErr w:type="spellStart"/>
      <w:r>
        <w:rPr>
          <w:rFonts w:cs="Arial"/>
          <w:color w:val="000000" w:themeColor="text1"/>
        </w:rPr>
        <w:t>woŋ</w:t>
      </w:r>
      <w:proofErr w:type="spellEnd"/>
      <w:r>
        <w:rPr>
          <w:rFonts w:cs="Arial"/>
          <w:color w:val="000000" w:themeColor="text1"/>
        </w:rPr>
        <w:t>, ga</w:t>
      </w:r>
    </w:p>
    <w:p w14:paraId="696610D4" w14:textId="77777777" w:rsidR="002D09A1" w:rsidRPr="000C0595" w:rsidRDefault="002D09A1" w:rsidP="002D09A1">
      <w:pPr>
        <w:pStyle w:val="ListParagraph"/>
        <w:numPr>
          <w:ilvl w:val="0"/>
          <w:numId w:val="5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regular bank account number.</w:t>
      </w:r>
    </w:p>
    <w:p w14:paraId="0BA08F01" w14:textId="77777777" w:rsidR="002D09A1" w:rsidRPr="009B18A2" w:rsidRDefault="002D09A1" w:rsidP="002D09A1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Make sure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dhu</w:t>
      </w:r>
      <w:proofErr w:type="spellEnd"/>
      <w:r>
        <w:rPr>
          <w:rFonts w:cs="Arial"/>
          <w:color w:val="000000" w:themeColor="text1"/>
        </w:rPr>
        <w:t xml:space="preserve"> double check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details-</w:t>
      </w:r>
      <w:proofErr w:type="spellStart"/>
      <w:r>
        <w:rPr>
          <w:rFonts w:cs="Arial"/>
          <w:color w:val="000000" w:themeColor="text1"/>
        </w:rPr>
        <w:t>ku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yorrnha</w:t>
      </w:r>
      <w:proofErr w:type="spellEnd"/>
      <w:r>
        <w:rPr>
          <w:rFonts w:cs="Arial"/>
          <w:color w:val="000000" w:themeColor="text1"/>
        </w:rPr>
        <w:t xml:space="preserve"> clicking ‘Submit’-</w:t>
      </w:r>
      <w:proofErr w:type="spellStart"/>
      <w:r>
        <w:rPr>
          <w:rFonts w:cs="Arial"/>
          <w:color w:val="000000" w:themeColor="text1"/>
        </w:rPr>
        <w:t>dja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bili</w:t>
      </w:r>
      <w:proofErr w:type="spellEnd"/>
      <w:r>
        <w:rPr>
          <w:rFonts w:cs="Arial"/>
          <w:color w:val="000000" w:themeColor="text1"/>
        </w:rPr>
        <w:t xml:space="preserve"> 3 </w:t>
      </w:r>
      <w:proofErr w:type="spellStart"/>
      <w:r>
        <w:rPr>
          <w:rFonts w:cs="Arial"/>
          <w:color w:val="000000" w:themeColor="text1"/>
        </w:rPr>
        <w:t>yän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chances verify-</w:t>
      </w:r>
      <w:proofErr w:type="spellStart"/>
      <w:r>
        <w:rPr>
          <w:rFonts w:cs="Arial"/>
          <w:color w:val="000000" w:themeColor="text1"/>
        </w:rPr>
        <w:t>gu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identity-w correctly-</w:t>
      </w:r>
      <w:proofErr w:type="spellStart"/>
      <w:r>
        <w:rPr>
          <w:rFonts w:cs="Arial"/>
          <w:color w:val="000000" w:themeColor="text1"/>
        </w:rPr>
        <w:t>ny</w:t>
      </w:r>
      <w:proofErr w:type="spellEnd"/>
      <w:r>
        <w:rPr>
          <w:rFonts w:cs="Arial"/>
          <w:color w:val="000000" w:themeColor="text1"/>
        </w:rPr>
        <w:t xml:space="preserve">. </w:t>
      </w:r>
    </w:p>
    <w:p w14:paraId="299AC1C0" w14:textId="77777777" w:rsidR="002D09A1" w:rsidRPr="009B18A2" w:rsidRDefault="002D09A1" w:rsidP="002D09A1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lastRenderedPageBreak/>
        <w:t>Identity-</w:t>
      </w:r>
      <w:proofErr w:type="spellStart"/>
      <w:r>
        <w:rPr>
          <w:rFonts w:cs="Arial"/>
          <w:color w:val="000000" w:themeColor="text1"/>
        </w:rPr>
        <w:t>ny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dhu</w:t>
      </w:r>
      <w:proofErr w:type="spellEnd"/>
      <w:r>
        <w:rPr>
          <w:rFonts w:cs="Arial"/>
          <w:color w:val="000000" w:themeColor="text1"/>
        </w:rPr>
        <w:t xml:space="preserve"> verified-</w:t>
      </w:r>
      <w:proofErr w:type="spellStart"/>
      <w:r>
        <w:rPr>
          <w:rFonts w:cs="Arial"/>
          <w:color w:val="000000" w:themeColor="text1"/>
        </w:rPr>
        <w:t>tja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dhu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yorrnha</w:t>
      </w:r>
      <w:proofErr w:type="spellEnd"/>
      <w:r>
        <w:rPr>
          <w:rFonts w:cs="Arial"/>
          <w:color w:val="000000" w:themeColor="text1"/>
        </w:rPr>
        <w:t xml:space="preserve"> set up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online account.</w:t>
      </w:r>
    </w:p>
    <w:p w14:paraId="3107B8EB" w14:textId="77777777" w:rsidR="002D09A1" w:rsidRPr="009B18A2" w:rsidRDefault="002D09A1" w:rsidP="002D09A1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Manymak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balaŋ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djarr’yurr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bäkiw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email address-</w:t>
      </w:r>
      <w:proofErr w:type="spellStart"/>
      <w:r>
        <w:rPr>
          <w:rFonts w:cs="Arial"/>
          <w:color w:val="000000" w:themeColor="text1"/>
        </w:rPr>
        <w:t>ku</w:t>
      </w:r>
      <w:proofErr w:type="spellEnd"/>
      <w:r>
        <w:rPr>
          <w:rFonts w:cs="Arial"/>
          <w:color w:val="000000" w:themeColor="text1"/>
        </w:rPr>
        <w:t xml:space="preserve"> wo account number-w </w:t>
      </w:r>
      <w:proofErr w:type="gramStart"/>
      <w:r>
        <w:rPr>
          <w:rFonts w:cs="Arial"/>
          <w:color w:val="000000" w:themeColor="text1"/>
        </w:rPr>
        <w:t>user name</w:t>
      </w:r>
      <w:proofErr w:type="gramEnd"/>
      <w:r>
        <w:rPr>
          <w:rFonts w:cs="Arial"/>
          <w:color w:val="000000" w:themeColor="text1"/>
        </w:rPr>
        <w:t>-</w:t>
      </w:r>
      <w:proofErr w:type="spellStart"/>
      <w:r>
        <w:rPr>
          <w:rFonts w:cs="Arial"/>
          <w:color w:val="000000" w:themeColor="text1"/>
        </w:rPr>
        <w:t>gunharawdja</w:t>
      </w:r>
      <w:proofErr w:type="spellEnd"/>
      <w:r>
        <w:rPr>
          <w:rFonts w:cs="Arial"/>
          <w:color w:val="000000" w:themeColor="text1"/>
        </w:rPr>
        <w:t>.</w:t>
      </w:r>
    </w:p>
    <w:p w14:paraId="104DE4DE" w14:textId="77777777" w:rsidR="002D09A1" w:rsidRPr="009B18A2" w:rsidRDefault="002D09A1" w:rsidP="002D09A1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Ŋunhiyi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dhu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djarr’yun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bäkiw</w:t>
      </w:r>
      <w:proofErr w:type="spellEnd"/>
      <w:r>
        <w:rPr>
          <w:rFonts w:cs="Arial"/>
          <w:color w:val="000000" w:themeColor="text1"/>
        </w:rPr>
        <w:t xml:space="preserve"> email address-</w:t>
      </w:r>
      <w:proofErr w:type="spellStart"/>
      <w:r>
        <w:rPr>
          <w:rFonts w:cs="Arial"/>
          <w:color w:val="000000" w:themeColor="text1"/>
        </w:rPr>
        <w:t>kuny</w:t>
      </w:r>
      <w:proofErr w:type="spellEnd"/>
      <w:r>
        <w:rPr>
          <w:rFonts w:cs="Arial"/>
          <w:color w:val="000000" w:themeColor="text1"/>
        </w:rPr>
        <w:t>, need-</w:t>
      </w:r>
      <w:proofErr w:type="spellStart"/>
      <w:r>
        <w:rPr>
          <w:rFonts w:cs="Arial"/>
          <w:color w:val="000000" w:themeColor="text1"/>
        </w:rPr>
        <w:t>tja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dhu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ŋurukiyiny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nhuŋuwuy</w:t>
      </w:r>
      <w:proofErr w:type="spellEnd"/>
      <w:r>
        <w:rPr>
          <w:rFonts w:cs="Arial"/>
          <w:color w:val="000000" w:themeColor="text1"/>
        </w:rPr>
        <w:t xml:space="preserve"> own email address.</w:t>
      </w:r>
    </w:p>
    <w:p w14:paraId="1751D5CB" w14:textId="77777777" w:rsidR="002D09A1" w:rsidRPr="009B18A2" w:rsidRDefault="002D09A1" w:rsidP="002D09A1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Ŋunhiyi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dhu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djarr’yun</w:t>
      </w:r>
      <w:proofErr w:type="spellEnd"/>
      <w:r>
        <w:rPr>
          <w:rFonts w:cs="Arial"/>
          <w:color w:val="000000" w:themeColor="text1"/>
        </w:rPr>
        <w:t xml:space="preserve"> account number-</w:t>
      </w:r>
      <w:proofErr w:type="spellStart"/>
      <w:r>
        <w:rPr>
          <w:rFonts w:cs="Arial"/>
          <w:color w:val="000000" w:themeColor="text1"/>
        </w:rPr>
        <w:t>ny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ŋayi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dhu</w:t>
      </w:r>
      <w:proofErr w:type="spellEnd"/>
      <w:r>
        <w:rPr>
          <w:rFonts w:cs="Arial"/>
          <w:color w:val="000000" w:themeColor="text1"/>
        </w:rPr>
        <w:t xml:space="preserve"> </w:t>
      </w:r>
      <w:r w:rsidRPr="00301BEA">
        <w:t xml:space="preserve">automatically </w:t>
      </w:r>
      <w:r>
        <w:rPr>
          <w:rFonts w:cs="Arial"/>
          <w:color w:val="000000" w:themeColor="text1"/>
        </w:rPr>
        <w:t xml:space="preserve">fill in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>.</w:t>
      </w:r>
    </w:p>
    <w:p w14:paraId="3983889D" w14:textId="77777777" w:rsidR="002D09A1" w:rsidRPr="009B18A2" w:rsidRDefault="002D09A1" w:rsidP="002D09A1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Ŋamaŋamayurr</w:t>
      </w:r>
      <w:proofErr w:type="spellEnd"/>
      <w:r>
        <w:rPr>
          <w:rFonts w:cs="Arial"/>
          <w:color w:val="000000" w:themeColor="text1"/>
        </w:rPr>
        <w:t xml:space="preserve"> password, security question ga answer, </w:t>
      </w:r>
      <w:proofErr w:type="spellStart"/>
      <w:r>
        <w:rPr>
          <w:rFonts w:cs="Arial"/>
          <w:color w:val="000000" w:themeColor="text1"/>
        </w:rPr>
        <w:t>bala</w:t>
      </w:r>
      <w:proofErr w:type="spellEnd"/>
      <w:r>
        <w:rPr>
          <w:rFonts w:cs="Arial"/>
          <w:color w:val="000000" w:themeColor="text1"/>
        </w:rPr>
        <w:t xml:space="preserve"> click-</w:t>
      </w:r>
      <w:proofErr w:type="spellStart"/>
      <w:r>
        <w:rPr>
          <w:rFonts w:cs="Arial"/>
          <w:color w:val="000000" w:themeColor="text1"/>
        </w:rPr>
        <w:t>nha</w:t>
      </w:r>
      <w:proofErr w:type="spellEnd"/>
      <w:r>
        <w:rPr>
          <w:rFonts w:cs="Arial"/>
          <w:color w:val="000000" w:themeColor="text1"/>
        </w:rPr>
        <w:t xml:space="preserve"> ‘Continue’.</w:t>
      </w:r>
    </w:p>
    <w:p w14:paraId="061CCDE6" w14:textId="77777777" w:rsidR="002D09A1" w:rsidRPr="009B18A2" w:rsidRDefault="002D09A1" w:rsidP="002D09A1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Ŋamaŋamayurr</w:t>
      </w:r>
      <w:proofErr w:type="spellEnd"/>
      <w:r>
        <w:rPr>
          <w:rFonts w:cs="Arial"/>
          <w:color w:val="000000" w:themeColor="text1"/>
        </w:rPr>
        <w:t xml:space="preserve"> Personal Identification Number (PIN)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SmartCard-</w:t>
      </w:r>
      <w:proofErr w:type="spellStart"/>
      <w:r>
        <w:rPr>
          <w:rFonts w:cs="Arial"/>
          <w:color w:val="000000" w:themeColor="text1"/>
        </w:rPr>
        <w:t>ku</w:t>
      </w:r>
      <w:proofErr w:type="spellEnd"/>
      <w:r>
        <w:rPr>
          <w:rFonts w:cs="Arial"/>
          <w:color w:val="000000" w:themeColor="text1"/>
        </w:rPr>
        <w:t>.</w:t>
      </w:r>
    </w:p>
    <w:p w14:paraId="1A13A262" w14:textId="77777777" w:rsidR="002D09A1" w:rsidRPr="009B18A2" w:rsidRDefault="002D09A1" w:rsidP="002D09A1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Guyaŋa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ŋamaŋamayurr</w:t>
      </w:r>
      <w:proofErr w:type="spellEnd"/>
      <w:r>
        <w:rPr>
          <w:rFonts w:cs="Arial"/>
          <w:color w:val="000000" w:themeColor="text1"/>
        </w:rPr>
        <w:t xml:space="preserve"> PIN </w:t>
      </w:r>
      <w:proofErr w:type="spellStart"/>
      <w:r>
        <w:rPr>
          <w:rFonts w:cs="Arial"/>
          <w:color w:val="000000" w:themeColor="text1"/>
        </w:rPr>
        <w:t>ŋunhiyi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yaka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balaŋ</w:t>
      </w:r>
      <w:proofErr w:type="spellEnd"/>
      <w:r>
        <w:rPr>
          <w:rFonts w:cs="Arial"/>
          <w:color w:val="000000" w:themeColor="text1"/>
        </w:rPr>
        <w:t xml:space="preserve"> easily </w:t>
      </w:r>
      <w:proofErr w:type="spellStart"/>
      <w:r>
        <w:rPr>
          <w:rFonts w:cs="Arial"/>
          <w:color w:val="000000" w:themeColor="text1"/>
        </w:rPr>
        <w:t>birrka’yurr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wiripuy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Yolŋuy</w:t>
      </w:r>
      <w:proofErr w:type="spellEnd"/>
      <w:r>
        <w:rPr>
          <w:rFonts w:cs="Arial"/>
          <w:color w:val="000000" w:themeColor="text1"/>
        </w:rPr>
        <w:t>.</w:t>
      </w:r>
    </w:p>
    <w:p w14:paraId="7E495B6B" w14:textId="77777777" w:rsidR="002D09A1" w:rsidRPr="009B18A2" w:rsidRDefault="002D09A1" w:rsidP="002D09A1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Confirm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PIN entering-</w:t>
      </w:r>
      <w:proofErr w:type="spellStart"/>
      <w:r>
        <w:rPr>
          <w:rFonts w:cs="Arial"/>
          <w:color w:val="000000" w:themeColor="text1"/>
        </w:rPr>
        <w:t>dhu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bulu</w:t>
      </w:r>
      <w:proofErr w:type="spellEnd"/>
      <w:r>
        <w:rPr>
          <w:rFonts w:cs="Arial"/>
          <w:color w:val="000000" w:themeColor="text1"/>
        </w:rPr>
        <w:t xml:space="preserve"> ga click-</w:t>
      </w:r>
      <w:proofErr w:type="spellStart"/>
      <w:r>
        <w:rPr>
          <w:rFonts w:cs="Arial"/>
          <w:color w:val="000000" w:themeColor="text1"/>
        </w:rPr>
        <w:t>nha</w:t>
      </w:r>
      <w:proofErr w:type="spellEnd"/>
      <w:r>
        <w:rPr>
          <w:rFonts w:cs="Arial"/>
          <w:color w:val="000000" w:themeColor="text1"/>
        </w:rPr>
        <w:t xml:space="preserve"> green button-</w:t>
      </w:r>
      <w:proofErr w:type="spellStart"/>
      <w:r>
        <w:rPr>
          <w:rFonts w:cs="Arial"/>
          <w:color w:val="000000" w:themeColor="text1"/>
        </w:rPr>
        <w:t>nha</w:t>
      </w:r>
      <w:proofErr w:type="spellEnd"/>
      <w:r>
        <w:rPr>
          <w:rFonts w:cs="Arial"/>
          <w:color w:val="000000" w:themeColor="text1"/>
        </w:rPr>
        <w:t>.</w:t>
      </w:r>
    </w:p>
    <w:p w14:paraId="5F45258F" w14:textId="77777777" w:rsidR="002D09A1" w:rsidRPr="009B18A2" w:rsidRDefault="002D09A1" w:rsidP="002D09A1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Dhiyaŋuny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bili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set up-</w:t>
      </w:r>
      <w:proofErr w:type="spellStart"/>
      <w:r>
        <w:rPr>
          <w:rFonts w:cs="Arial"/>
          <w:color w:val="000000" w:themeColor="text1"/>
        </w:rPr>
        <w:t>nha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online account, ga SmartCard-</w:t>
      </w:r>
      <w:proofErr w:type="spellStart"/>
      <w:r>
        <w:rPr>
          <w:rFonts w:cs="Arial"/>
          <w:color w:val="000000" w:themeColor="text1"/>
        </w:rPr>
        <w:t>tja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active-</w:t>
      </w:r>
      <w:proofErr w:type="spellStart"/>
      <w:r>
        <w:rPr>
          <w:rFonts w:cs="Arial"/>
          <w:color w:val="000000" w:themeColor="text1"/>
        </w:rPr>
        <w:t>nha</w:t>
      </w:r>
      <w:proofErr w:type="spellEnd"/>
      <w:r>
        <w:rPr>
          <w:rFonts w:cs="Arial"/>
          <w:color w:val="000000" w:themeColor="text1"/>
        </w:rPr>
        <w:t xml:space="preserve"> ga </w:t>
      </w:r>
      <w:proofErr w:type="spellStart"/>
      <w:r>
        <w:rPr>
          <w:rFonts w:cs="Arial"/>
          <w:color w:val="000000" w:themeColor="text1"/>
        </w:rPr>
        <w:t>retin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bäkiwnha</w:t>
      </w:r>
      <w:proofErr w:type="spellEnd"/>
      <w:r>
        <w:rPr>
          <w:rFonts w:cs="Arial"/>
          <w:color w:val="000000" w:themeColor="text1"/>
        </w:rPr>
        <w:t>.</w:t>
      </w:r>
    </w:p>
    <w:p w14:paraId="7ABECB5E" w14:textId="77777777" w:rsidR="002D09A1" w:rsidRPr="00AA0753" w:rsidRDefault="002D09A1" w:rsidP="002D09A1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r w:rsidRPr="00AA0753">
        <w:rPr>
          <w:rFonts w:cs="Arial"/>
          <w:b/>
          <w:bCs/>
          <w:color w:val="000000" w:themeColor="text1"/>
        </w:rPr>
        <w:t>Log in</w:t>
      </w:r>
      <w:r>
        <w:rPr>
          <w:rFonts w:cs="Arial"/>
          <w:b/>
          <w:bCs/>
          <w:color w:val="000000" w:themeColor="text1"/>
        </w:rPr>
        <w:t>-</w:t>
      </w:r>
      <w:r w:rsidRPr="00AA0753">
        <w:rPr>
          <w:rFonts w:cs="Arial"/>
          <w:b/>
          <w:bCs/>
          <w:color w:val="000000" w:themeColor="text1"/>
        </w:rPr>
        <w:t>buy</w:t>
      </w:r>
    </w:p>
    <w:p w14:paraId="048CCEFC" w14:textId="77777777" w:rsidR="002D09A1" w:rsidRPr="009B18A2" w:rsidRDefault="002D09A1" w:rsidP="002D09A1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SmartCard </w:t>
      </w:r>
      <w:proofErr w:type="spellStart"/>
      <w:r>
        <w:rPr>
          <w:rFonts w:cs="Arial"/>
          <w:color w:val="000000" w:themeColor="text1"/>
        </w:rPr>
        <w:t>eIM</w:t>
      </w:r>
      <w:proofErr w:type="spellEnd"/>
      <w:r>
        <w:rPr>
          <w:rFonts w:cs="Arial"/>
          <w:color w:val="000000" w:themeColor="text1"/>
        </w:rPr>
        <w:t xml:space="preserve"> app-</w:t>
      </w:r>
      <w:proofErr w:type="spellStart"/>
      <w:r>
        <w:rPr>
          <w:rFonts w:cs="Arial"/>
          <w:color w:val="000000" w:themeColor="text1"/>
        </w:rPr>
        <w:t>ŋurdja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djarr’yurr</w:t>
      </w:r>
      <w:proofErr w:type="spellEnd"/>
      <w:r>
        <w:rPr>
          <w:rFonts w:cs="Arial"/>
          <w:color w:val="000000" w:themeColor="text1"/>
        </w:rPr>
        <w:t xml:space="preserve"> ‘Menu’ </w:t>
      </w:r>
      <w:proofErr w:type="spellStart"/>
      <w:r>
        <w:rPr>
          <w:rFonts w:cs="Arial"/>
          <w:color w:val="000000" w:themeColor="text1"/>
        </w:rPr>
        <w:t>garrwar</w:t>
      </w:r>
      <w:proofErr w:type="spellEnd"/>
      <w:r>
        <w:rPr>
          <w:rFonts w:cs="Arial"/>
          <w:color w:val="000000" w:themeColor="text1"/>
        </w:rPr>
        <w:t xml:space="preserve"> right-hand </w:t>
      </w:r>
      <w:proofErr w:type="spellStart"/>
      <w:r>
        <w:rPr>
          <w:rFonts w:cs="Arial"/>
          <w:color w:val="000000" w:themeColor="text1"/>
        </w:rPr>
        <w:t>galin-ŋur</w:t>
      </w:r>
      <w:proofErr w:type="spellEnd"/>
      <w:r>
        <w:rPr>
          <w:rFonts w:cs="Arial"/>
          <w:color w:val="000000" w:themeColor="text1"/>
        </w:rPr>
        <w:t xml:space="preserve"> screen-</w:t>
      </w:r>
      <w:proofErr w:type="spellStart"/>
      <w:r>
        <w:rPr>
          <w:rFonts w:cs="Arial"/>
          <w:color w:val="000000" w:themeColor="text1"/>
        </w:rPr>
        <w:t>ŋur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bala</w:t>
      </w:r>
      <w:proofErr w:type="spellEnd"/>
      <w:r>
        <w:rPr>
          <w:rFonts w:cs="Arial"/>
          <w:color w:val="000000" w:themeColor="text1"/>
        </w:rPr>
        <w:t xml:space="preserve"> click ‘Login’-</w:t>
      </w:r>
      <w:proofErr w:type="spellStart"/>
      <w:r>
        <w:rPr>
          <w:rFonts w:cs="Arial"/>
          <w:color w:val="000000" w:themeColor="text1"/>
        </w:rPr>
        <w:t>nha</w:t>
      </w:r>
      <w:proofErr w:type="spellEnd"/>
      <w:r>
        <w:rPr>
          <w:rFonts w:cs="Arial"/>
          <w:color w:val="000000" w:themeColor="text1"/>
        </w:rPr>
        <w:t>.</w:t>
      </w:r>
    </w:p>
    <w:p w14:paraId="28ED5A83" w14:textId="77777777" w:rsidR="002D09A1" w:rsidRPr="009B18A2" w:rsidRDefault="002D09A1" w:rsidP="002D09A1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Enter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username.</w:t>
      </w:r>
    </w:p>
    <w:p w14:paraId="34B61993" w14:textId="77777777" w:rsidR="002D09A1" w:rsidRPr="009B18A2" w:rsidRDefault="002D09A1" w:rsidP="002D09A1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Dhuwandja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dhu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email address wo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account number.</w:t>
      </w:r>
    </w:p>
    <w:p w14:paraId="48FFE8E7" w14:textId="77777777" w:rsidR="002D09A1" w:rsidRPr="009B18A2" w:rsidRDefault="002D09A1" w:rsidP="002D09A1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Enter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password.</w:t>
      </w:r>
    </w:p>
    <w:p w14:paraId="1C96D138" w14:textId="77777777" w:rsidR="002D09A1" w:rsidRPr="009B18A2" w:rsidRDefault="002D09A1" w:rsidP="002D09A1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balaŋ</w:t>
      </w:r>
      <w:proofErr w:type="spellEnd"/>
      <w:r>
        <w:rPr>
          <w:rFonts w:cs="Arial"/>
          <w:color w:val="000000" w:themeColor="text1"/>
        </w:rPr>
        <w:t xml:space="preserve"> click ‘Remember me’ box </w:t>
      </w:r>
      <w:proofErr w:type="spellStart"/>
      <w:r>
        <w:rPr>
          <w:rFonts w:cs="Arial"/>
          <w:color w:val="000000" w:themeColor="text1"/>
        </w:rPr>
        <w:t>bondiwdja</w:t>
      </w:r>
      <w:proofErr w:type="spellEnd"/>
      <w:r>
        <w:rPr>
          <w:rFonts w:cs="Arial"/>
          <w:color w:val="000000" w:themeColor="text1"/>
        </w:rPr>
        <w:t xml:space="preserve"> ga easy-</w:t>
      </w:r>
      <w:proofErr w:type="spellStart"/>
      <w:r>
        <w:rPr>
          <w:rFonts w:cs="Arial"/>
          <w:color w:val="000000" w:themeColor="text1"/>
        </w:rPr>
        <w:t>wdja</w:t>
      </w:r>
      <w:proofErr w:type="spellEnd"/>
      <w:r>
        <w:rPr>
          <w:rFonts w:cs="Arial"/>
          <w:color w:val="000000" w:themeColor="text1"/>
        </w:rPr>
        <w:t xml:space="preserve"> login-</w:t>
      </w:r>
      <w:proofErr w:type="spellStart"/>
      <w:r>
        <w:rPr>
          <w:rFonts w:cs="Arial"/>
          <w:color w:val="000000" w:themeColor="text1"/>
        </w:rPr>
        <w:t>gu</w:t>
      </w:r>
      <w:proofErr w:type="spellEnd"/>
      <w:r>
        <w:rPr>
          <w:rFonts w:cs="Arial"/>
          <w:color w:val="000000" w:themeColor="text1"/>
        </w:rPr>
        <w:t xml:space="preserve"> next time-</w:t>
      </w:r>
      <w:proofErr w:type="spellStart"/>
      <w:r>
        <w:rPr>
          <w:rFonts w:cs="Arial"/>
          <w:color w:val="000000" w:themeColor="text1"/>
        </w:rPr>
        <w:t>guny</w:t>
      </w:r>
      <w:proofErr w:type="spellEnd"/>
      <w:r>
        <w:rPr>
          <w:rFonts w:cs="Arial"/>
          <w:color w:val="000000" w:themeColor="text1"/>
        </w:rPr>
        <w:t>.</w:t>
      </w:r>
    </w:p>
    <w:p w14:paraId="60E50904" w14:textId="77777777" w:rsidR="002D09A1" w:rsidRPr="009B18A2" w:rsidRDefault="002D09A1" w:rsidP="002D09A1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Yaka </w:t>
      </w:r>
      <w:proofErr w:type="spellStart"/>
      <w:r>
        <w:rPr>
          <w:rFonts w:cs="Arial"/>
          <w:color w:val="000000" w:themeColor="text1"/>
        </w:rPr>
        <w:t>dhuwandja</w:t>
      </w:r>
      <w:proofErr w:type="spellEnd"/>
      <w:r>
        <w:rPr>
          <w:rFonts w:cs="Arial"/>
          <w:color w:val="000000" w:themeColor="text1"/>
        </w:rPr>
        <w:t xml:space="preserve"> click </w:t>
      </w:r>
      <w:proofErr w:type="spellStart"/>
      <w:r>
        <w:rPr>
          <w:rFonts w:cs="Arial"/>
          <w:color w:val="000000" w:themeColor="text1"/>
        </w:rPr>
        <w:t>nhuŋiyi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lika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share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device </w:t>
      </w:r>
      <w:proofErr w:type="spellStart"/>
      <w:r>
        <w:rPr>
          <w:rFonts w:cs="Arial"/>
          <w:color w:val="000000" w:themeColor="text1"/>
        </w:rPr>
        <w:t>wiripuwal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Yolnguwal</w:t>
      </w:r>
      <w:proofErr w:type="spellEnd"/>
      <w:r>
        <w:rPr>
          <w:rFonts w:cs="Arial"/>
          <w:color w:val="000000" w:themeColor="text1"/>
        </w:rPr>
        <w:t xml:space="preserve"> mala.</w:t>
      </w:r>
    </w:p>
    <w:p w14:paraId="4D97B6B8" w14:textId="77777777" w:rsidR="002D09A1" w:rsidRPr="009B18A2" w:rsidRDefault="002D09A1" w:rsidP="002D09A1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Dhiyaŋuny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bala</w:t>
      </w:r>
      <w:proofErr w:type="spellEnd"/>
      <w:r>
        <w:rPr>
          <w:rFonts w:cs="Arial"/>
          <w:color w:val="000000" w:themeColor="text1"/>
        </w:rPr>
        <w:t xml:space="preserve"> click ‘Login’-</w:t>
      </w:r>
      <w:proofErr w:type="spellStart"/>
      <w:r>
        <w:rPr>
          <w:rFonts w:cs="Arial"/>
          <w:color w:val="000000" w:themeColor="text1"/>
        </w:rPr>
        <w:t>nha</w:t>
      </w:r>
      <w:proofErr w:type="spellEnd"/>
      <w:r>
        <w:rPr>
          <w:rFonts w:cs="Arial"/>
          <w:color w:val="000000" w:themeColor="text1"/>
        </w:rPr>
        <w:t>.</w:t>
      </w:r>
    </w:p>
    <w:p w14:paraId="504989A2" w14:textId="77777777" w:rsidR="002D09A1" w:rsidRPr="000B5E01" w:rsidRDefault="002D09A1" w:rsidP="002D09A1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proofErr w:type="spellStart"/>
      <w:r w:rsidRPr="000B5E01">
        <w:rPr>
          <w:rFonts w:cs="Arial"/>
          <w:b/>
          <w:bCs/>
          <w:color w:val="000000" w:themeColor="text1"/>
        </w:rPr>
        <w:t>Me</w:t>
      </w:r>
      <w:r>
        <w:rPr>
          <w:rFonts w:cs="Arial"/>
          <w:b/>
          <w:bCs/>
          <w:color w:val="000000" w:themeColor="text1"/>
        </w:rPr>
        <w:t>ṉ</w:t>
      </w:r>
      <w:r w:rsidRPr="000B5E01">
        <w:rPr>
          <w:rFonts w:cs="Arial"/>
          <w:b/>
          <w:bCs/>
          <w:color w:val="000000" w:themeColor="text1"/>
        </w:rPr>
        <w:t>gu</w:t>
      </w:r>
      <w:r>
        <w:rPr>
          <w:rFonts w:cs="Arial"/>
          <w:b/>
          <w:bCs/>
          <w:color w:val="000000" w:themeColor="text1"/>
        </w:rPr>
        <w:t>ŋ</w:t>
      </w:r>
      <w:r w:rsidRPr="000B5E01">
        <w:rPr>
          <w:rFonts w:cs="Arial"/>
          <w:b/>
          <w:bCs/>
          <w:color w:val="000000" w:themeColor="text1"/>
        </w:rPr>
        <w:t>ar</w:t>
      </w:r>
      <w:proofErr w:type="spellEnd"/>
      <w:r w:rsidRPr="000B5E01">
        <w:rPr>
          <w:rFonts w:cs="Arial"/>
          <w:b/>
          <w:bCs/>
          <w:color w:val="000000" w:themeColor="text1"/>
        </w:rPr>
        <w:t xml:space="preserve"> password</w:t>
      </w:r>
    </w:p>
    <w:p w14:paraId="3031EF0F" w14:textId="77777777" w:rsidR="002D09A1" w:rsidRPr="009B18A2" w:rsidRDefault="002D09A1" w:rsidP="002D09A1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Ŋunhiyi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dhu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meṉgum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password, </w:t>
      </w:r>
      <w:proofErr w:type="spellStart"/>
      <w:r>
        <w:rPr>
          <w:rFonts w:cs="Arial"/>
          <w:color w:val="000000" w:themeColor="text1"/>
        </w:rPr>
        <w:t>manymak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balaŋ</w:t>
      </w:r>
      <w:proofErr w:type="spellEnd"/>
      <w:r>
        <w:rPr>
          <w:rFonts w:cs="Arial"/>
          <w:color w:val="000000" w:themeColor="text1"/>
        </w:rPr>
        <w:t xml:space="preserve"> reset </w:t>
      </w:r>
      <w:proofErr w:type="spellStart"/>
      <w:r>
        <w:rPr>
          <w:rFonts w:cs="Arial"/>
          <w:color w:val="000000" w:themeColor="text1"/>
        </w:rPr>
        <w:t>ŋunhiyi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djarr’yunaray</w:t>
      </w:r>
      <w:proofErr w:type="spellEnd"/>
      <w:r>
        <w:rPr>
          <w:rFonts w:cs="Arial"/>
          <w:color w:val="000000" w:themeColor="text1"/>
        </w:rPr>
        <w:t xml:space="preserve"> ‘Forgot your password?’ link login page-</w:t>
      </w:r>
      <w:proofErr w:type="spellStart"/>
      <w:r>
        <w:rPr>
          <w:rFonts w:cs="Arial"/>
          <w:color w:val="000000" w:themeColor="text1"/>
        </w:rPr>
        <w:t>ŋur</w:t>
      </w:r>
      <w:proofErr w:type="spellEnd"/>
      <w:r>
        <w:rPr>
          <w:rFonts w:cs="Arial"/>
          <w:color w:val="000000" w:themeColor="text1"/>
        </w:rPr>
        <w:t>.</w:t>
      </w:r>
    </w:p>
    <w:p w14:paraId="06ACD8D0" w14:textId="77777777" w:rsidR="002D09A1" w:rsidRPr="009B18A2" w:rsidRDefault="002D09A1" w:rsidP="002D09A1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Enter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username, </w:t>
      </w:r>
      <w:proofErr w:type="spellStart"/>
      <w:r>
        <w:rPr>
          <w:rFonts w:cs="Arial"/>
          <w:color w:val="000000" w:themeColor="text1"/>
        </w:rPr>
        <w:t>bala</w:t>
      </w:r>
      <w:proofErr w:type="spellEnd"/>
      <w:r>
        <w:rPr>
          <w:rFonts w:cs="Arial"/>
          <w:color w:val="000000" w:themeColor="text1"/>
        </w:rPr>
        <w:t xml:space="preserve"> click-</w:t>
      </w:r>
      <w:proofErr w:type="spellStart"/>
      <w:r>
        <w:rPr>
          <w:rFonts w:cs="Arial"/>
          <w:color w:val="000000" w:themeColor="text1"/>
        </w:rPr>
        <w:t>nha</w:t>
      </w:r>
      <w:proofErr w:type="spellEnd"/>
      <w:r>
        <w:rPr>
          <w:rFonts w:cs="Arial"/>
          <w:color w:val="000000" w:themeColor="text1"/>
        </w:rPr>
        <w:t xml:space="preserve"> ‘Submit’-</w:t>
      </w:r>
      <w:proofErr w:type="spellStart"/>
      <w:r>
        <w:rPr>
          <w:rFonts w:cs="Arial"/>
          <w:color w:val="000000" w:themeColor="text1"/>
        </w:rPr>
        <w:t>nha</w:t>
      </w:r>
      <w:proofErr w:type="spellEnd"/>
      <w:r>
        <w:rPr>
          <w:rFonts w:cs="Arial"/>
          <w:color w:val="000000" w:themeColor="text1"/>
        </w:rPr>
        <w:t>.</w:t>
      </w:r>
    </w:p>
    <w:p w14:paraId="3006462E" w14:textId="77777777" w:rsidR="002D09A1" w:rsidRPr="009B18A2" w:rsidRDefault="002D09A1" w:rsidP="002D09A1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Limurr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dhu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djuy’yun</w:t>
      </w:r>
      <w:proofErr w:type="spellEnd"/>
      <w:r>
        <w:rPr>
          <w:rFonts w:cs="Arial"/>
          <w:color w:val="000000" w:themeColor="text1"/>
        </w:rPr>
        <w:t xml:space="preserve"> email link-</w:t>
      </w:r>
      <w:proofErr w:type="spellStart"/>
      <w:r>
        <w:rPr>
          <w:rFonts w:cs="Arial"/>
          <w:color w:val="000000" w:themeColor="text1"/>
        </w:rPr>
        <w:t>mirr</w:t>
      </w:r>
      <w:proofErr w:type="spellEnd"/>
      <w:r>
        <w:rPr>
          <w:rFonts w:cs="Arial"/>
          <w:color w:val="000000" w:themeColor="text1"/>
        </w:rPr>
        <w:t xml:space="preserve"> reset-</w:t>
      </w:r>
      <w:proofErr w:type="spellStart"/>
      <w:r>
        <w:rPr>
          <w:rFonts w:cs="Arial"/>
          <w:color w:val="000000" w:themeColor="text1"/>
        </w:rPr>
        <w:t>ku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password-</w:t>
      </w:r>
      <w:proofErr w:type="spellStart"/>
      <w:r>
        <w:rPr>
          <w:rFonts w:cs="Arial"/>
          <w:color w:val="000000" w:themeColor="text1"/>
        </w:rPr>
        <w:t>ku</w:t>
      </w:r>
      <w:proofErr w:type="spellEnd"/>
      <w:r>
        <w:rPr>
          <w:rFonts w:cs="Arial"/>
          <w:color w:val="000000" w:themeColor="text1"/>
        </w:rPr>
        <w:t>.</w:t>
      </w:r>
    </w:p>
    <w:p w14:paraId="7BBF2966" w14:textId="77777777" w:rsidR="002D09A1" w:rsidRPr="009B18A2" w:rsidRDefault="002D09A1" w:rsidP="002D09A1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Click </w:t>
      </w:r>
      <w:proofErr w:type="spellStart"/>
      <w:r>
        <w:rPr>
          <w:rFonts w:cs="Arial"/>
          <w:color w:val="000000" w:themeColor="text1"/>
        </w:rPr>
        <w:t>ŋunhiyi</w:t>
      </w:r>
      <w:proofErr w:type="spellEnd"/>
      <w:r>
        <w:rPr>
          <w:rFonts w:cs="Arial"/>
          <w:color w:val="000000" w:themeColor="text1"/>
        </w:rPr>
        <w:t xml:space="preserve"> link ga </w:t>
      </w:r>
      <w:proofErr w:type="spellStart"/>
      <w:r>
        <w:rPr>
          <w:rFonts w:cs="Arial"/>
          <w:color w:val="000000" w:themeColor="text1"/>
        </w:rPr>
        <w:t>buku-bakmaraŋ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ŋunhiyi</w:t>
      </w:r>
      <w:proofErr w:type="spellEnd"/>
      <w:r>
        <w:rPr>
          <w:rFonts w:cs="Arial"/>
          <w:color w:val="000000" w:themeColor="text1"/>
        </w:rPr>
        <w:t xml:space="preserve"> security question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djarr’yun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balanyamirriy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set up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online account.</w:t>
      </w:r>
    </w:p>
    <w:p w14:paraId="6FA43453" w14:textId="77777777" w:rsidR="002D09A1" w:rsidRPr="009B18A2" w:rsidRDefault="002D09A1" w:rsidP="002D09A1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Enter </w:t>
      </w:r>
      <w:proofErr w:type="spellStart"/>
      <w:r>
        <w:rPr>
          <w:rFonts w:cs="Arial"/>
          <w:color w:val="000000" w:themeColor="text1"/>
        </w:rPr>
        <w:t>yuṯa</w:t>
      </w:r>
      <w:proofErr w:type="spellEnd"/>
      <w:r>
        <w:rPr>
          <w:rFonts w:cs="Arial"/>
          <w:color w:val="000000" w:themeColor="text1"/>
        </w:rPr>
        <w:t xml:space="preserve"> password </w:t>
      </w:r>
      <w:proofErr w:type="spellStart"/>
      <w:r>
        <w:rPr>
          <w:rFonts w:cs="Arial"/>
          <w:color w:val="000000" w:themeColor="text1"/>
        </w:rPr>
        <w:t>bala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bäkin</w:t>
      </w:r>
      <w:proofErr w:type="spellEnd"/>
      <w:r>
        <w:rPr>
          <w:rFonts w:cs="Arial"/>
          <w:color w:val="000000" w:themeColor="text1"/>
        </w:rPr>
        <w:t xml:space="preserve"> log in-</w:t>
      </w:r>
      <w:proofErr w:type="spellStart"/>
      <w:r>
        <w:rPr>
          <w:rFonts w:cs="Arial"/>
          <w:color w:val="000000" w:themeColor="text1"/>
        </w:rPr>
        <w:t>gu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nhokal</w:t>
      </w:r>
      <w:proofErr w:type="spellEnd"/>
      <w:r>
        <w:rPr>
          <w:rFonts w:cs="Arial"/>
          <w:color w:val="000000" w:themeColor="text1"/>
        </w:rPr>
        <w:t xml:space="preserve"> account-</w:t>
      </w:r>
      <w:proofErr w:type="spellStart"/>
      <w:r>
        <w:rPr>
          <w:rFonts w:cs="Arial"/>
          <w:color w:val="000000" w:themeColor="text1"/>
        </w:rPr>
        <w:t>lil</w:t>
      </w:r>
      <w:proofErr w:type="spellEnd"/>
      <w:r>
        <w:rPr>
          <w:rFonts w:cs="Arial"/>
          <w:color w:val="000000" w:themeColor="text1"/>
        </w:rPr>
        <w:t>.</w:t>
      </w:r>
    </w:p>
    <w:p w14:paraId="0978412D" w14:textId="77777777" w:rsidR="002D09A1" w:rsidRPr="008E6F6A" w:rsidRDefault="002D09A1" w:rsidP="002D09A1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proofErr w:type="spellStart"/>
      <w:r>
        <w:rPr>
          <w:rFonts w:cs="Arial"/>
          <w:b/>
          <w:bCs/>
          <w:color w:val="000000" w:themeColor="text1"/>
        </w:rPr>
        <w:t>Ŋunhiyi</w:t>
      </w:r>
      <w:proofErr w:type="spellEnd"/>
      <w:r w:rsidRPr="00E13098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E13098">
        <w:rPr>
          <w:rFonts w:cs="Arial"/>
          <w:b/>
          <w:bCs/>
          <w:color w:val="000000" w:themeColor="text1"/>
        </w:rPr>
        <w:t>nhe</w:t>
      </w:r>
      <w:proofErr w:type="spellEnd"/>
      <w:r w:rsidRPr="00E13098">
        <w:rPr>
          <w:rFonts w:cs="Arial"/>
          <w:b/>
          <w:bCs/>
          <w:color w:val="000000" w:themeColor="text1"/>
        </w:rPr>
        <w:t xml:space="preserve"> need</w:t>
      </w:r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guŋga’yunaraw</w:t>
      </w:r>
      <w:proofErr w:type="spellEnd"/>
      <w:r>
        <w:rPr>
          <w:rFonts w:cs="Arial"/>
          <w:b/>
          <w:bCs/>
          <w:color w:val="000000" w:themeColor="text1"/>
        </w:rPr>
        <w:t xml:space="preserve"> wo </w:t>
      </w:r>
      <w:proofErr w:type="spellStart"/>
      <w:r w:rsidRPr="00E13098">
        <w:rPr>
          <w:rFonts w:cs="Arial"/>
          <w:b/>
          <w:bCs/>
          <w:color w:val="000000" w:themeColor="text1"/>
        </w:rPr>
        <w:t>bulu</w:t>
      </w:r>
      <w:proofErr w:type="spellEnd"/>
      <w:r w:rsidRPr="00E13098">
        <w:rPr>
          <w:rFonts w:cs="Arial"/>
          <w:b/>
          <w:bCs/>
          <w:color w:val="000000" w:themeColor="text1"/>
        </w:rPr>
        <w:t xml:space="preserve"> </w:t>
      </w:r>
      <w:r>
        <w:rPr>
          <w:rFonts w:cs="Arial"/>
          <w:b/>
          <w:bCs/>
          <w:color w:val="000000" w:themeColor="text1"/>
        </w:rPr>
        <w:t>information-</w:t>
      </w:r>
      <w:proofErr w:type="spellStart"/>
      <w:r>
        <w:rPr>
          <w:rFonts w:cs="Arial"/>
          <w:b/>
          <w:bCs/>
          <w:color w:val="000000" w:themeColor="text1"/>
        </w:rPr>
        <w:t>gu</w:t>
      </w:r>
      <w:proofErr w:type="spellEnd"/>
      <w:r>
        <w:rPr>
          <w:rFonts w:cs="Arial"/>
          <w:b/>
          <w:bCs/>
          <w:color w:val="000000" w:themeColor="text1"/>
        </w:rPr>
        <w:t>:</w:t>
      </w:r>
    </w:p>
    <w:p w14:paraId="656919E9" w14:textId="77777777" w:rsidR="002D09A1" w:rsidRPr="008F36FE" w:rsidRDefault="002D09A1" w:rsidP="002D09A1">
      <w:pPr>
        <w:pStyle w:val="ListParagraph"/>
        <w:numPr>
          <w:ilvl w:val="0"/>
          <w:numId w:val="6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Marrtji</w:t>
      </w:r>
      <w:proofErr w:type="spellEnd"/>
      <w:r>
        <w:rPr>
          <w:rFonts w:cs="Arial"/>
          <w:color w:val="000000" w:themeColor="text1"/>
        </w:rPr>
        <w:t xml:space="preserve"> servicesaustralia.gov.au/smartcard-</w:t>
      </w:r>
      <w:proofErr w:type="spellStart"/>
      <w:r>
        <w:rPr>
          <w:rFonts w:cs="Arial"/>
          <w:color w:val="000000" w:themeColor="text1"/>
        </w:rPr>
        <w:t>lil</w:t>
      </w:r>
      <w:proofErr w:type="spellEnd"/>
    </w:p>
    <w:p w14:paraId="0C13F330" w14:textId="77777777" w:rsidR="002D09A1" w:rsidRPr="008F36FE" w:rsidRDefault="002D09A1" w:rsidP="002D09A1">
      <w:pPr>
        <w:pStyle w:val="ListParagraph"/>
        <w:numPr>
          <w:ilvl w:val="0"/>
          <w:numId w:val="6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Riŋimap</w:t>
      </w:r>
      <w:proofErr w:type="spellEnd"/>
      <w:r>
        <w:rPr>
          <w:rFonts w:cs="Arial"/>
          <w:color w:val="000000" w:themeColor="text1"/>
        </w:rPr>
        <w:t xml:space="preserve"> 1800 252 604-lil (</w:t>
      </w:r>
      <w:proofErr w:type="spellStart"/>
      <w:r>
        <w:rPr>
          <w:rFonts w:cs="Arial"/>
          <w:color w:val="000000" w:themeColor="text1"/>
        </w:rPr>
        <w:t>manymak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balaŋ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ŋäŋ’thurr</w:t>
      </w:r>
      <w:proofErr w:type="spellEnd"/>
      <w:r>
        <w:rPr>
          <w:rFonts w:cs="Arial"/>
          <w:color w:val="000000" w:themeColor="text1"/>
        </w:rPr>
        <w:t xml:space="preserve"> interpreter-w </w:t>
      </w:r>
      <w:proofErr w:type="spellStart"/>
      <w:r>
        <w:rPr>
          <w:rFonts w:cs="Arial"/>
          <w:color w:val="000000" w:themeColor="text1"/>
        </w:rPr>
        <w:t>ŋunhiyi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need), wo</w:t>
      </w:r>
    </w:p>
    <w:p w14:paraId="74652F5B" w14:textId="77777777" w:rsidR="002D09A1" w:rsidRPr="008F36FE" w:rsidRDefault="002D09A1" w:rsidP="002D09A1">
      <w:pPr>
        <w:pStyle w:val="ListParagraph"/>
        <w:numPr>
          <w:ilvl w:val="0"/>
          <w:numId w:val="6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Visit service centre-</w:t>
      </w:r>
      <w:proofErr w:type="spellStart"/>
      <w:r>
        <w:rPr>
          <w:rFonts w:cs="Arial"/>
          <w:color w:val="000000" w:themeColor="text1"/>
        </w:rPr>
        <w:t>ny</w:t>
      </w:r>
      <w:proofErr w:type="spellEnd"/>
      <w:r>
        <w:rPr>
          <w:rFonts w:cs="Arial"/>
          <w:color w:val="000000" w:themeColor="text1"/>
        </w:rPr>
        <w:t>.</w:t>
      </w:r>
    </w:p>
    <w:p w14:paraId="68D6BBBA" w14:textId="77777777" w:rsidR="002D09A1" w:rsidRPr="000B0BA0" w:rsidRDefault="002D09A1" w:rsidP="002D09A1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proofErr w:type="spellStart"/>
      <w:r>
        <w:rPr>
          <w:rFonts w:cs="Arial"/>
          <w:b/>
          <w:bCs/>
          <w:color w:val="000000" w:themeColor="text1"/>
        </w:rPr>
        <w:lastRenderedPageBreak/>
        <w:t>Ŋunhiyi</w:t>
      </w:r>
      <w:proofErr w:type="spellEnd"/>
      <w:r w:rsidRPr="0022330B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22330B">
        <w:rPr>
          <w:rFonts w:cs="Arial"/>
          <w:b/>
          <w:bCs/>
          <w:color w:val="000000" w:themeColor="text1"/>
        </w:rPr>
        <w:t>nhe</w:t>
      </w:r>
      <w:proofErr w:type="spellEnd"/>
      <w:r w:rsidRPr="0022330B">
        <w:rPr>
          <w:rFonts w:cs="Arial"/>
          <w:b/>
          <w:bCs/>
          <w:color w:val="000000" w:themeColor="text1"/>
        </w:rPr>
        <w:t xml:space="preserve"> ga </w:t>
      </w:r>
      <w:proofErr w:type="spellStart"/>
      <w:r>
        <w:rPr>
          <w:rFonts w:cs="Arial"/>
          <w:b/>
          <w:bCs/>
          <w:color w:val="000000" w:themeColor="text1"/>
        </w:rPr>
        <w:t>ŋayatham</w:t>
      </w:r>
      <w:proofErr w:type="spellEnd"/>
      <w:r w:rsidRPr="0022330B">
        <w:rPr>
          <w:rFonts w:cs="Arial"/>
          <w:b/>
          <w:bCs/>
          <w:color w:val="000000" w:themeColor="text1"/>
        </w:rPr>
        <w:t xml:space="preserve"> TCU SmartCard:</w:t>
      </w:r>
    </w:p>
    <w:p w14:paraId="10ECD093" w14:textId="77777777" w:rsidR="002D09A1" w:rsidRPr="000B0BA0" w:rsidRDefault="002D09A1" w:rsidP="002D09A1">
      <w:pPr>
        <w:pStyle w:val="ListParagraph"/>
        <w:numPr>
          <w:ilvl w:val="0"/>
          <w:numId w:val="7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BA34D8">
        <w:rPr>
          <w:rFonts w:cs="Arial"/>
          <w:color w:val="000000" w:themeColor="text1"/>
        </w:rPr>
        <w:t>Marrtj</w:t>
      </w:r>
      <w:r>
        <w:rPr>
          <w:rFonts w:cs="Arial"/>
          <w:color w:val="000000" w:themeColor="text1"/>
        </w:rPr>
        <w:t>i</w:t>
      </w:r>
      <w:proofErr w:type="spellEnd"/>
      <w:r w:rsidRPr="00BA34D8">
        <w:rPr>
          <w:rFonts w:cs="Arial"/>
          <w:color w:val="000000" w:themeColor="text1"/>
        </w:rPr>
        <w:t xml:space="preserve"> </w:t>
      </w:r>
      <w:r>
        <w:rPr>
          <w:rFonts w:cs="Arial"/>
          <w:color w:val="000000" w:themeColor="text1"/>
        </w:rPr>
        <w:t>tcu.</w:t>
      </w:r>
      <w:r w:rsidRPr="00BA34D8">
        <w:rPr>
          <w:rFonts w:cs="Arial"/>
          <w:color w:val="000000" w:themeColor="text1"/>
        </w:rPr>
        <w:t>com</w:t>
      </w:r>
      <w:r>
        <w:rPr>
          <w:rFonts w:cs="Arial"/>
          <w:color w:val="000000" w:themeColor="text1"/>
        </w:rPr>
        <w:t>.au/s</w:t>
      </w:r>
      <w:r w:rsidRPr="00BA34D8">
        <w:rPr>
          <w:rFonts w:cs="Arial"/>
          <w:color w:val="000000" w:themeColor="text1"/>
        </w:rPr>
        <w:t>mart</w:t>
      </w:r>
      <w:r>
        <w:rPr>
          <w:rFonts w:cs="Arial"/>
          <w:color w:val="000000" w:themeColor="text1"/>
        </w:rPr>
        <w:t>c</w:t>
      </w:r>
      <w:r w:rsidRPr="00BA34D8">
        <w:rPr>
          <w:rFonts w:cs="Arial"/>
          <w:color w:val="000000" w:themeColor="text1"/>
        </w:rPr>
        <w:t>ard-</w:t>
      </w:r>
      <w:proofErr w:type="spellStart"/>
      <w:r w:rsidRPr="00BA34D8">
        <w:rPr>
          <w:rFonts w:cs="Arial"/>
          <w:color w:val="000000" w:themeColor="text1"/>
        </w:rPr>
        <w:t>lil</w:t>
      </w:r>
      <w:proofErr w:type="spellEnd"/>
    </w:p>
    <w:p w14:paraId="2DF47D6B" w14:textId="77777777" w:rsidR="002D09A1" w:rsidRPr="002D09A1" w:rsidRDefault="002D09A1" w:rsidP="002D09A1">
      <w:pPr>
        <w:pStyle w:val="ListParagraph"/>
        <w:numPr>
          <w:ilvl w:val="0"/>
          <w:numId w:val="7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Riŋimap</w:t>
      </w:r>
      <w:proofErr w:type="spellEnd"/>
      <w:r>
        <w:rPr>
          <w:rFonts w:cs="Arial"/>
          <w:color w:val="000000" w:themeColor="text1"/>
        </w:rPr>
        <w:t xml:space="preserve"> TCU-w </w:t>
      </w:r>
      <w:proofErr w:type="spellStart"/>
      <w:r>
        <w:rPr>
          <w:rFonts w:cs="Arial"/>
          <w:color w:val="000000" w:themeColor="text1"/>
        </w:rPr>
        <w:t>dhipal</w:t>
      </w:r>
      <w:proofErr w:type="spellEnd"/>
      <w:r>
        <w:rPr>
          <w:rFonts w:cs="Arial"/>
          <w:color w:val="000000" w:themeColor="text1"/>
        </w:rPr>
        <w:t xml:space="preserve"> 1800 828 232-lil, wo</w:t>
      </w:r>
    </w:p>
    <w:p w14:paraId="6EBF01B5" w14:textId="4B30E600" w:rsidR="002D09A1" w:rsidRPr="002D09A1" w:rsidRDefault="002D09A1" w:rsidP="002D09A1">
      <w:pPr>
        <w:pStyle w:val="ListParagraph"/>
        <w:numPr>
          <w:ilvl w:val="0"/>
          <w:numId w:val="7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2D09A1">
        <w:rPr>
          <w:rFonts w:cs="Arial"/>
          <w:color w:val="000000" w:themeColor="text1"/>
        </w:rPr>
        <w:t>Visit TCU-w branch.</w:t>
      </w:r>
    </w:p>
    <w:p w14:paraId="67CF5D64" w14:textId="113EA0BA" w:rsidR="007B0256" w:rsidRPr="00AC196E" w:rsidRDefault="007B0256" w:rsidP="002D09A1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</w:p>
    <w:sectPr w:rsidR="007B0256" w:rsidRPr="00AC19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B0A5A3" w14:textId="77777777" w:rsidR="00F13504" w:rsidRDefault="00F13504" w:rsidP="00B04ED8">
      <w:pPr>
        <w:spacing w:after="0" w:line="240" w:lineRule="auto"/>
      </w:pPr>
      <w:r>
        <w:separator/>
      </w:r>
    </w:p>
  </w:endnote>
  <w:endnote w:type="continuationSeparator" w:id="0">
    <w:p w14:paraId="71F025FE" w14:textId="77777777" w:rsidR="00F13504" w:rsidRDefault="00F13504" w:rsidP="00B04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E0F06" w14:textId="77777777" w:rsidR="00B04ED8" w:rsidRDefault="00B04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E97EB" w14:textId="77777777" w:rsidR="00B04ED8" w:rsidRDefault="00B04E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E5A5F" w14:textId="77777777" w:rsidR="00B04ED8" w:rsidRDefault="00B04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4AD3F7" w14:textId="77777777" w:rsidR="00F13504" w:rsidRDefault="00F13504" w:rsidP="00B04ED8">
      <w:pPr>
        <w:spacing w:after="0" w:line="240" w:lineRule="auto"/>
      </w:pPr>
      <w:r>
        <w:separator/>
      </w:r>
    </w:p>
  </w:footnote>
  <w:footnote w:type="continuationSeparator" w:id="0">
    <w:p w14:paraId="3219634B" w14:textId="77777777" w:rsidR="00F13504" w:rsidRDefault="00F13504" w:rsidP="00B04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3B2B0" w14:textId="77777777" w:rsidR="00B04ED8" w:rsidRDefault="00B04E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CEB52" w14:textId="77777777" w:rsidR="00B04ED8" w:rsidRDefault="00B04E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8016D" w14:textId="77777777" w:rsidR="00B04ED8" w:rsidRDefault="00B04E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81276D"/>
    <w:multiLevelType w:val="hybridMultilevel"/>
    <w:tmpl w:val="875C6B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946269"/>
    <w:multiLevelType w:val="hybridMultilevel"/>
    <w:tmpl w:val="CF16F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DC4480"/>
    <w:multiLevelType w:val="hybridMultilevel"/>
    <w:tmpl w:val="E5B4BC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A4EEB"/>
    <w:multiLevelType w:val="hybridMultilevel"/>
    <w:tmpl w:val="B39033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991810"/>
    <w:multiLevelType w:val="hybridMultilevel"/>
    <w:tmpl w:val="0B7870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C56C09"/>
    <w:multiLevelType w:val="hybridMultilevel"/>
    <w:tmpl w:val="DE7CE4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6E496E"/>
    <w:multiLevelType w:val="hybridMultilevel"/>
    <w:tmpl w:val="F362A5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2875925">
    <w:abstractNumId w:val="5"/>
  </w:num>
  <w:num w:numId="2" w16cid:durableId="468977801">
    <w:abstractNumId w:val="0"/>
  </w:num>
  <w:num w:numId="3" w16cid:durableId="1006978651">
    <w:abstractNumId w:val="3"/>
  </w:num>
  <w:num w:numId="4" w16cid:durableId="1322540261">
    <w:abstractNumId w:val="6"/>
  </w:num>
  <w:num w:numId="5" w16cid:durableId="553388690">
    <w:abstractNumId w:val="1"/>
  </w:num>
  <w:num w:numId="6" w16cid:durableId="1067461763">
    <w:abstractNumId w:val="2"/>
  </w:num>
  <w:num w:numId="7" w16cid:durableId="10886483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209"/>
    <w:rsid w:val="00005633"/>
    <w:rsid w:val="000163F9"/>
    <w:rsid w:val="001E630D"/>
    <w:rsid w:val="00284DC9"/>
    <w:rsid w:val="002D09A1"/>
    <w:rsid w:val="002D5209"/>
    <w:rsid w:val="00316118"/>
    <w:rsid w:val="003B2BB8"/>
    <w:rsid w:val="003D34FF"/>
    <w:rsid w:val="00402B5A"/>
    <w:rsid w:val="00434261"/>
    <w:rsid w:val="00471AD4"/>
    <w:rsid w:val="00493404"/>
    <w:rsid w:val="004B54CA"/>
    <w:rsid w:val="004C0D64"/>
    <w:rsid w:val="004E5CBF"/>
    <w:rsid w:val="005C3AA9"/>
    <w:rsid w:val="005D24E8"/>
    <w:rsid w:val="00621FC5"/>
    <w:rsid w:val="00637B02"/>
    <w:rsid w:val="00683A84"/>
    <w:rsid w:val="00693906"/>
    <w:rsid w:val="006959C9"/>
    <w:rsid w:val="006A4CE7"/>
    <w:rsid w:val="007057D7"/>
    <w:rsid w:val="00785261"/>
    <w:rsid w:val="007B0256"/>
    <w:rsid w:val="007B6193"/>
    <w:rsid w:val="007E36EF"/>
    <w:rsid w:val="0083177B"/>
    <w:rsid w:val="008973BE"/>
    <w:rsid w:val="009225F0"/>
    <w:rsid w:val="0093462C"/>
    <w:rsid w:val="00953795"/>
    <w:rsid w:val="00972464"/>
    <w:rsid w:val="00974189"/>
    <w:rsid w:val="00A85D2A"/>
    <w:rsid w:val="00AC196E"/>
    <w:rsid w:val="00B04ED8"/>
    <w:rsid w:val="00B91E3E"/>
    <w:rsid w:val="00BA2DB9"/>
    <w:rsid w:val="00BD3162"/>
    <w:rsid w:val="00BE54E5"/>
    <w:rsid w:val="00BE7148"/>
    <w:rsid w:val="00C517E8"/>
    <w:rsid w:val="00C84DD7"/>
    <w:rsid w:val="00CA2850"/>
    <w:rsid w:val="00CB127F"/>
    <w:rsid w:val="00CB5863"/>
    <w:rsid w:val="00CD581D"/>
    <w:rsid w:val="00DA243A"/>
    <w:rsid w:val="00E216BE"/>
    <w:rsid w:val="00E273E4"/>
    <w:rsid w:val="00F13504"/>
    <w:rsid w:val="00F3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AD1E97"/>
  <w15:chartTrackingRefBased/>
  <w15:docId w15:val="{A82D31B4-BE9C-4D2F-B52B-72AA4345F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5209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D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D8"/>
    <w:rPr>
      <w:rFonts w:ascii="Arial" w:hAnsi="Arial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2D5209"/>
    <w:rPr>
      <w:rFonts w:ascii="Arial" w:hAnsi="Arial"/>
    </w:rPr>
  </w:style>
  <w:style w:type="table" w:customStyle="1" w:styleId="BilingualTable">
    <w:name w:val="Bilingual Table"/>
    <w:basedOn w:val="PlainTable1"/>
    <w:uiPriority w:val="99"/>
    <w:rsid w:val="00471AD4"/>
    <w:rPr>
      <w:rFonts w:eastAsiaTheme="minorEastAsia"/>
      <w:kern w:val="2"/>
      <w:sz w:val="24"/>
      <w:szCs w:val="24"/>
      <w:lang w:eastAsia="zh-TW"/>
      <w14:ligatures w14:val="standardContextual"/>
    </w:rPr>
    <w:tblPr/>
    <w:trPr>
      <w:cantSplit/>
    </w:trPr>
    <w:tblStylePr w:type="firstRow">
      <w:pPr>
        <w:wordWrap/>
        <w:jc w:val="center"/>
      </w:pPr>
      <w:rPr>
        <w:rFonts w:asciiTheme="minorHAnsi" w:eastAsiaTheme="minorEastAsia" w:hAnsiTheme="minorHAnsi" w:cstheme="minorBidi"/>
        <w:b/>
        <w:bCs/>
        <w:i w:val="0"/>
        <w:iCs w:val="0"/>
        <w:color w:val="FFFFFF" w:themeColor="background1"/>
        <w:sz w:val="24"/>
        <w:szCs w:val="24"/>
      </w:rPr>
      <w:tblPr/>
      <w:trPr>
        <w:cantSplit w:val="0"/>
        <w:tblHeader/>
      </w:trPr>
      <w:tcPr>
        <w:shd w:val="clear" w:color="auto" w:fill="38004C"/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471AD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492</Words>
  <Characters>3137</Characters>
  <Application>Microsoft Office Word</Application>
  <DocSecurity>0</DocSecurity>
  <Lines>68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Mitch</dc:creator>
  <cp:keywords>[SEC=OFFICIAL]</cp:keywords>
  <dc:description/>
  <cp:lastModifiedBy>SMITH, Mitch</cp:lastModifiedBy>
  <cp:revision>3</cp:revision>
  <dcterms:created xsi:type="dcterms:W3CDTF">2025-07-25T02:34:00Z</dcterms:created>
  <dcterms:modified xsi:type="dcterms:W3CDTF">2025-07-25T02:34:00Z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Caveats_Count">
    <vt:lpwstr>0</vt:lpwstr>
  </property>
  <property fmtid="{D5CDD505-2E9C-101B-9397-08002B2CF9AE}" pid="3" name="PM_Namespace">
    <vt:lpwstr>gov.au</vt:lpwstr>
  </property>
  <property fmtid="{D5CDD505-2E9C-101B-9397-08002B2CF9AE}" pid="4" name="PM_Version">
    <vt:lpwstr>2018.4</vt:lpwstr>
  </property>
  <property fmtid="{D5CDD505-2E9C-101B-9397-08002B2CF9AE}" pid="5" name="MSIP_Label_eb34d90b-fc41-464d-af60-f74d721d0790_Name">
    <vt:lpwstr>OFFICIAL</vt:lpwstr>
  </property>
  <property fmtid="{D5CDD505-2E9C-101B-9397-08002B2CF9AE}" pid="6" name="PM_Note">
    <vt:lpwstr/>
  </property>
  <property fmtid="{D5CDD505-2E9C-101B-9397-08002B2CF9AE}" pid="7" name="PMHMAC">
    <vt:lpwstr>v=2022.1;a=SHA256;h=7592D08491FE9888A449357ABF107D72E10FCC697A43309A1B898290BFDC0617</vt:lpwstr>
  </property>
  <property fmtid="{D5CDD505-2E9C-101B-9397-08002B2CF9AE}" pid="8" name="PM_Qualifier">
    <vt:lpwstr/>
  </property>
  <property fmtid="{D5CDD505-2E9C-101B-9397-08002B2CF9AE}" pid="9" name="PM_SecurityClassification">
    <vt:lpwstr>OFFICIAL</vt:lpwstr>
  </property>
  <property fmtid="{D5CDD505-2E9C-101B-9397-08002B2CF9AE}" pid="10" name="PM_ProtectiveMarkingValue_Header">
    <vt:lpwstr>OFFICIAL</vt:lpwstr>
  </property>
  <property fmtid="{D5CDD505-2E9C-101B-9397-08002B2CF9AE}" pid="11" name="PM_OriginationTimeStamp">
    <vt:lpwstr>2025-07-24T04:42:04Z</vt:lpwstr>
  </property>
  <property fmtid="{D5CDD505-2E9C-101B-9397-08002B2CF9AE}" pid="12" name="PM_DownTo">
    <vt:lpwstr/>
  </property>
  <property fmtid="{D5CDD505-2E9C-101B-9397-08002B2CF9AE}" pid="13" name="PM_Markers">
    <vt:lpwstr/>
  </property>
  <property fmtid="{D5CDD505-2E9C-101B-9397-08002B2CF9AE}" pid="14" name="PM_DisplayValueSecClassificationWithQualifier">
    <vt:lpwstr>OFFICIAL</vt:lpwstr>
  </property>
  <property fmtid="{D5CDD505-2E9C-101B-9397-08002B2CF9AE}" pid="15" name="PM_Expires">
    <vt:lpwstr/>
  </property>
  <property fmtid="{D5CDD505-2E9C-101B-9397-08002B2CF9AE}" pid="16" name="MSIP_Label_eb34d90b-fc41-464d-af60-f74d721d0790_SiteId">
    <vt:lpwstr>61e36dd1-ca6e-4d61-aa0a-2b4eb88317a3</vt:lpwstr>
  </property>
  <property fmtid="{D5CDD505-2E9C-101B-9397-08002B2CF9AE}" pid="17" name="MSIP_Label_eb34d90b-fc41-464d-af60-f74d721d0790_ContentBits">
    <vt:lpwstr>0</vt:lpwstr>
  </property>
  <property fmtid="{D5CDD505-2E9C-101B-9397-08002B2CF9AE}" pid="18" name="MSIP_Label_eb34d90b-fc41-464d-af60-f74d721d0790_Enabled">
    <vt:lpwstr>true</vt:lpwstr>
  </property>
  <property fmtid="{D5CDD505-2E9C-101B-9397-08002B2CF9AE}" pid="19" name="MSIP_Label_eb34d90b-fc41-464d-af60-f74d721d0790_SetDate">
    <vt:lpwstr>2025-07-24T04:42:04Z</vt:lpwstr>
  </property>
  <property fmtid="{D5CDD505-2E9C-101B-9397-08002B2CF9AE}" pid="20" name="MSIP_Label_eb34d90b-fc41-464d-af60-f74d721d0790_Method">
    <vt:lpwstr>Privileged</vt:lpwstr>
  </property>
  <property fmtid="{D5CDD505-2E9C-101B-9397-08002B2CF9AE}" pid="21" name="MSIP_Label_eb34d90b-fc41-464d-af60-f74d721d0790_ActionId">
    <vt:lpwstr>7268a0372c5c4399b891d9cc2a5bca56</vt:lpwstr>
  </property>
  <property fmtid="{D5CDD505-2E9C-101B-9397-08002B2CF9AE}" pid="22" name="PM_InsertionValue">
    <vt:lpwstr>OFFICIAL</vt:lpwstr>
  </property>
  <property fmtid="{D5CDD505-2E9C-101B-9397-08002B2CF9AE}" pid="23" name="PM_Originator_Hash_SHA1">
    <vt:lpwstr>B96AD5EBA7341D19448B906DC3A055ED1C932D2F</vt:lpwstr>
  </property>
  <property fmtid="{D5CDD505-2E9C-101B-9397-08002B2CF9AE}" pid="24" name="PM_Originating_FileId">
    <vt:lpwstr>C98742477E5A476A871CB17F3F043D21</vt:lpwstr>
  </property>
  <property fmtid="{D5CDD505-2E9C-101B-9397-08002B2CF9AE}" pid="25" name="PM_ProtectiveMarkingValue_Footer">
    <vt:lpwstr>OFFICIAL</vt:lpwstr>
  </property>
  <property fmtid="{D5CDD505-2E9C-101B-9397-08002B2CF9AE}" pid="26" name="PM_Display">
    <vt:lpwstr>OFFICIAL</vt:lpwstr>
  </property>
  <property fmtid="{D5CDD505-2E9C-101B-9397-08002B2CF9AE}" pid="27" name="PM_OriginatorUserAccountName_SHA256">
    <vt:lpwstr>41A9F2FD22514E620C6CDFE56FAAB5E2B8E5A0522436B92F910CE559C2B77A2F</vt:lpwstr>
  </property>
  <property fmtid="{D5CDD505-2E9C-101B-9397-08002B2CF9AE}" pid="28" name="PM_OriginatorDomainName_SHA256">
    <vt:lpwstr>E83A2A66C4061446A7E3732E8D44762184B6B377D962B96C83DC624302585857</vt:lpwstr>
  </property>
  <property fmtid="{D5CDD505-2E9C-101B-9397-08002B2CF9AE}" pid="29" name="PMUuid">
    <vt:lpwstr>v=2022.2;d=gov.au;g=46DD6D7C-8107-577B-BC6E-F348953B2E44</vt:lpwstr>
  </property>
  <property fmtid="{D5CDD505-2E9C-101B-9397-08002B2CF9AE}" pid="30" name="PM_Hash_Version">
    <vt:lpwstr>2022.1</vt:lpwstr>
  </property>
  <property fmtid="{D5CDD505-2E9C-101B-9397-08002B2CF9AE}" pid="31" name="PM_Hash_Salt_Prev">
    <vt:lpwstr>2B2C947F6B7EE39F191A0DC69B577281</vt:lpwstr>
  </property>
  <property fmtid="{D5CDD505-2E9C-101B-9397-08002B2CF9AE}" pid="32" name="PM_Hash_Salt">
    <vt:lpwstr>73AFE074ED9970A661509A845CE0C06C</vt:lpwstr>
  </property>
  <property fmtid="{D5CDD505-2E9C-101B-9397-08002B2CF9AE}" pid="33" name="PM_Hash_SHA1">
    <vt:lpwstr>37FEA53B1890D823CDFDB4B38FCD07658705F6B7</vt:lpwstr>
  </property>
  <property fmtid="{D5CDD505-2E9C-101B-9397-08002B2CF9AE}" pid="34" name="PM_SecurityClassification_Prev">
    <vt:lpwstr>OFFICIAL</vt:lpwstr>
  </property>
  <property fmtid="{D5CDD505-2E9C-101B-9397-08002B2CF9AE}" pid="35" name="PM_Qualifier_Prev">
    <vt:lpwstr/>
  </property>
</Properties>
</file>