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84D43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proofErr w:type="spellStart"/>
      <w:r w:rsidR="00BD3162">
        <w:rPr>
          <w:b/>
          <w:sz w:val="32"/>
        </w:rPr>
        <w:t>Eastside</w:t>
      </w:r>
      <w:proofErr w:type="spellEnd"/>
      <w:r w:rsidR="00BD3162">
        <w:rPr>
          <w:b/>
          <w:sz w:val="32"/>
        </w:rPr>
        <w:t xml:space="preserve"> Kriol</w:t>
      </w:r>
    </w:p>
    <w:p w14:paraId="70C25FC6" w14:textId="0C300D2A" w:rsidR="002D5209" w:rsidRDefault="00BF6F8B" w:rsidP="002D5209">
      <w:pPr>
        <w:rPr>
          <w:b/>
        </w:rPr>
      </w:pPr>
      <w:r>
        <w:rPr>
          <w:b/>
        </w:rPr>
        <w:t xml:space="preserve">How to </w:t>
      </w:r>
      <w:r w:rsidR="00A26A9B">
        <w:rPr>
          <w:b/>
        </w:rPr>
        <w:t xml:space="preserve">set up and log into your SmartCard </w:t>
      </w:r>
      <w:proofErr w:type="spellStart"/>
      <w:r w:rsidR="00A26A9B">
        <w:rPr>
          <w:b/>
        </w:rPr>
        <w:t>eIM</w:t>
      </w:r>
      <w:proofErr w:type="spellEnd"/>
      <w:r w:rsidR="00A26A9B">
        <w:rPr>
          <w:b/>
        </w:rPr>
        <w:t xml:space="preserve"> app and online account</w:t>
      </w:r>
    </w:p>
    <w:p w14:paraId="73B8EC04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</w:rPr>
      </w:pPr>
      <w:r w:rsidRPr="00A26A9B">
        <w:rPr>
          <w:rFonts w:cs="Arial"/>
          <w:b/>
        </w:rPr>
        <w:t xml:space="preserve">Hau </w:t>
      </w:r>
      <w:proofErr w:type="spellStart"/>
      <w:r w:rsidRPr="00A26A9B">
        <w:rPr>
          <w:rFonts w:cs="Arial"/>
          <w:b/>
        </w:rPr>
        <w:t>bla</w:t>
      </w:r>
      <w:proofErr w:type="spellEnd"/>
      <w:r w:rsidRPr="00A26A9B">
        <w:rPr>
          <w:rFonts w:cs="Arial"/>
          <w:b/>
        </w:rPr>
        <w:t xml:space="preserve"> </w:t>
      </w:r>
      <w:proofErr w:type="spellStart"/>
      <w:r w:rsidRPr="00A26A9B">
        <w:rPr>
          <w:rFonts w:cs="Arial"/>
          <w:b/>
        </w:rPr>
        <w:t>setap</w:t>
      </w:r>
      <w:proofErr w:type="spellEnd"/>
      <w:r w:rsidRPr="00A26A9B">
        <w:rPr>
          <w:rFonts w:cs="Arial"/>
          <w:b/>
        </w:rPr>
        <w:t xml:space="preserve"> </w:t>
      </w:r>
      <w:proofErr w:type="spellStart"/>
      <w:r w:rsidRPr="00A26A9B">
        <w:rPr>
          <w:rFonts w:cs="Arial"/>
          <w:b/>
        </w:rPr>
        <w:t>en</w:t>
      </w:r>
      <w:proofErr w:type="spellEnd"/>
      <w:r w:rsidRPr="00A26A9B">
        <w:rPr>
          <w:rFonts w:cs="Arial"/>
          <w:b/>
        </w:rPr>
        <w:t xml:space="preserve"> log in la </w:t>
      </w:r>
      <w:proofErr w:type="spellStart"/>
      <w:r w:rsidRPr="00A26A9B">
        <w:rPr>
          <w:rFonts w:cs="Arial"/>
          <w:b/>
        </w:rPr>
        <w:t>yu</w:t>
      </w:r>
      <w:proofErr w:type="spellEnd"/>
      <w:r w:rsidRPr="00A26A9B">
        <w:rPr>
          <w:rFonts w:cs="Arial"/>
          <w:b/>
        </w:rPr>
        <w:t xml:space="preserve"> SmartCard </w:t>
      </w:r>
      <w:proofErr w:type="spellStart"/>
      <w:r w:rsidRPr="00A26A9B">
        <w:rPr>
          <w:rFonts w:cs="Arial"/>
          <w:b/>
        </w:rPr>
        <w:t>eIM</w:t>
      </w:r>
      <w:proofErr w:type="spellEnd"/>
      <w:r w:rsidRPr="00A26A9B">
        <w:rPr>
          <w:rFonts w:cs="Arial"/>
          <w:b/>
        </w:rPr>
        <w:t xml:space="preserve"> app </w:t>
      </w:r>
      <w:proofErr w:type="spellStart"/>
      <w:r w:rsidRPr="00A26A9B">
        <w:rPr>
          <w:rFonts w:cs="Arial"/>
          <w:b/>
        </w:rPr>
        <w:t>en</w:t>
      </w:r>
      <w:proofErr w:type="spellEnd"/>
      <w:r w:rsidRPr="00A26A9B">
        <w:rPr>
          <w:rFonts w:cs="Arial"/>
          <w:b/>
        </w:rPr>
        <w:t xml:space="preserve"> </w:t>
      </w:r>
      <w:proofErr w:type="spellStart"/>
      <w:r w:rsidRPr="00A26A9B">
        <w:rPr>
          <w:rFonts w:cs="Arial"/>
          <w:b/>
        </w:rPr>
        <w:t>anlain</w:t>
      </w:r>
      <w:proofErr w:type="spellEnd"/>
      <w:r w:rsidRPr="00A26A9B">
        <w:rPr>
          <w:rFonts w:cs="Arial"/>
          <w:b/>
        </w:rPr>
        <w:t xml:space="preserve"> account</w:t>
      </w:r>
    </w:p>
    <w:p w14:paraId="18435B5A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A26A9B">
        <w:rPr>
          <w:rFonts w:cs="Arial"/>
          <w:b/>
          <w:bCs/>
        </w:rPr>
        <w:t>Setim</w:t>
      </w:r>
      <w:proofErr w:type="spellEnd"/>
      <w:r w:rsidRPr="00A26A9B">
        <w:rPr>
          <w:rFonts w:cs="Arial"/>
          <w:b/>
          <w:bCs/>
        </w:rPr>
        <w:t xml:space="preserve"> ap </w:t>
      </w:r>
      <w:proofErr w:type="spellStart"/>
      <w:r w:rsidRPr="00A26A9B">
        <w:rPr>
          <w:rFonts w:cs="Arial"/>
          <w:b/>
          <w:bCs/>
        </w:rPr>
        <w:t>yu</w:t>
      </w:r>
      <w:proofErr w:type="spellEnd"/>
      <w:r w:rsidRPr="00A26A9B">
        <w:rPr>
          <w:rFonts w:cs="Arial"/>
          <w:b/>
          <w:bCs/>
        </w:rPr>
        <w:t xml:space="preserve"> </w:t>
      </w:r>
      <w:proofErr w:type="spellStart"/>
      <w:r w:rsidRPr="00A26A9B">
        <w:rPr>
          <w:rFonts w:cs="Arial"/>
          <w:b/>
          <w:bCs/>
        </w:rPr>
        <w:t>anlain</w:t>
      </w:r>
      <w:proofErr w:type="spellEnd"/>
      <w:r w:rsidRPr="00A26A9B">
        <w:rPr>
          <w:rFonts w:cs="Arial"/>
          <w:b/>
          <w:bCs/>
        </w:rPr>
        <w:t xml:space="preserve"> account</w:t>
      </w:r>
    </w:p>
    <w:p w14:paraId="6B1455F2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Ip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fone</w:t>
      </w:r>
      <w:proofErr w:type="spellEnd"/>
      <w:r w:rsidRPr="00A26A9B">
        <w:rPr>
          <w:rFonts w:cs="Arial"/>
          <w:color w:val="000000" w:themeColor="text1"/>
        </w:rPr>
        <w:t xml:space="preserve"> or </w:t>
      </w:r>
      <w:proofErr w:type="spellStart"/>
      <w:r w:rsidRPr="00A26A9B">
        <w:rPr>
          <w:rFonts w:cs="Arial"/>
          <w:color w:val="000000" w:themeColor="text1"/>
        </w:rPr>
        <w:t>najawan</w:t>
      </w:r>
      <w:proofErr w:type="spellEnd"/>
      <w:r w:rsidRPr="00A26A9B">
        <w:rPr>
          <w:rFonts w:cs="Arial"/>
          <w:color w:val="000000" w:themeColor="text1"/>
        </w:rPr>
        <w:t xml:space="preserve"> mobile device,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gin download the SmartCard </w:t>
      </w:r>
      <w:proofErr w:type="spellStart"/>
      <w:r w:rsidRPr="00A26A9B">
        <w:rPr>
          <w:rFonts w:cs="Arial"/>
          <w:color w:val="000000" w:themeColor="text1"/>
        </w:rPr>
        <w:t>eIM</w:t>
      </w:r>
      <w:proofErr w:type="spellEnd"/>
      <w:r w:rsidRPr="00A26A9B">
        <w:rPr>
          <w:rFonts w:cs="Arial"/>
          <w:color w:val="000000" w:themeColor="text1"/>
        </w:rPr>
        <w:t xml:space="preserve"> app or TCU SmartCard </w:t>
      </w:r>
      <w:proofErr w:type="spellStart"/>
      <w:r w:rsidRPr="00A26A9B">
        <w:rPr>
          <w:rFonts w:cs="Arial"/>
          <w:color w:val="000000" w:themeColor="text1"/>
        </w:rPr>
        <w:t>eIM</w:t>
      </w:r>
      <w:proofErr w:type="spellEnd"/>
      <w:r w:rsidRPr="00A26A9B">
        <w:rPr>
          <w:rFonts w:cs="Arial"/>
          <w:color w:val="000000" w:themeColor="text1"/>
        </w:rPr>
        <w:t xml:space="preserve"> app.</w:t>
      </w:r>
    </w:p>
    <w:p w14:paraId="06322558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Open App Store or Google Play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lukaran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‘SmartCard </w:t>
      </w:r>
      <w:proofErr w:type="spellStart"/>
      <w:r w:rsidRPr="00A26A9B">
        <w:rPr>
          <w:rFonts w:cs="Arial"/>
          <w:color w:val="000000" w:themeColor="text1"/>
        </w:rPr>
        <w:t>eIM</w:t>
      </w:r>
      <w:proofErr w:type="spellEnd"/>
      <w:r w:rsidRPr="00A26A9B">
        <w:rPr>
          <w:rFonts w:cs="Arial"/>
          <w:color w:val="000000" w:themeColor="text1"/>
        </w:rPr>
        <w:t>’.</w:t>
      </w:r>
    </w:p>
    <w:p w14:paraId="4CCF6155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wijan</w:t>
      </w:r>
      <w:proofErr w:type="spellEnd"/>
      <w:r w:rsidRPr="00A26A9B">
        <w:rPr>
          <w:rFonts w:cs="Arial"/>
          <w:color w:val="000000" w:themeColor="text1"/>
        </w:rPr>
        <w:t xml:space="preserve"> app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nidim</w:t>
      </w:r>
      <w:proofErr w:type="spellEnd"/>
      <w:r w:rsidRPr="00A26A9B">
        <w:rPr>
          <w:rFonts w:cs="Arial"/>
          <w:color w:val="000000" w:themeColor="text1"/>
        </w:rPr>
        <w:t xml:space="preserve"> normal wan or TCU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jat</w:t>
      </w:r>
      <w:proofErr w:type="spellEnd"/>
      <w:r w:rsidRPr="00A26A9B">
        <w:rPr>
          <w:rFonts w:cs="Arial"/>
          <w:color w:val="000000" w:themeColor="text1"/>
        </w:rPr>
        <w:t xml:space="preserve"> SmartCard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garrim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4AD5D4D7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Ip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komputa</w:t>
      </w:r>
      <w:proofErr w:type="spellEnd"/>
      <w:r w:rsidRPr="00A26A9B">
        <w:rPr>
          <w:rFonts w:cs="Arial"/>
          <w:color w:val="000000" w:themeColor="text1"/>
        </w:rPr>
        <w:t xml:space="preserve">,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gin </w:t>
      </w:r>
      <w:proofErr w:type="spellStart"/>
      <w:r w:rsidRPr="00A26A9B">
        <w:rPr>
          <w:rFonts w:cs="Arial"/>
          <w:color w:val="000000" w:themeColor="text1"/>
        </w:rPr>
        <w:t>gu</w:t>
      </w:r>
      <w:proofErr w:type="spellEnd"/>
      <w:r w:rsidRPr="00A26A9B">
        <w:rPr>
          <w:rFonts w:cs="Arial"/>
          <w:color w:val="000000" w:themeColor="text1"/>
        </w:rPr>
        <w:t xml:space="preserve"> la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anlain</w:t>
      </w:r>
      <w:proofErr w:type="spellEnd"/>
      <w:r w:rsidRPr="00A26A9B">
        <w:rPr>
          <w:rFonts w:cs="Arial"/>
          <w:color w:val="000000" w:themeColor="text1"/>
        </w:rPr>
        <w:t xml:space="preserve"> account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duimbat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08532994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Gu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smartcard.com.au, click </w:t>
      </w:r>
      <w:proofErr w:type="spellStart"/>
      <w:r w:rsidRPr="00A26A9B">
        <w:rPr>
          <w:rFonts w:cs="Arial"/>
          <w:color w:val="000000" w:themeColor="text1"/>
        </w:rPr>
        <w:t>langa</w:t>
      </w:r>
      <w:proofErr w:type="spellEnd"/>
      <w:r w:rsidRPr="00A26A9B">
        <w:rPr>
          <w:rFonts w:cs="Arial"/>
          <w:color w:val="000000" w:themeColor="text1"/>
        </w:rPr>
        <w:t xml:space="preserve"> ‘Account login’ page.</w:t>
      </w:r>
    </w:p>
    <w:p w14:paraId="796ED4B3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Or if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abum</w:t>
      </w:r>
      <w:proofErr w:type="spellEnd"/>
      <w:r w:rsidRPr="00A26A9B">
        <w:rPr>
          <w:rFonts w:cs="Arial"/>
          <w:color w:val="000000" w:themeColor="text1"/>
        </w:rPr>
        <w:t xml:space="preserve"> TCU SmartCard, </w:t>
      </w:r>
      <w:proofErr w:type="spellStart"/>
      <w:r w:rsidRPr="00A26A9B">
        <w:rPr>
          <w:rFonts w:cs="Arial"/>
          <w:color w:val="000000" w:themeColor="text1"/>
        </w:rPr>
        <w:t>gu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tcu.com.au/smartcard.</w:t>
      </w:r>
    </w:p>
    <w:p w14:paraId="2BE2D13D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Yu gin </w:t>
      </w:r>
      <w:proofErr w:type="spellStart"/>
      <w:r w:rsidRPr="00A26A9B">
        <w:rPr>
          <w:rFonts w:cs="Arial"/>
          <w:color w:val="000000" w:themeColor="text1"/>
        </w:rPr>
        <w:t>setimap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anlain</w:t>
      </w:r>
      <w:proofErr w:type="spellEnd"/>
      <w:r w:rsidRPr="00A26A9B">
        <w:rPr>
          <w:rFonts w:cs="Arial"/>
          <w:color w:val="000000" w:themeColor="text1"/>
        </w:rPr>
        <w:t xml:space="preserve"> account </w:t>
      </w:r>
      <w:proofErr w:type="spellStart"/>
      <w:r w:rsidRPr="00A26A9B">
        <w:rPr>
          <w:rFonts w:cs="Arial"/>
          <w:color w:val="000000" w:themeColor="text1"/>
        </w:rPr>
        <w:t>miselp</w:t>
      </w:r>
      <w:proofErr w:type="spellEnd"/>
      <w:r w:rsidRPr="00A26A9B">
        <w:rPr>
          <w:rFonts w:cs="Arial"/>
          <w:color w:val="000000" w:themeColor="text1"/>
        </w:rPr>
        <w:t xml:space="preserve"> wen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activating a SmartCard.</w:t>
      </w:r>
    </w:p>
    <w:p w14:paraId="3781CE87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Iya </w:t>
      </w:r>
      <w:proofErr w:type="spellStart"/>
      <w:r w:rsidRPr="00A26A9B">
        <w:rPr>
          <w:rFonts w:cs="Arial"/>
          <w:color w:val="000000" w:themeColor="text1"/>
        </w:rPr>
        <w:t>andanith</w:t>
      </w:r>
      <w:proofErr w:type="spellEnd"/>
      <w:r w:rsidRPr="00A26A9B">
        <w:rPr>
          <w:rFonts w:cs="Arial"/>
          <w:color w:val="000000" w:themeColor="text1"/>
        </w:rPr>
        <w:t xml:space="preserve"> we </w:t>
      </w:r>
      <w:proofErr w:type="spellStart"/>
      <w:r w:rsidRPr="00A26A9B">
        <w:rPr>
          <w:rFonts w:cs="Arial"/>
          <w:color w:val="000000" w:themeColor="text1"/>
        </w:rPr>
        <w:t>garra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yujim</w:t>
      </w:r>
      <w:proofErr w:type="spellEnd"/>
      <w:r w:rsidRPr="00A26A9B">
        <w:rPr>
          <w:rFonts w:cs="Arial"/>
          <w:color w:val="000000" w:themeColor="text1"/>
        </w:rPr>
        <w:t xml:space="preserve"> SmartCard </w:t>
      </w:r>
      <w:proofErr w:type="spellStart"/>
      <w:r w:rsidRPr="00A26A9B">
        <w:rPr>
          <w:rFonts w:cs="Arial"/>
          <w:color w:val="000000" w:themeColor="text1"/>
        </w:rPr>
        <w:t>eIM</w:t>
      </w:r>
      <w:proofErr w:type="spellEnd"/>
      <w:r w:rsidRPr="00A26A9B">
        <w:rPr>
          <w:rFonts w:cs="Arial"/>
          <w:color w:val="000000" w:themeColor="text1"/>
        </w:rPr>
        <w:t xml:space="preserve"> app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jowim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hau.</w:t>
      </w:r>
    </w:p>
    <w:p w14:paraId="09DCE1D2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Openap</w:t>
      </w:r>
      <w:proofErr w:type="spellEnd"/>
      <w:r w:rsidRPr="00A26A9B">
        <w:rPr>
          <w:rFonts w:cs="Arial"/>
          <w:color w:val="000000" w:themeColor="text1"/>
        </w:rPr>
        <w:t xml:space="preserve"> the SmartCard </w:t>
      </w:r>
      <w:proofErr w:type="spellStart"/>
      <w:r w:rsidRPr="00A26A9B">
        <w:rPr>
          <w:rFonts w:cs="Arial"/>
          <w:color w:val="000000" w:themeColor="text1"/>
        </w:rPr>
        <w:t>eIM</w:t>
      </w:r>
      <w:proofErr w:type="spellEnd"/>
      <w:r w:rsidRPr="00A26A9B">
        <w:rPr>
          <w:rFonts w:cs="Arial"/>
          <w:color w:val="000000" w:themeColor="text1"/>
        </w:rPr>
        <w:t xml:space="preserve"> app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gu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‘Menu’ la top </w:t>
      </w:r>
      <w:proofErr w:type="spellStart"/>
      <w:r w:rsidRPr="00A26A9B">
        <w:rPr>
          <w:rFonts w:cs="Arial"/>
          <w:color w:val="000000" w:themeColor="text1"/>
        </w:rPr>
        <w:t>raithen</w:t>
      </w:r>
      <w:proofErr w:type="spellEnd"/>
      <w:r w:rsidRPr="00A26A9B">
        <w:rPr>
          <w:rFonts w:cs="Arial"/>
          <w:color w:val="000000" w:themeColor="text1"/>
        </w:rPr>
        <w:t xml:space="preserve"> said la </w:t>
      </w:r>
      <w:proofErr w:type="spellStart"/>
      <w:r w:rsidRPr="00A26A9B">
        <w:rPr>
          <w:rFonts w:cs="Arial"/>
          <w:color w:val="000000" w:themeColor="text1"/>
        </w:rPr>
        <w:t>skrin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79CFE16B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‘Activate your card’. Yu </w:t>
      </w:r>
      <w:proofErr w:type="spellStart"/>
      <w:r w:rsidRPr="00A26A9B">
        <w:rPr>
          <w:rFonts w:cs="Arial"/>
          <w:color w:val="000000" w:themeColor="text1"/>
        </w:rPr>
        <w:t>nid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SmartCard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activation code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bin </w:t>
      </w:r>
      <w:proofErr w:type="spellStart"/>
      <w:r w:rsidRPr="00A26A9B">
        <w:rPr>
          <w:rFonts w:cs="Arial"/>
          <w:color w:val="000000" w:themeColor="text1"/>
        </w:rPr>
        <w:t>gerrim</w:t>
      </w:r>
      <w:proofErr w:type="spellEnd"/>
      <w:r w:rsidRPr="00A26A9B">
        <w:rPr>
          <w:rFonts w:cs="Arial"/>
          <w:color w:val="000000" w:themeColor="text1"/>
        </w:rPr>
        <w:t xml:space="preserve"> la mail gat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kad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3707C58D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Enta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Card ID printed la </w:t>
      </w:r>
      <w:proofErr w:type="spellStart"/>
      <w:r w:rsidRPr="00A26A9B">
        <w:rPr>
          <w:rFonts w:cs="Arial"/>
          <w:color w:val="000000" w:themeColor="text1"/>
        </w:rPr>
        <w:t>bek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SmartCard.</w:t>
      </w:r>
    </w:p>
    <w:p w14:paraId="4032797B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Burremin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dijan</w:t>
      </w:r>
      <w:proofErr w:type="spellEnd"/>
      <w:r w:rsidRPr="00A26A9B">
        <w:rPr>
          <w:rFonts w:cs="Arial"/>
          <w:color w:val="000000" w:themeColor="text1"/>
        </w:rPr>
        <w:t xml:space="preserve"> activation code </w:t>
      </w:r>
      <w:proofErr w:type="spellStart"/>
      <w:r w:rsidRPr="00A26A9B">
        <w:rPr>
          <w:rFonts w:cs="Arial"/>
          <w:color w:val="000000" w:themeColor="text1"/>
        </w:rPr>
        <w:t>bram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leda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6B6B338E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Rid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accept the ‘Conditions of Use’ by </w:t>
      </w: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jat</w:t>
      </w:r>
      <w:proofErr w:type="spellEnd"/>
      <w:r w:rsidRPr="00A26A9B">
        <w:rPr>
          <w:rFonts w:cs="Arial"/>
          <w:color w:val="000000" w:themeColor="text1"/>
        </w:rPr>
        <w:t xml:space="preserve"> box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click ‘Submit’.</w:t>
      </w:r>
    </w:p>
    <w:p w14:paraId="0AA5C08E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Nekswan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garra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givit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ID.</w:t>
      </w:r>
    </w:p>
    <w:p w14:paraId="13D8C5B4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Enter: </w:t>
      </w:r>
    </w:p>
    <w:p w14:paraId="7E25541E" w14:textId="77777777" w:rsidR="00A26A9B" w:rsidRPr="00A26A9B" w:rsidRDefault="00A26A9B" w:rsidP="00A26A9B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ronwan</w:t>
      </w:r>
      <w:proofErr w:type="spellEnd"/>
      <w:r w:rsidRPr="00A26A9B">
        <w:rPr>
          <w:rFonts w:cs="Arial"/>
          <w:color w:val="000000" w:themeColor="text1"/>
        </w:rPr>
        <w:t xml:space="preserve"> Centrelink Customer Reference Number,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CRN</w:t>
      </w:r>
    </w:p>
    <w:p w14:paraId="7918F8E8" w14:textId="77777777" w:rsidR="00A26A9B" w:rsidRPr="00A26A9B" w:rsidRDefault="00A26A9B" w:rsidP="00A26A9B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date of birth, </w:t>
      </w:r>
      <w:proofErr w:type="spellStart"/>
      <w:r w:rsidRPr="00A26A9B">
        <w:rPr>
          <w:rFonts w:cs="Arial"/>
          <w:color w:val="000000" w:themeColor="text1"/>
        </w:rPr>
        <w:t>laigi</w:t>
      </w:r>
      <w:proofErr w:type="spellEnd"/>
      <w:r w:rsidRPr="00A26A9B">
        <w:rPr>
          <w:rFonts w:cs="Arial"/>
          <w:color w:val="000000" w:themeColor="text1"/>
        </w:rPr>
        <w:t xml:space="preserve"> 01/01/1980</w:t>
      </w:r>
    </w:p>
    <w:p w14:paraId="4E11DFC8" w14:textId="77777777" w:rsidR="00A26A9B" w:rsidRPr="00A26A9B" w:rsidRDefault="00A26A9B" w:rsidP="00A26A9B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mein</w:t>
      </w:r>
      <w:proofErr w:type="spellEnd"/>
      <w:r w:rsidRPr="00A26A9B">
        <w:rPr>
          <w:rFonts w:cs="Arial"/>
          <w:color w:val="000000" w:themeColor="text1"/>
        </w:rPr>
        <w:t xml:space="preserve"> wan mani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gajim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bram</w:t>
      </w:r>
      <w:proofErr w:type="spellEnd"/>
      <w:r w:rsidRPr="00A26A9B">
        <w:rPr>
          <w:rFonts w:cs="Arial"/>
          <w:color w:val="000000" w:themeColor="text1"/>
        </w:rPr>
        <w:t xml:space="preserve"> Centrelink,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</w:p>
    <w:p w14:paraId="1EC2CD1B" w14:textId="77777777" w:rsidR="00A26A9B" w:rsidRPr="00A26A9B" w:rsidRDefault="00A26A9B" w:rsidP="00A26A9B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regular </w:t>
      </w:r>
      <w:proofErr w:type="spellStart"/>
      <w:r w:rsidRPr="00A26A9B">
        <w:rPr>
          <w:rFonts w:cs="Arial"/>
          <w:color w:val="000000" w:themeColor="text1"/>
        </w:rPr>
        <w:t>beink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numba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3243494B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Meigim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shua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tjeckim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brabliwei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bifo</w:t>
      </w:r>
      <w:proofErr w:type="spellEnd"/>
      <w:r w:rsidRPr="00A26A9B">
        <w:rPr>
          <w:rFonts w:cs="Arial"/>
          <w:color w:val="000000" w:themeColor="text1"/>
        </w:rPr>
        <w:t xml:space="preserve"> clicking ‘Submit’ </w:t>
      </w:r>
      <w:proofErr w:type="spellStart"/>
      <w:r w:rsidRPr="00A26A9B">
        <w:rPr>
          <w:rFonts w:cs="Arial"/>
          <w:color w:val="000000" w:themeColor="text1"/>
        </w:rPr>
        <w:t>dumaji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onli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garrim</w:t>
      </w:r>
      <w:proofErr w:type="spellEnd"/>
      <w:r w:rsidRPr="00A26A9B">
        <w:rPr>
          <w:rFonts w:cs="Arial"/>
          <w:color w:val="000000" w:themeColor="text1"/>
        </w:rPr>
        <w:t xml:space="preserve"> 3 </w:t>
      </w:r>
      <w:proofErr w:type="spellStart"/>
      <w:r w:rsidRPr="00A26A9B">
        <w:rPr>
          <w:rFonts w:cs="Arial"/>
          <w:color w:val="000000" w:themeColor="text1"/>
        </w:rPr>
        <w:t>taim</w:t>
      </w:r>
      <w:proofErr w:type="spellEnd"/>
      <w:r w:rsidRPr="00A26A9B">
        <w:rPr>
          <w:rFonts w:cs="Arial"/>
          <w:color w:val="000000" w:themeColor="text1"/>
        </w:rPr>
        <w:t xml:space="preserve"> to </w:t>
      </w:r>
      <w:proofErr w:type="spellStart"/>
      <w:r w:rsidRPr="00A26A9B">
        <w:rPr>
          <w:rFonts w:cs="Arial"/>
          <w:color w:val="000000" w:themeColor="text1"/>
        </w:rPr>
        <w:t>burremin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raitwei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5A5F9CD5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lastRenderedPageBreak/>
        <w:t xml:space="preserve">Wen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identity im </w:t>
      </w:r>
      <w:proofErr w:type="spellStart"/>
      <w:r w:rsidRPr="00A26A9B">
        <w:rPr>
          <w:rFonts w:cs="Arial"/>
          <w:color w:val="000000" w:themeColor="text1"/>
        </w:rPr>
        <w:t>rait</w:t>
      </w:r>
      <w:proofErr w:type="spellEnd"/>
      <w:r w:rsidRPr="00A26A9B">
        <w:rPr>
          <w:rFonts w:cs="Arial"/>
          <w:color w:val="000000" w:themeColor="text1"/>
        </w:rPr>
        <w:t xml:space="preserve">,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gin </w:t>
      </w:r>
      <w:proofErr w:type="spellStart"/>
      <w:r w:rsidRPr="00A26A9B">
        <w:rPr>
          <w:rFonts w:cs="Arial"/>
          <w:color w:val="000000" w:themeColor="text1"/>
        </w:rPr>
        <w:t>setap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anlain</w:t>
      </w:r>
      <w:proofErr w:type="spellEnd"/>
      <w:r w:rsidRPr="00A26A9B">
        <w:rPr>
          <w:rFonts w:cs="Arial"/>
          <w:color w:val="000000" w:themeColor="text1"/>
        </w:rPr>
        <w:t xml:space="preserve"> account.</w:t>
      </w:r>
    </w:p>
    <w:p w14:paraId="2110885F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Yu gin </w:t>
      </w: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imail</w:t>
      </w:r>
      <w:proofErr w:type="spellEnd"/>
      <w:r w:rsidRPr="00A26A9B">
        <w:rPr>
          <w:rFonts w:cs="Arial"/>
          <w:color w:val="000000" w:themeColor="text1"/>
        </w:rPr>
        <w:t xml:space="preserve"> address or account number </w:t>
      </w:r>
      <w:proofErr w:type="spellStart"/>
      <w:r w:rsidRPr="00A26A9B">
        <w:rPr>
          <w:rFonts w:cs="Arial"/>
          <w:color w:val="000000" w:themeColor="text1"/>
        </w:rPr>
        <w:t>ba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username.</w:t>
      </w:r>
    </w:p>
    <w:p w14:paraId="124C7B0F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Ip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imail</w:t>
      </w:r>
      <w:proofErr w:type="spellEnd"/>
      <w:r w:rsidRPr="00A26A9B">
        <w:rPr>
          <w:rFonts w:cs="Arial"/>
          <w:color w:val="000000" w:themeColor="text1"/>
        </w:rPr>
        <w:t xml:space="preserve"> address, im </w:t>
      </w:r>
      <w:proofErr w:type="spellStart"/>
      <w:r w:rsidRPr="00A26A9B">
        <w:rPr>
          <w:rFonts w:cs="Arial"/>
          <w:color w:val="000000" w:themeColor="text1"/>
        </w:rPr>
        <w:t>garra</w:t>
      </w:r>
      <w:proofErr w:type="spellEnd"/>
      <w:r w:rsidRPr="00A26A9B">
        <w:rPr>
          <w:rFonts w:cs="Arial"/>
          <w:color w:val="000000" w:themeColor="text1"/>
        </w:rPr>
        <w:t xml:space="preserve"> bi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ronwan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imail</w:t>
      </w:r>
      <w:proofErr w:type="spellEnd"/>
      <w:r w:rsidRPr="00A26A9B">
        <w:rPr>
          <w:rFonts w:cs="Arial"/>
          <w:color w:val="000000" w:themeColor="text1"/>
        </w:rPr>
        <w:t xml:space="preserve"> address. Noma </w:t>
      </w:r>
      <w:proofErr w:type="spellStart"/>
      <w:r w:rsidRPr="00A26A9B">
        <w:rPr>
          <w:rFonts w:cs="Arial"/>
          <w:color w:val="000000" w:themeColor="text1"/>
        </w:rPr>
        <w:t>blong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najawan</w:t>
      </w:r>
      <w:proofErr w:type="spellEnd"/>
      <w:r w:rsidRPr="00A26A9B">
        <w:rPr>
          <w:rFonts w:cs="Arial"/>
          <w:color w:val="000000" w:themeColor="text1"/>
        </w:rPr>
        <w:t xml:space="preserve"> pipul.</w:t>
      </w:r>
    </w:p>
    <w:p w14:paraId="1B199A0F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Ip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account </w:t>
      </w:r>
      <w:proofErr w:type="spellStart"/>
      <w:r w:rsidRPr="00A26A9B">
        <w:rPr>
          <w:rFonts w:cs="Arial"/>
          <w:color w:val="000000" w:themeColor="text1"/>
        </w:rPr>
        <w:t>numba</w:t>
      </w:r>
      <w:proofErr w:type="spellEnd"/>
      <w:r w:rsidRPr="00A26A9B">
        <w:rPr>
          <w:rFonts w:cs="Arial"/>
          <w:color w:val="000000" w:themeColor="text1"/>
        </w:rPr>
        <w:t xml:space="preserve">, im will </w:t>
      </w:r>
      <w:proofErr w:type="spellStart"/>
      <w:r w:rsidRPr="00A26A9B">
        <w:rPr>
          <w:rFonts w:cs="Arial"/>
          <w:color w:val="000000" w:themeColor="text1"/>
        </w:rPr>
        <w:t>filimat</w:t>
      </w:r>
      <w:proofErr w:type="spellEnd"/>
      <w:r w:rsidRPr="00A26A9B">
        <w:rPr>
          <w:rFonts w:cs="Arial"/>
          <w:color w:val="000000" w:themeColor="text1"/>
        </w:rPr>
        <w:t xml:space="preserve"> for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40380059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Meigim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paswed</w:t>
      </w:r>
      <w:proofErr w:type="spellEnd"/>
      <w:r w:rsidRPr="00A26A9B">
        <w:rPr>
          <w:rFonts w:cs="Arial"/>
          <w:color w:val="000000" w:themeColor="text1"/>
        </w:rPr>
        <w:t xml:space="preserve">, </w:t>
      </w: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wan </w:t>
      </w:r>
      <w:proofErr w:type="spellStart"/>
      <w:r w:rsidRPr="00A26A9B">
        <w:rPr>
          <w:rFonts w:cs="Arial"/>
          <w:color w:val="000000" w:themeColor="text1"/>
        </w:rPr>
        <w:t>kwestjin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ansa</w:t>
      </w:r>
      <w:proofErr w:type="spellEnd"/>
      <w:r w:rsidRPr="00A26A9B">
        <w:rPr>
          <w:rFonts w:cs="Arial"/>
          <w:color w:val="000000" w:themeColor="text1"/>
        </w:rPr>
        <w:t xml:space="preserve">,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click ‘Continue’.</w:t>
      </w:r>
    </w:p>
    <w:p w14:paraId="3F723A70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Meigim</w:t>
      </w:r>
      <w:proofErr w:type="spellEnd"/>
      <w:r w:rsidRPr="00A26A9B">
        <w:rPr>
          <w:rFonts w:cs="Arial"/>
          <w:color w:val="000000" w:themeColor="text1"/>
        </w:rPr>
        <w:t xml:space="preserve"> wan Personal Identification Number (PIN)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SmartCard.</w:t>
      </w:r>
    </w:p>
    <w:p w14:paraId="1C38A7F1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Rimimba</w:t>
      </w:r>
      <w:proofErr w:type="spellEnd"/>
      <w:r w:rsidRPr="00A26A9B">
        <w:rPr>
          <w:rFonts w:cs="Arial"/>
          <w:color w:val="000000" w:themeColor="text1"/>
        </w:rPr>
        <w:t xml:space="preserve">,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meigim</w:t>
      </w:r>
      <w:proofErr w:type="spellEnd"/>
      <w:r w:rsidRPr="00A26A9B">
        <w:rPr>
          <w:rFonts w:cs="Arial"/>
          <w:color w:val="000000" w:themeColor="text1"/>
        </w:rPr>
        <w:t xml:space="preserve"> PIN </w:t>
      </w:r>
      <w:proofErr w:type="spellStart"/>
      <w:r w:rsidRPr="00A26A9B">
        <w:rPr>
          <w:rFonts w:cs="Arial"/>
          <w:color w:val="000000" w:themeColor="text1"/>
        </w:rPr>
        <w:t>nobadi</w:t>
      </w:r>
      <w:proofErr w:type="spellEnd"/>
      <w:r w:rsidRPr="00A26A9B">
        <w:rPr>
          <w:rFonts w:cs="Arial"/>
          <w:color w:val="000000" w:themeColor="text1"/>
        </w:rPr>
        <w:t xml:space="preserve"> gin </w:t>
      </w:r>
      <w:proofErr w:type="spellStart"/>
      <w:r w:rsidRPr="00A26A9B">
        <w:rPr>
          <w:rFonts w:cs="Arial"/>
          <w:color w:val="000000" w:themeColor="text1"/>
        </w:rPr>
        <w:t>ges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isiwanwei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448F8671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Confirm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PIN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burremin</w:t>
      </w:r>
      <w:proofErr w:type="spellEnd"/>
      <w:r w:rsidRPr="00A26A9B">
        <w:rPr>
          <w:rFonts w:cs="Arial"/>
          <w:color w:val="000000" w:themeColor="text1"/>
        </w:rPr>
        <w:t xml:space="preserve"> 2 </w:t>
      </w:r>
      <w:proofErr w:type="spellStart"/>
      <w:r w:rsidRPr="00A26A9B">
        <w:rPr>
          <w:rFonts w:cs="Arial"/>
          <w:color w:val="000000" w:themeColor="text1"/>
        </w:rPr>
        <w:t>taim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click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grin button.</w:t>
      </w:r>
    </w:p>
    <w:p w14:paraId="5125783D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Yu bin </w:t>
      </w:r>
      <w:proofErr w:type="spellStart"/>
      <w:r w:rsidRPr="00A26A9B">
        <w:rPr>
          <w:rFonts w:cs="Arial"/>
          <w:color w:val="000000" w:themeColor="text1"/>
        </w:rPr>
        <w:t>meigim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anlain</w:t>
      </w:r>
      <w:proofErr w:type="spellEnd"/>
      <w:r w:rsidRPr="00A26A9B">
        <w:rPr>
          <w:rFonts w:cs="Arial"/>
          <w:color w:val="000000" w:themeColor="text1"/>
        </w:rPr>
        <w:t xml:space="preserve"> account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SmartCard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gin </w:t>
      </w:r>
      <w:proofErr w:type="spellStart"/>
      <w:r w:rsidRPr="00A26A9B">
        <w:rPr>
          <w:rFonts w:cs="Arial"/>
          <w:color w:val="000000" w:themeColor="text1"/>
        </w:rPr>
        <w:t>yujim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streidawei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2582982D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A26A9B">
        <w:rPr>
          <w:rFonts w:cs="Arial"/>
          <w:b/>
          <w:bCs/>
          <w:color w:val="000000" w:themeColor="text1"/>
        </w:rPr>
        <w:t>Loggin in</w:t>
      </w:r>
    </w:p>
    <w:p w14:paraId="1E14ABEC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Insaid</w:t>
      </w:r>
      <w:proofErr w:type="spellEnd"/>
      <w:r w:rsidRPr="00A26A9B">
        <w:rPr>
          <w:rFonts w:cs="Arial"/>
          <w:color w:val="000000" w:themeColor="text1"/>
        </w:rPr>
        <w:t xml:space="preserve"> dis SmartCard </w:t>
      </w:r>
      <w:proofErr w:type="spellStart"/>
      <w:r w:rsidRPr="00A26A9B">
        <w:rPr>
          <w:rFonts w:cs="Arial"/>
          <w:color w:val="000000" w:themeColor="text1"/>
        </w:rPr>
        <w:t>eIM</w:t>
      </w:r>
      <w:proofErr w:type="spellEnd"/>
      <w:r w:rsidRPr="00A26A9B">
        <w:rPr>
          <w:rFonts w:cs="Arial"/>
          <w:color w:val="000000" w:themeColor="text1"/>
        </w:rPr>
        <w:t xml:space="preserve"> app, click </w:t>
      </w:r>
      <w:proofErr w:type="spellStart"/>
      <w:r w:rsidRPr="00A26A9B">
        <w:rPr>
          <w:rFonts w:cs="Arial"/>
          <w:color w:val="000000" w:themeColor="text1"/>
        </w:rPr>
        <w:t>langa</w:t>
      </w:r>
      <w:proofErr w:type="spellEnd"/>
      <w:r w:rsidRPr="00A26A9B">
        <w:rPr>
          <w:rFonts w:cs="Arial"/>
          <w:color w:val="000000" w:themeColor="text1"/>
        </w:rPr>
        <w:t xml:space="preserve"> ‘Menu’ la top </w:t>
      </w:r>
      <w:proofErr w:type="spellStart"/>
      <w:r w:rsidRPr="00A26A9B">
        <w:rPr>
          <w:rFonts w:cs="Arial"/>
          <w:color w:val="000000" w:themeColor="text1"/>
        </w:rPr>
        <w:t>rait</w:t>
      </w:r>
      <w:proofErr w:type="spellEnd"/>
      <w:r w:rsidRPr="00A26A9B">
        <w:rPr>
          <w:rFonts w:cs="Arial"/>
          <w:color w:val="000000" w:themeColor="text1"/>
        </w:rPr>
        <w:t xml:space="preserve"> said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skrin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click ‘Login’.</w:t>
      </w:r>
    </w:p>
    <w:p w14:paraId="1A1451B5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Burremin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yusaneim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188F3F7C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Dijan </w:t>
      </w:r>
      <w:proofErr w:type="spellStart"/>
      <w:r w:rsidRPr="00A26A9B">
        <w:rPr>
          <w:rFonts w:cs="Arial"/>
          <w:color w:val="000000" w:themeColor="text1"/>
        </w:rPr>
        <w:t>maiti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imail</w:t>
      </w:r>
      <w:proofErr w:type="spellEnd"/>
      <w:r w:rsidRPr="00A26A9B">
        <w:rPr>
          <w:rFonts w:cs="Arial"/>
          <w:color w:val="000000" w:themeColor="text1"/>
        </w:rPr>
        <w:t xml:space="preserve"> or account </w:t>
      </w:r>
      <w:proofErr w:type="spellStart"/>
      <w:r w:rsidRPr="00A26A9B">
        <w:rPr>
          <w:rFonts w:cs="Arial"/>
          <w:color w:val="000000" w:themeColor="text1"/>
        </w:rPr>
        <w:t>numba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4A832A66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Burremin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paswed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24FE674B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Yu gin </w:t>
      </w:r>
      <w:proofErr w:type="gramStart"/>
      <w:r w:rsidRPr="00A26A9B">
        <w:rPr>
          <w:rFonts w:cs="Arial"/>
          <w:color w:val="000000" w:themeColor="text1"/>
        </w:rPr>
        <w:t>click</w:t>
      </w:r>
      <w:proofErr w:type="gramEnd"/>
      <w:r w:rsidRPr="00A26A9B">
        <w:rPr>
          <w:rFonts w:cs="Arial"/>
          <w:color w:val="000000" w:themeColor="text1"/>
        </w:rPr>
        <w:t xml:space="preserve"> ‘Remember me’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meigim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isi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kwik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login neks </w:t>
      </w:r>
      <w:proofErr w:type="spellStart"/>
      <w:r w:rsidRPr="00A26A9B">
        <w:rPr>
          <w:rFonts w:cs="Arial"/>
          <w:color w:val="000000" w:themeColor="text1"/>
        </w:rPr>
        <w:t>taim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4ECD72B9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Noma click </w:t>
      </w:r>
      <w:proofErr w:type="spellStart"/>
      <w:r w:rsidRPr="00A26A9B">
        <w:rPr>
          <w:rFonts w:cs="Arial"/>
          <w:color w:val="000000" w:themeColor="text1"/>
        </w:rPr>
        <w:t>dijan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ip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sheaim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device </w:t>
      </w:r>
      <w:proofErr w:type="spellStart"/>
      <w:r w:rsidRPr="00A26A9B">
        <w:rPr>
          <w:rFonts w:cs="Arial"/>
          <w:color w:val="000000" w:themeColor="text1"/>
        </w:rPr>
        <w:t>garra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najalot</w:t>
      </w:r>
      <w:proofErr w:type="spellEnd"/>
      <w:r w:rsidRPr="00A26A9B">
        <w:rPr>
          <w:rFonts w:cs="Arial"/>
          <w:color w:val="000000" w:themeColor="text1"/>
        </w:rPr>
        <w:t xml:space="preserve"> pipul.</w:t>
      </w:r>
    </w:p>
    <w:p w14:paraId="3AB7122D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>Click ‘Login’.</w:t>
      </w:r>
    </w:p>
    <w:p w14:paraId="1C412290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A26A9B">
        <w:rPr>
          <w:rFonts w:cs="Arial"/>
          <w:b/>
          <w:bCs/>
          <w:color w:val="000000" w:themeColor="text1"/>
        </w:rPr>
        <w:t>Figet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A26A9B">
        <w:rPr>
          <w:rFonts w:cs="Arial"/>
          <w:b/>
          <w:bCs/>
          <w:color w:val="000000" w:themeColor="text1"/>
        </w:rPr>
        <w:t>paswed</w:t>
      </w:r>
      <w:proofErr w:type="spellEnd"/>
    </w:p>
    <w:p w14:paraId="09D7BC77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Ip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bin </w:t>
      </w:r>
      <w:proofErr w:type="spellStart"/>
      <w:r w:rsidRPr="00A26A9B">
        <w:rPr>
          <w:rFonts w:cs="Arial"/>
          <w:color w:val="000000" w:themeColor="text1"/>
        </w:rPr>
        <w:t>figet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paswed</w:t>
      </w:r>
      <w:proofErr w:type="spellEnd"/>
      <w:r w:rsidRPr="00A26A9B">
        <w:rPr>
          <w:rFonts w:cs="Arial"/>
          <w:color w:val="000000" w:themeColor="text1"/>
        </w:rPr>
        <w:t xml:space="preserve">,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gin reset it by </w:t>
      </w: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‘Forgot your password?’ link </w:t>
      </w:r>
      <w:proofErr w:type="spellStart"/>
      <w:r w:rsidRPr="00A26A9B">
        <w:rPr>
          <w:rFonts w:cs="Arial"/>
          <w:color w:val="000000" w:themeColor="text1"/>
        </w:rPr>
        <w:t>langa</w:t>
      </w:r>
      <w:proofErr w:type="spellEnd"/>
      <w:r w:rsidRPr="00A26A9B">
        <w:rPr>
          <w:rFonts w:cs="Arial"/>
          <w:color w:val="000000" w:themeColor="text1"/>
        </w:rPr>
        <w:t xml:space="preserve"> login </w:t>
      </w:r>
      <w:proofErr w:type="spellStart"/>
      <w:r w:rsidRPr="00A26A9B">
        <w:rPr>
          <w:rFonts w:cs="Arial"/>
          <w:color w:val="000000" w:themeColor="text1"/>
        </w:rPr>
        <w:t>paij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3465E604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Burremin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username,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click ‘Submit’.</w:t>
      </w:r>
    </w:p>
    <w:p w14:paraId="4435F78D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Mela </w:t>
      </w:r>
      <w:proofErr w:type="spellStart"/>
      <w:r w:rsidRPr="00A26A9B">
        <w:rPr>
          <w:rFonts w:cs="Arial"/>
          <w:color w:val="000000" w:themeColor="text1"/>
        </w:rPr>
        <w:t>wil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jendim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wan </w:t>
      </w:r>
      <w:proofErr w:type="spellStart"/>
      <w:r w:rsidRPr="00A26A9B">
        <w:rPr>
          <w:rFonts w:cs="Arial"/>
          <w:color w:val="000000" w:themeColor="text1"/>
        </w:rPr>
        <w:t>imail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garra</w:t>
      </w:r>
      <w:proofErr w:type="spellEnd"/>
      <w:r w:rsidRPr="00A26A9B">
        <w:rPr>
          <w:rFonts w:cs="Arial"/>
          <w:color w:val="000000" w:themeColor="text1"/>
        </w:rPr>
        <w:t xml:space="preserve"> link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hau </w:t>
      </w:r>
      <w:proofErr w:type="spellStart"/>
      <w:r w:rsidRPr="00A26A9B">
        <w:rPr>
          <w:rFonts w:cs="Arial"/>
          <w:color w:val="000000" w:themeColor="text1"/>
        </w:rPr>
        <w:t>bla</w:t>
      </w:r>
      <w:proofErr w:type="spellEnd"/>
      <w:r w:rsidRPr="00A26A9B">
        <w:rPr>
          <w:rFonts w:cs="Arial"/>
          <w:color w:val="000000" w:themeColor="text1"/>
        </w:rPr>
        <w:t xml:space="preserve"> reset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paswed</w:t>
      </w:r>
      <w:proofErr w:type="spellEnd"/>
      <w:r w:rsidRPr="00A26A9B">
        <w:rPr>
          <w:rFonts w:cs="Arial"/>
          <w:color w:val="000000" w:themeColor="text1"/>
        </w:rPr>
        <w:t>.</w:t>
      </w:r>
    </w:p>
    <w:p w14:paraId="6566BCBA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Click </w:t>
      </w:r>
      <w:proofErr w:type="spellStart"/>
      <w:r w:rsidRPr="00A26A9B">
        <w:rPr>
          <w:rFonts w:cs="Arial"/>
          <w:color w:val="000000" w:themeColor="text1"/>
        </w:rPr>
        <w:t>dijan</w:t>
      </w:r>
      <w:proofErr w:type="spellEnd"/>
      <w:r w:rsidRPr="00A26A9B">
        <w:rPr>
          <w:rFonts w:cs="Arial"/>
          <w:color w:val="000000" w:themeColor="text1"/>
        </w:rPr>
        <w:t xml:space="preserve"> link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ansa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jat</w:t>
      </w:r>
      <w:proofErr w:type="spellEnd"/>
      <w:r w:rsidRPr="00A26A9B">
        <w:rPr>
          <w:rFonts w:cs="Arial"/>
          <w:color w:val="000000" w:themeColor="text1"/>
        </w:rPr>
        <w:t xml:space="preserve"> security </w:t>
      </w:r>
      <w:proofErr w:type="spellStart"/>
      <w:r w:rsidRPr="00A26A9B">
        <w:rPr>
          <w:rFonts w:cs="Arial"/>
          <w:color w:val="000000" w:themeColor="text1"/>
        </w:rPr>
        <w:t>kwestjin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bin </w:t>
      </w:r>
      <w:proofErr w:type="spellStart"/>
      <w:r w:rsidRPr="00A26A9B">
        <w:rPr>
          <w:rFonts w:cs="Arial"/>
          <w:color w:val="000000" w:themeColor="text1"/>
        </w:rPr>
        <w:t>tjujim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bifo</w:t>
      </w:r>
      <w:proofErr w:type="spellEnd"/>
      <w:r w:rsidRPr="00A26A9B">
        <w:rPr>
          <w:rFonts w:cs="Arial"/>
          <w:color w:val="000000" w:themeColor="text1"/>
        </w:rPr>
        <w:t xml:space="preserve"> wen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bin </w:t>
      </w:r>
      <w:proofErr w:type="spellStart"/>
      <w:r w:rsidRPr="00A26A9B">
        <w:rPr>
          <w:rFonts w:cs="Arial"/>
          <w:color w:val="000000" w:themeColor="text1"/>
        </w:rPr>
        <w:t>meigim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anlain</w:t>
      </w:r>
      <w:proofErr w:type="spellEnd"/>
      <w:r w:rsidRPr="00A26A9B">
        <w:rPr>
          <w:rFonts w:cs="Arial"/>
          <w:color w:val="000000" w:themeColor="text1"/>
        </w:rPr>
        <w:t xml:space="preserve"> account.</w:t>
      </w:r>
    </w:p>
    <w:p w14:paraId="316329FA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Burremin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nuwan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paswed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en</w:t>
      </w:r>
      <w:proofErr w:type="spellEnd"/>
      <w:r w:rsidRPr="00A26A9B">
        <w:rPr>
          <w:rFonts w:cs="Arial"/>
          <w:color w:val="000000" w:themeColor="text1"/>
        </w:rPr>
        <w:t xml:space="preserve"> log in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account.</w:t>
      </w:r>
    </w:p>
    <w:p w14:paraId="444E1FB5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A26A9B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A26A9B">
        <w:rPr>
          <w:rFonts w:cs="Arial"/>
          <w:b/>
          <w:bCs/>
          <w:color w:val="000000" w:themeColor="text1"/>
        </w:rPr>
        <w:t>yu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A26A9B">
        <w:rPr>
          <w:rFonts w:cs="Arial"/>
          <w:b/>
          <w:bCs/>
          <w:color w:val="000000" w:themeColor="text1"/>
        </w:rPr>
        <w:t>nidim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A26A9B">
        <w:rPr>
          <w:rFonts w:cs="Arial"/>
          <w:b/>
          <w:bCs/>
          <w:color w:val="000000" w:themeColor="text1"/>
        </w:rPr>
        <w:t>mo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A26A9B">
        <w:rPr>
          <w:rFonts w:cs="Arial"/>
          <w:b/>
          <w:bCs/>
          <w:color w:val="000000" w:themeColor="text1"/>
        </w:rPr>
        <w:t>infomashin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or </w:t>
      </w:r>
      <w:proofErr w:type="spellStart"/>
      <w:r w:rsidRPr="00A26A9B">
        <w:rPr>
          <w:rFonts w:cs="Arial"/>
          <w:b/>
          <w:bCs/>
          <w:color w:val="000000" w:themeColor="text1"/>
        </w:rPr>
        <w:t>sambadi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A26A9B">
        <w:rPr>
          <w:rFonts w:cs="Arial"/>
          <w:b/>
          <w:bCs/>
          <w:color w:val="000000" w:themeColor="text1"/>
        </w:rPr>
        <w:t>bla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album </w:t>
      </w:r>
      <w:proofErr w:type="spellStart"/>
      <w:r w:rsidRPr="00A26A9B">
        <w:rPr>
          <w:rFonts w:cs="Arial"/>
          <w:b/>
          <w:bCs/>
          <w:color w:val="000000" w:themeColor="text1"/>
        </w:rPr>
        <w:t>yu</w:t>
      </w:r>
      <w:proofErr w:type="spellEnd"/>
      <w:r w:rsidRPr="00A26A9B">
        <w:rPr>
          <w:rFonts w:cs="Arial"/>
          <w:b/>
          <w:bCs/>
          <w:color w:val="000000" w:themeColor="text1"/>
        </w:rPr>
        <w:t>:</w:t>
      </w:r>
    </w:p>
    <w:p w14:paraId="04232BF6" w14:textId="77777777" w:rsidR="00A26A9B" w:rsidRPr="00A26A9B" w:rsidRDefault="00A26A9B" w:rsidP="00A26A9B">
      <w:pPr>
        <w:pStyle w:val="ListParagraph"/>
        <w:numPr>
          <w:ilvl w:val="0"/>
          <w:numId w:val="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Gu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servicesaustralia.gov.au/smartcard</w:t>
      </w:r>
    </w:p>
    <w:p w14:paraId="545A419A" w14:textId="77777777" w:rsidR="00A26A9B" w:rsidRPr="00A26A9B" w:rsidRDefault="00A26A9B" w:rsidP="00A26A9B">
      <w:pPr>
        <w:pStyle w:val="ListParagraph"/>
        <w:numPr>
          <w:ilvl w:val="0"/>
          <w:numId w:val="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Kollim</w:t>
      </w:r>
      <w:proofErr w:type="spellEnd"/>
      <w:r w:rsidRPr="00A26A9B">
        <w:rPr>
          <w:rFonts w:cs="Arial"/>
          <w:color w:val="000000" w:themeColor="text1"/>
        </w:rPr>
        <w:t xml:space="preserve"> 1800 252 604 (</w:t>
      </w:r>
      <w:proofErr w:type="spellStart"/>
      <w:r w:rsidRPr="00A26A9B">
        <w:rPr>
          <w:rFonts w:cs="Arial"/>
          <w:color w:val="000000" w:themeColor="text1"/>
        </w:rPr>
        <w:t>yu</w:t>
      </w:r>
      <w:proofErr w:type="spellEnd"/>
      <w:r w:rsidRPr="00A26A9B">
        <w:rPr>
          <w:rFonts w:cs="Arial"/>
          <w:color w:val="000000" w:themeColor="text1"/>
        </w:rPr>
        <w:t xml:space="preserve"> gin </w:t>
      </w:r>
      <w:proofErr w:type="spellStart"/>
      <w:r w:rsidRPr="00A26A9B">
        <w:rPr>
          <w:rFonts w:cs="Arial"/>
          <w:color w:val="000000" w:themeColor="text1"/>
        </w:rPr>
        <w:t>asgim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ba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terpreda</w:t>
      </w:r>
      <w:proofErr w:type="spellEnd"/>
      <w:r w:rsidRPr="00A26A9B">
        <w:rPr>
          <w:rFonts w:cs="Arial"/>
          <w:color w:val="000000" w:themeColor="text1"/>
        </w:rPr>
        <w:t xml:space="preserve"> if you </w:t>
      </w:r>
      <w:proofErr w:type="spellStart"/>
      <w:r w:rsidRPr="00A26A9B">
        <w:rPr>
          <w:rFonts w:cs="Arial"/>
          <w:color w:val="000000" w:themeColor="text1"/>
        </w:rPr>
        <w:t>wandim</w:t>
      </w:r>
      <w:proofErr w:type="spellEnd"/>
      <w:r w:rsidRPr="00A26A9B">
        <w:rPr>
          <w:rFonts w:cs="Arial"/>
          <w:color w:val="000000" w:themeColor="text1"/>
        </w:rPr>
        <w:t>), or</w:t>
      </w:r>
    </w:p>
    <w:p w14:paraId="2593847E" w14:textId="77777777" w:rsidR="00A26A9B" w:rsidRPr="00A26A9B" w:rsidRDefault="00A26A9B" w:rsidP="00A26A9B">
      <w:pPr>
        <w:pStyle w:val="ListParagraph"/>
        <w:numPr>
          <w:ilvl w:val="0"/>
          <w:numId w:val="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Bisid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nanga</w:t>
      </w:r>
      <w:proofErr w:type="spellEnd"/>
      <w:r w:rsidRPr="00A26A9B">
        <w:rPr>
          <w:rFonts w:cs="Arial"/>
          <w:color w:val="000000" w:themeColor="text1"/>
        </w:rPr>
        <w:t xml:space="preserve"> service centre.</w:t>
      </w:r>
    </w:p>
    <w:p w14:paraId="274E9D8E" w14:textId="77777777" w:rsidR="00A26A9B" w:rsidRPr="00A26A9B" w:rsidRDefault="00A26A9B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A26A9B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A26A9B">
        <w:rPr>
          <w:rFonts w:cs="Arial"/>
          <w:b/>
          <w:bCs/>
          <w:color w:val="000000" w:themeColor="text1"/>
        </w:rPr>
        <w:t>yu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A26A9B">
        <w:rPr>
          <w:rFonts w:cs="Arial"/>
          <w:b/>
          <w:bCs/>
          <w:color w:val="000000" w:themeColor="text1"/>
        </w:rPr>
        <w:t>garrim</w:t>
      </w:r>
      <w:proofErr w:type="spellEnd"/>
      <w:r w:rsidRPr="00A26A9B">
        <w:rPr>
          <w:rFonts w:cs="Arial"/>
          <w:b/>
          <w:bCs/>
          <w:color w:val="000000" w:themeColor="text1"/>
        </w:rPr>
        <w:t xml:space="preserve"> TCU SmartCard:</w:t>
      </w:r>
    </w:p>
    <w:p w14:paraId="0DFF2AE1" w14:textId="77777777" w:rsidR="00A26A9B" w:rsidRPr="00A26A9B" w:rsidRDefault="00A26A9B" w:rsidP="00A26A9B">
      <w:pPr>
        <w:pStyle w:val="ListParagraph"/>
        <w:numPr>
          <w:ilvl w:val="0"/>
          <w:numId w:val="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26A9B">
        <w:rPr>
          <w:rFonts w:cs="Arial"/>
          <w:color w:val="000000" w:themeColor="text1"/>
        </w:rPr>
        <w:t xml:space="preserve">Gu </w:t>
      </w:r>
      <w:proofErr w:type="spellStart"/>
      <w:r w:rsidRPr="00A26A9B">
        <w:rPr>
          <w:rFonts w:cs="Arial"/>
          <w:color w:val="000000" w:themeColor="text1"/>
        </w:rPr>
        <w:t>na</w:t>
      </w:r>
      <w:proofErr w:type="spellEnd"/>
      <w:r w:rsidRPr="00A26A9B">
        <w:rPr>
          <w:rFonts w:cs="Arial"/>
          <w:color w:val="000000" w:themeColor="text1"/>
        </w:rPr>
        <w:t xml:space="preserve"> tcu.com.au/smartcard</w:t>
      </w:r>
    </w:p>
    <w:p w14:paraId="111CA87F" w14:textId="77777777" w:rsidR="00A26A9B" w:rsidRPr="00A26A9B" w:rsidRDefault="00A26A9B" w:rsidP="00A26A9B">
      <w:pPr>
        <w:pStyle w:val="ListParagraph"/>
        <w:numPr>
          <w:ilvl w:val="0"/>
          <w:numId w:val="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A26A9B">
        <w:rPr>
          <w:rFonts w:cs="Arial"/>
          <w:color w:val="000000" w:themeColor="text1"/>
        </w:rPr>
        <w:t>Kollim</w:t>
      </w:r>
      <w:proofErr w:type="spellEnd"/>
      <w:r w:rsidRPr="00A26A9B">
        <w:rPr>
          <w:rFonts w:cs="Arial"/>
          <w:color w:val="000000" w:themeColor="text1"/>
        </w:rPr>
        <w:t xml:space="preserve"> TCU la 1800 828 232, or</w:t>
      </w:r>
    </w:p>
    <w:p w14:paraId="1378D0CE" w14:textId="77777777" w:rsidR="00A26A9B" w:rsidRPr="00A26A9B" w:rsidRDefault="00A26A9B" w:rsidP="00A26A9B">
      <w:pPr>
        <w:pStyle w:val="ListParagraph"/>
        <w:numPr>
          <w:ilvl w:val="0"/>
          <w:numId w:val="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 w:rsidRPr="00A26A9B">
        <w:rPr>
          <w:rFonts w:cs="Arial"/>
          <w:color w:val="000000" w:themeColor="text1"/>
        </w:rPr>
        <w:lastRenderedPageBreak/>
        <w:t>Bisid</w:t>
      </w:r>
      <w:proofErr w:type="spellEnd"/>
      <w:r w:rsidRPr="00A26A9B">
        <w:rPr>
          <w:rFonts w:cs="Arial"/>
          <w:color w:val="000000" w:themeColor="text1"/>
        </w:rPr>
        <w:t xml:space="preserve"> </w:t>
      </w:r>
      <w:proofErr w:type="spellStart"/>
      <w:r w:rsidRPr="00A26A9B">
        <w:rPr>
          <w:rFonts w:cs="Arial"/>
          <w:color w:val="000000" w:themeColor="text1"/>
        </w:rPr>
        <w:t>nanga</w:t>
      </w:r>
      <w:proofErr w:type="spellEnd"/>
      <w:r w:rsidRPr="00A26A9B">
        <w:rPr>
          <w:rFonts w:cs="Arial"/>
          <w:color w:val="000000" w:themeColor="text1"/>
        </w:rPr>
        <w:t xml:space="preserve"> TCU branch.</w:t>
      </w:r>
    </w:p>
    <w:p w14:paraId="67CF5D64" w14:textId="6CAA4DA1" w:rsidR="007B0256" w:rsidRPr="00AC196E" w:rsidRDefault="007B0256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6060" w14:textId="77777777" w:rsidR="00895F8B" w:rsidRDefault="00895F8B" w:rsidP="00B04ED8">
      <w:pPr>
        <w:spacing w:after="0" w:line="240" w:lineRule="auto"/>
      </w:pPr>
      <w:r>
        <w:separator/>
      </w:r>
    </w:p>
  </w:endnote>
  <w:endnote w:type="continuationSeparator" w:id="0">
    <w:p w14:paraId="479396D4" w14:textId="77777777" w:rsidR="00895F8B" w:rsidRDefault="00895F8B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BCABD" w14:textId="77777777" w:rsidR="00895F8B" w:rsidRDefault="00895F8B" w:rsidP="00B04ED8">
      <w:pPr>
        <w:spacing w:after="0" w:line="240" w:lineRule="auto"/>
      </w:pPr>
      <w:r>
        <w:separator/>
      </w:r>
    </w:p>
  </w:footnote>
  <w:footnote w:type="continuationSeparator" w:id="0">
    <w:p w14:paraId="37D0815E" w14:textId="77777777" w:rsidR="00895F8B" w:rsidRDefault="00895F8B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72950"/>
    <w:multiLevelType w:val="hybridMultilevel"/>
    <w:tmpl w:val="3968C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4447F"/>
    <w:multiLevelType w:val="hybridMultilevel"/>
    <w:tmpl w:val="E1DC4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46269"/>
    <w:multiLevelType w:val="hybridMultilevel"/>
    <w:tmpl w:val="47E80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C4480"/>
    <w:multiLevelType w:val="hybridMultilevel"/>
    <w:tmpl w:val="72908C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91810"/>
    <w:multiLevelType w:val="hybridMultilevel"/>
    <w:tmpl w:val="820A5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E3839"/>
    <w:multiLevelType w:val="hybridMultilevel"/>
    <w:tmpl w:val="FFAE4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8"/>
  </w:num>
  <w:num w:numId="2" w16cid:durableId="468977801">
    <w:abstractNumId w:val="0"/>
  </w:num>
  <w:num w:numId="3" w16cid:durableId="1006978651">
    <w:abstractNumId w:val="5"/>
  </w:num>
  <w:num w:numId="4" w16cid:durableId="1322540261">
    <w:abstractNumId w:val="9"/>
  </w:num>
  <w:num w:numId="5" w16cid:durableId="553388690">
    <w:abstractNumId w:val="3"/>
  </w:num>
  <w:num w:numId="6" w16cid:durableId="1067461763">
    <w:abstractNumId w:val="4"/>
  </w:num>
  <w:num w:numId="7" w16cid:durableId="1088648372">
    <w:abstractNumId w:val="6"/>
  </w:num>
  <w:num w:numId="8" w16cid:durableId="520093798">
    <w:abstractNumId w:val="7"/>
  </w:num>
  <w:num w:numId="9" w16cid:durableId="1024818826">
    <w:abstractNumId w:val="2"/>
  </w:num>
  <w:num w:numId="10" w16cid:durableId="1901283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5209"/>
    <w:rsid w:val="00316118"/>
    <w:rsid w:val="003B2BB8"/>
    <w:rsid w:val="003D34FF"/>
    <w:rsid w:val="003E232A"/>
    <w:rsid w:val="00402B5A"/>
    <w:rsid w:val="00434261"/>
    <w:rsid w:val="00462814"/>
    <w:rsid w:val="00471AD4"/>
    <w:rsid w:val="00493404"/>
    <w:rsid w:val="004B54CA"/>
    <w:rsid w:val="004E5CBF"/>
    <w:rsid w:val="00540A90"/>
    <w:rsid w:val="005928EB"/>
    <w:rsid w:val="005C3AA9"/>
    <w:rsid w:val="00621FC5"/>
    <w:rsid w:val="00637B02"/>
    <w:rsid w:val="00683A84"/>
    <w:rsid w:val="00693906"/>
    <w:rsid w:val="006959C9"/>
    <w:rsid w:val="006A4CE7"/>
    <w:rsid w:val="006B74EB"/>
    <w:rsid w:val="007057D7"/>
    <w:rsid w:val="00785261"/>
    <w:rsid w:val="007B0256"/>
    <w:rsid w:val="007B6193"/>
    <w:rsid w:val="007E36EF"/>
    <w:rsid w:val="0083177B"/>
    <w:rsid w:val="00895F8B"/>
    <w:rsid w:val="008973BE"/>
    <w:rsid w:val="009225F0"/>
    <w:rsid w:val="0093462C"/>
    <w:rsid w:val="00953795"/>
    <w:rsid w:val="00974189"/>
    <w:rsid w:val="00A26A9B"/>
    <w:rsid w:val="00A85D2A"/>
    <w:rsid w:val="00AC196E"/>
    <w:rsid w:val="00B04ED8"/>
    <w:rsid w:val="00B91E3E"/>
    <w:rsid w:val="00BA2DB9"/>
    <w:rsid w:val="00BD3162"/>
    <w:rsid w:val="00BE54E5"/>
    <w:rsid w:val="00BE7148"/>
    <w:rsid w:val="00BF6F8B"/>
    <w:rsid w:val="00C517E8"/>
    <w:rsid w:val="00C84DD7"/>
    <w:rsid w:val="00CA2850"/>
    <w:rsid w:val="00CB5863"/>
    <w:rsid w:val="00CD581D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2472</Characters>
  <Application>Microsoft Office Word</Application>
  <DocSecurity>0</DocSecurity>
  <Lines>62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2025-07-25T02:23:00Z</dcterms:created>
  <dcterms:modified xsi:type="dcterms:W3CDTF">2025-07-25T02:23:00Z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v=2022.1;a=SHA256;h=9167B7EC5472F9C9BA6590C4A0525D7D603F2324C68D9392D570FCE8FD4C1FE3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3a390544f03c4c429848833324eea201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9C13182D10E22EE88366EBD75087D499</vt:lpwstr>
  </property>
  <property fmtid="{D5CDD505-2E9C-101B-9397-08002B2CF9AE}" pid="32" name="PM_Hash_Salt">
    <vt:lpwstr>E870CE3399F3F45EC4AB732709B2C5F4</vt:lpwstr>
  </property>
  <property fmtid="{D5CDD505-2E9C-101B-9397-08002B2CF9AE}" pid="33" name="PM_Hash_SHA1">
    <vt:lpwstr>568C7E94E91220C36473ABD107D831BA9C6726E1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