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D8BE210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r w:rsidR="00E216BE">
        <w:rPr>
          <w:b/>
          <w:sz w:val="32"/>
        </w:rPr>
        <w:t>Yolngu Matha (Djambarrpuyngu)</w:t>
      </w:r>
    </w:p>
    <w:p w14:paraId="70C25FC6" w14:textId="38593196" w:rsidR="002D5209" w:rsidRDefault="004C0D64" w:rsidP="002D5209">
      <w:pPr>
        <w:rPr>
          <w:b/>
        </w:rPr>
      </w:pPr>
      <w:r>
        <w:rPr>
          <w:b/>
        </w:rPr>
        <w:t>Overview of</w:t>
      </w:r>
      <w:r w:rsidR="00434261">
        <w:rPr>
          <w:b/>
        </w:rPr>
        <w:t xml:space="preserve"> enhanced Income Management</w:t>
      </w:r>
      <w:r>
        <w:rPr>
          <w:b/>
        </w:rPr>
        <w:t xml:space="preserve"> videos for social media</w:t>
      </w:r>
    </w:p>
    <w:p w14:paraId="230B42CC" w14:textId="77777777" w:rsidR="004C0D64" w:rsidRPr="004C0D64" w:rsidRDefault="004C0D64" w:rsidP="004C0D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</w:rPr>
      </w:pPr>
      <w:r w:rsidRPr="004C0D64">
        <w:rPr>
          <w:b/>
        </w:rPr>
        <w:t xml:space="preserve">Need </w:t>
      </w:r>
      <w:proofErr w:type="spellStart"/>
      <w:r w:rsidRPr="004C0D64">
        <w:rPr>
          <w:b/>
        </w:rPr>
        <w:t>nhe</w:t>
      </w:r>
      <w:proofErr w:type="spellEnd"/>
      <w:r w:rsidRPr="004C0D64">
        <w:rPr>
          <w:b/>
        </w:rPr>
        <w:t xml:space="preserve"> </w:t>
      </w:r>
      <w:proofErr w:type="spellStart"/>
      <w:r w:rsidRPr="004C0D64">
        <w:rPr>
          <w:b/>
        </w:rPr>
        <w:t>guŋga’yunaraw</w:t>
      </w:r>
      <w:proofErr w:type="spellEnd"/>
      <w:r w:rsidRPr="004C0D64">
        <w:rPr>
          <w:b/>
        </w:rPr>
        <w:t xml:space="preserve"> </w:t>
      </w:r>
      <w:proofErr w:type="spellStart"/>
      <w:r w:rsidRPr="004C0D64">
        <w:rPr>
          <w:b/>
        </w:rPr>
        <w:t>nhuŋu</w:t>
      </w:r>
      <w:proofErr w:type="spellEnd"/>
      <w:r w:rsidRPr="004C0D64">
        <w:rPr>
          <w:b/>
        </w:rPr>
        <w:t xml:space="preserve"> enhanced Income Management account-</w:t>
      </w:r>
      <w:proofErr w:type="spellStart"/>
      <w:r w:rsidRPr="004C0D64">
        <w:rPr>
          <w:b/>
        </w:rPr>
        <w:t>ku</w:t>
      </w:r>
      <w:proofErr w:type="spellEnd"/>
      <w:r w:rsidRPr="004C0D64">
        <w:rPr>
          <w:b/>
        </w:rPr>
        <w:t xml:space="preserve"> ga SmartCard-</w:t>
      </w:r>
      <w:proofErr w:type="spellStart"/>
      <w:r w:rsidRPr="004C0D64">
        <w:rPr>
          <w:b/>
        </w:rPr>
        <w:t>ku</w:t>
      </w:r>
      <w:proofErr w:type="spellEnd"/>
      <w:r w:rsidRPr="004C0D64">
        <w:rPr>
          <w:b/>
        </w:rPr>
        <w:t>?</w:t>
      </w:r>
    </w:p>
    <w:p w14:paraId="020E60EF" w14:textId="77777777" w:rsidR="004C0D64" w:rsidRPr="009B18A2" w:rsidRDefault="004C0D64" w:rsidP="004C0D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Video mala ga </w:t>
      </w:r>
      <w:proofErr w:type="spellStart"/>
      <w:r>
        <w:rPr>
          <w:rFonts w:cs="Arial"/>
          <w:color w:val="000000" w:themeColor="text1"/>
        </w:rPr>
        <w:t>ŋorra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nhanŋu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guŋga’yunaraw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>:</w:t>
      </w:r>
    </w:p>
    <w:p w14:paraId="7CA9559C" w14:textId="77777777" w:rsidR="004C0D64" w:rsidRPr="00E540DB" w:rsidRDefault="004C0D64" w:rsidP="004C0D64">
      <w:pPr>
        <w:pStyle w:val="ListParagraph"/>
        <w:numPr>
          <w:ilvl w:val="0"/>
          <w:numId w:val="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activate-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SmartCard-</w:t>
      </w:r>
      <w:proofErr w:type="spellStart"/>
      <w:r>
        <w:rPr>
          <w:rFonts w:cs="Arial"/>
          <w:color w:val="000000" w:themeColor="text1"/>
        </w:rPr>
        <w:t>ku</w:t>
      </w:r>
      <w:proofErr w:type="spellEnd"/>
    </w:p>
    <w:p w14:paraId="07464900" w14:textId="77777777" w:rsidR="004C0D64" w:rsidRPr="00E540DB" w:rsidRDefault="004C0D64" w:rsidP="004C0D64">
      <w:pPr>
        <w:pStyle w:val="ListParagraph"/>
        <w:numPr>
          <w:ilvl w:val="0"/>
          <w:numId w:val="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set up, log in-</w:t>
      </w:r>
      <w:proofErr w:type="spellStart"/>
      <w:r>
        <w:rPr>
          <w:rFonts w:cs="Arial"/>
          <w:color w:val="000000" w:themeColor="text1"/>
        </w:rPr>
        <w:t>gu</w:t>
      </w:r>
      <w:proofErr w:type="spellEnd"/>
      <w:r>
        <w:rPr>
          <w:rFonts w:cs="Arial"/>
          <w:color w:val="000000" w:themeColor="text1"/>
        </w:rPr>
        <w:t xml:space="preserve">, ga </w:t>
      </w:r>
      <w:proofErr w:type="spellStart"/>
      <w:r>
        <w:rPr>
          <w:rFonts w:cs="Arial"/>
          <w:color w:val="000000" w:themeColor="text1"/>
        </w:rPr>
        <w:t>bäkiw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app ga online account-</w:t>
      </w:r>
      <w:proofErr w:type="spellStart"/>
      <w:r>
        <w:rPr>
          <w:rFonts w:cs="Arial"/>
          <w:color w:val="000000" w:themeColor="text1"/>
        </w:rPr>
        <w:t>ku</w:t>
      </w:r>
      <w:proofErr w:type="spellEnd"/>
    </w:p>
    <w:p w14:paraId="2E6B2AD7" w14:textId="77777777" w:rsidR="004C0D64" w:rsidRPr="00EB67C6" w:rsidRDefault="004C0D64" w:rsidP="004C0D64">
      <w:pPr>
        <w:pStyle w:val="ListParagraph"/>
        <w:numPr>
          <w:ilvl w:val="0"/>
          <w:numId w:val="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maḻŋ’maranharaw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account balance-</w:t>
      </w:r>
      <w:proofErr w:type="spellStart"/>
      <w:r>
        <w:rPr>
          <w:rFonts w:cs="Arial"/>
          <w:color w:val="000000" w:themeColor="text1"/>
        </w:rPr>
        <w:t>ku</w:t>
      </w:r>
      <w:proofErr w:type="spellEnd"/>
    </w:p>
    <w:p w14:paraId="60574987" w14:textId="77777777" w:rsidR="004C0D64" w:rsidRPr="00E125BD" w:rsidRDefault="004C0D64" w:rsidP="004C0D64">
      <w:pPr>
        <w:pStyle w:val="ListParagraph"/>
        <w:numPr>
          <w:ilvl w:val="0"/>
          <w:numId w:val="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wuŋuḻi’yunaraw</w:t>
      </w:r>
      <w:proofErr w:type="spellEnd"/>
      <w:r>
        <w:rPr>
          <w:rFonts w:cs="Arial"/>
          <w:color w:val="000000" w:themeColor="text1"/>
        </w:rPr>
        <w:t xml:space="preserve"> payments-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 xml:space="preserve">, transfer-w </w:t>
      </w:r>
      <w:proofErr w:type="spellStart"/>
      <w:r>
        <w:rPr>
          <w:rFonts w:cs="Arial"/>
          <w:color w:val="000000" w:themeColor="text1"/>
        </w:rPr>
        <w:t>rrupiyaw</w:t>
      </w:r>
      <w:proofErr w:type="spellEnd"/>
      <w:r>
        <w:rPr>
          <w:rFonts w:cs="Arial"/>
          <w:color w:val="000000" w:themeColor="text1"/>
        </w:rPr>
        <w:t xml:space="preserve"> ga set up direct debits-</w:t>
      </w:r>
      <w:proofErr w:type="spellStart"/>
      <w:r>
        <w:rPr>
          <w:rFonts w:cs="Arial"/>
          <w:color w:val="000000" w:themeColor="text1"/>
        </w:rPr>
        <w:t>ku</w:t>
      </w:r>
      <w:proofErr w:type="spellEnd"/>
    </w:p>
    <w:p w14:paraId="0FACAE91" w14:textId="77777777" w:rsidR="004C0D64" w:rsidRPr="002A6DD6" w:rsidRDefault="004C0D64" w:rsidP="004C0D64">
      <w:pPr>
        <w:pStyle w:val="ListParagraph"/>
        <w:numPr>
          <w:ilvl w:val="0"/>
          <w:numId w:val="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on-</w:t>
      </w:r>
      <w:proofErr w:type="spellStart"/>
      <w:r>
        <w:rPr>
          <w:rFonts w:cs="Arial"/>
          <w:color w:val="000000" w:themeColor="text1"/>
        </w:rPr>
        <w:t>gunharaw</w:t>
      </w:r>
      <w:proofErr w:type="spellEnd"/>
      <w:r>
        <w:rPr>
          <w:rFonts w:cs="Arial"/>
          <w:color w:val="000000" w:themeColor="text1"/>
        </w:rPr>
        <w:t xml:space="preserve"> tap to pay wo off-</w:t>
      </w:r>
      <w:proofErr w:type="spellStart"/>
      <w:r>
        <w:rPr>
          <w:rFonts w:cs="Arial"/>
          <w:color w:val="000000" w:themeColor="text1"/>
        </w:rPr>
        <w:t>gunharaw</w:t>
      </w:r>
      <w:proofErr w:type="spellEnd"/>
    </w:p>
    <w:p w14:paraId="6EB1A114" w14:textId="77777777" w:rsidR="004C0D64" w:rsidRPr="0036644C" w:rsidRDefault="004C0D64" w:rsidP="004C0D64">
      <w:pPr>
        <w:pStyle w:val="ListParagraph"/>
        <w:numPr>
          <w:ilvl w:val="0"/>
          <w:numId w:val="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keep </w:t>
      </w:r>
      <w:proofErr w:type="spellStart"/>
      <w:r>
        <w:rPr>
          <w:rFonts w:cs="Arial"/>
          <w:color w:val="000000" w:themeColor="text1"/>
        </w:rPr>
        <w:t>dhuka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 xml:space="preserve"> safe.</w:t>
      </w:r>
    </w:p>
    <w:p w14:paraId="2F7D6325" w14:textId="77777777" w:rsidR="004C0D64" w:rsidRPr="009B18A2" w:rsidRDefault="004C0D64" w:rsidP="004C0D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nhanŋu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videos-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 xml:space="preserve"> mala </w:t>
      </w:r>
      <w:proofErr w:type="spellStart"/>
      <w:r>
        <w:rPr>
          <w:rFonts w:cs="Arial"/>
          <w:color w:val="000000" w:themeColor="text1"/>
        </w:rPr>
        <w:t>dhiyal</w:t>
      </w:r>
      <w:proofErr w:type="spellEnd"/>
      <w:r>
        <w:rPr>
          <w:rFonts w:cs="Arial"/>
          <w:color w:val="000000" w:themeColor="text1"/>
        </w:rPr>
        <w:t xml:space="preserve"> servicesaustralia.gov.au/smartcard ga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bulu</w:t>
      </w:r>
      <w:proofErr w:type="spellEnd"/>
      <w:r>
        <w:rPr>
          <w:rFonts w:cs="Arial"/>
          <w:color w:val="000000" w:themeColor="text1"/>
        </w:rPr>
        <w:t xml:space="preserve"> need </w:t>
      </w:r>
      <w:proofErr w:type="spellStart"/>
      <w:r>
        <w:rPr>
          <w:rFonts w:cs="Arial"/>
          <w:color w:val="000000" w:themeColor="text1"/>
        </w:rPr>
        <w:t>guŋga’yunaraw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riŋimap</w:t>
      </w:r>
      <w:proofErr w:type="spellEnd"/>
      <w:r>
        <w:rPr>
          <w:rFonts w:cs="Arial"/>
          <w:color w:val="000000" w:themeColor="text1"/>
        </w:rPr>
        <w:t xml:space="preserve"> 1800 252 604-lil.</w:t>
      </w:r>
    </w:p>
    <w:p w14:paraId="67CF5D64" w14:textId="60D2EFEB" w:rsidR="007B0256" w:rsidRPr="00AC196E" w:rsidRDefault="004C0D64" w:rsidP="004C0D6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ŋayatham</w:t>
      </w:r>
      <w:proofErr w:type="spellEnd"/>
      <w:r>
        <w:rPr>
          <w:rFonts w:cs="Arial"/>
          <w:color w:val="000000" w:themeColor="text1"/>
        </w:rPr>
        <w:t xml:space="preserve"> Traditional Credit Union SmartCard,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riŋimap</w:t>
      </w:r>
      <w:proofErr w:type="spellEnd"/>
      <w:r>
        <w:rPr>
          <w:rFonts w:cs="Arial"/>
          <w:color w:val="000000" w:themeColor="text1"/>
        </w:rPr>
        <w:t xml:space="preserve"> 1800 828 232-lil wo visit TCU branch.</w:t>
      </w:r>
    </w:p>
    <w:sectPr w:rsidR="007B0256" w:rsidRPr="00AC1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2DF2F" w14:textId="77777777" w:rsidR="00FD4E25" w:rsidRDefault="00FD4E25" w:rsidP="00B04ED8">
      <w:pPr>
        <w:spacing w:after="0" w:line="240" w:lineRule="auto"/>
      </w:pPr>
      <w:r>
        <w:separator/>
      </w:r>
    </w:p>
  </w:endnote>
  <w:endnote w:type="continuationSeparator" w:id="0">
    <w:p w14:paraId="496A3DA5" w14:textId="77777777" w:rsidR="00FD4E25" w:rsidRDefault="00FD4E25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1643C" w14:textId="77777777" w:rsidR="00FD4E25" w:rsidRDefault="00FD4E25" w:rsidP="00B04ED8">
      <w:pPr>
        <w:spacing w:after="0" w:line="240" w:lineRule="auto"/>
      </w:pPr>
      <w:r>
        <w:separator/>
      </w:r>
    </w:p>
  </w:footnote>
  <w:footnote w:type="continuationSeparator" w:id="0">
    <w:p w14:paraId="682AE732" w14:textId="77777777" w:rsidR="00FD4E25" w:rsidRDefault="00FD4E25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2"/>
  </w:num>
  <w:num w:numId="2" w16cid:durableId="468977801">
    <w:abstractNumId w:val="0"/>
  </w:num>
  <w:num w:numId="3" w16cid:durableId="1006978651">
    <w:abstractNumId w:val="1"/>
  </w:num>
  <w:num w:numId="4" w16cid:durableId="132254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1E630D"/>
    <w:rsid w:val="00284DC9"/>
    <w:rsid w:val="002D5209"/>
    <w:rsid w:val="00316118"/>
    <w:rsid w:val="003B2BB8"/>
    <w:rsid w:val="003D34FF"/>
    <w:rsid w:val="00402B5A"/>
    <w:rsid w:val="00434261"/>
    <w:rsid w:val="00471AD4"/>
    <w:rsid w:val="00493404"/>
    <w:rsid w:val="004B54CA"/>
    <w:rsid w:val="004C0D64"/>
    <w:rsid w:val="004E5CBF"/>
    <w:rsid w:val="005C3AA9"/>
    <w:rsid w:val="005D24E8"/>
    <w:rsid w:val="00621FC5"/>
    <w:rsid w:val="00637B02"/>
    <w:rsid w:val="00683A84"/>
    <w:rsid w:val="00693906"/>
    <w:rsid w:val="006959C9"/>
    <w:rsid w:val="006A4CE7"/>
    <w:rsid w:val="007057D7"/>
    <w:rsid w:val="00785261"/>
    <w:rsid w:val="007B0256"/>
    <w:rsid w:val="007B6193"/>
    <w:rsid w:val="007E36EF"/>
    <w:rsid w:val="0083177B"/>
    <w:rsid w:val="008973BE"/>
    <w:rsid w:val="009225F0"/>
    <w:rsid w:val="0093462C"/>
    <w:rsid w:val="00953795"/>
    <w:rsid w:val="00972464"/>
    <w:rsid w:val="00974189"/>
    <w:rsid w:val="00A85D2A"/>
    <w:rsid w:val="00AC196E"/>
    <w:rsid w:val="00B04ED8"/>
    <w:rsid w:val="00B91E3E"/>
    <w:rsid w:val="00BA2DB9"/>
    <w:rsid w:val="00BD3162"/>
    <w:rsid w:val="00BE54E5"/>
    <w:rsid w:val="00BE7148"/>
    <w:rsid w:val="00C517E8"/>
    <w:rsid w:val="00C84DD7"/>
    <w:rsid w:val="00CA2850"/>
    <w:rsid w:val="00CB5863"/>
    <w:rsid w:val="00CD581D"/>
    <w:rsid w:val="00DA243A"/>
    <w:rsid w:val="00E216BE"/>
    <w:rsid w:val="00E273E4"/>
    <w:rsid w:val="00F30AFE"/>
    <w:rsid w:val="00FD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701</Characters>
  <Application>Microsoft Office Word</Application>
  <DocSecurity>0</DocSecurity>
  <Lines>17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2</cp:revision>
  <dcterms:created xsi:type="dcterms:W3CDTF">2025-07-25T02:32:00Z</dcterms:created>
  <dcterms:modified xsi:type="dcterms:W3CDTF">2025-07-25T02:32:00Z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v=2022.1;a=SHA256;h=7920CC02609D8D709BA621FCF54CE0B65135BDDCC24A563646B65DC452C9A539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d0ef4b8c9e8c46aea301e21c8597d12a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5C2B037BB48AF03518218A64C72855B8</vt:lpwstr>
  </property>
  <property fmtid="{D5CDD505-2E9C-101B-9397-08002B2CF9AE}" pid="32" name="PM_Hash_Salt">
    <vt:lpwstr>EAA2CD240E278B3CD8711AF1C8224995</vt:lpwstr>
  </property>
  <property fmtid="{D5CDD505-2E9C-101B-9397-08002B2CF9AE}" pid="33" name="PM_Hash_SHA1">
    <vt:lpwstr>D9D81C1EFE2C1EA6383C57661AEBC51A69BA7612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