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7E1D3" w14:textId="77777777" w:rsidR="002D5209" w:rsidRDefault="002D5209" w:rsidP="002D5209">
      <w:r>
        <w:rPr>
          <w:rFonts w:ascii="Times New Roman"/>
          <w:noProof/>
          <w:sz w:val="20"/>
          <w:lang w:eastAsia="en-AU"/>
        </w:rPr>
        <w:drawing>
          <wp:inline distT="0" distB="0" distL="0" distR="0" wp14:anchorId="4532A854" wp14:editId="437087B7">
            <wp:extent cx="3143249" cy="754379"/>
            <wp:effectExtent l="0" t="0" r="0" b="0"/>
            <wp:docPr id="1" name="image1.png" descr="Australian Government,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F00BF" w14:textId="77777777" w:rsidR="002D5209" w:rsidRDefault="002D5209" w:rsidP="002D5209"/>
    <w:p w14:paraId="3C3C4F7E" w14:textId="384D4310" w:rsidR="002D5209" w:rsidRPr="00802365" w:rsidRDefault="002D5209" w:rsidP="002D5209">
      <w:pPr>
        <w:rPr>
          <w:b/>
          <w:sz w:val="32"/>
        </w:rPr>
      </w:pPr>
      <w:r w:rsidRPr="00802365">
        <w:rPr>
          <w:b/>
          <w:sz w:val="32"/>
        </w:rPr>
        <w:t>Translated Script</w:t>
      </w:r>
      <w:r>
        <w:rPr>
          <w:b/>
          <w:sz w:val="32"/>
        </w:rPr>
        <w:t xml:space="preserve"> – </w:t>
      </w:r>
      <w:proofErr w:type="spellStart"/>
      <w:r w:rsidR="00BD3162">
        <w:rPr>
          <w:b/>
          <w:sz w:val="32"/>
        </w:rPr>
        <w:t>Eastside</w:t>
      </w:r>
      <w:proofErr w:type="spellEnd"/>
      <w:r w:rsidR="00BD3162">
        <w:rPr>
          <w:b/>
          <w:sz w:val="32"/>
        </w:rPr>
        <w:t xml:space="preserve"> Kriol</w:t>
      </w:r>
    </w:p>
    <w:p w14:paraId="70C25FC6" w14:textId="1F331AB5" w:rsidR="002D5209" w:rsidRDefault="00462814" w:rsidP="002D5209">
      <w:pPr>
        <w:rPr>
          <w:b/>
        </w:rPr>
      </w:pPr>
      <w:r>
        <w:rPr>
          <w:b/>
        </w:rPr>
        <w:t>Overview of enhanced Income Management videos for social media</w:t>
      </w:r>
    </w:p>
    <w:p w14:paraId="26CAC9CF" w14:textId="77777777" w:rsidR="00462814" w:rsidRPr="00462814" w:rsidRDefault="00462814" w:rsidP="003E232A">
      <w:pPr>
        <w:spacing w:before="240" w:after="160"/>
        <w:contextualSpacing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</w:rPr>
      </w:pPr>
      <w:r w:rsidRPr="00462814">
        <w:rPr>
          <w:b/>
        </w:rPr>
        <w:t xml:space="preserve">Maiti </w:t>
      </w:r>
      <w:proofErr w:type="spellStart"/>
      <w:r w:rsidRPr="00462814">
        <w:rPr>
          <w:b/>
        </w:rPr>
        <w:t>yu</w:t>
      </w:r>
      <w:proofErr w:type="spellEnd"/>
      <w:r w:rsidRPr="00462814">
        <w:rPr>
          <w:b/>
        </w:rPr>
        <w:t xml:space="preserve"> </w:t>
      </w:r>
      <w:proofErr w:type="spellStart"/>
      <w:r w:rsidRPr="00462814">
        <w:rPr>
          <w:b/>
        </w:rPr>
        <w:t>nidim</w:t>
      </w:r>
      <w:proofErr w:type="spellEnd"/>
      <w:r w:rsidRPr="00462814">
        <w:rPr>
          <w:b/>
        </w:rPr>
        <w:t xml:space="preserve"> </w:t>
      </w:r>
      <w:proofErr w:type="spellStart"/>
      <w:r w:rsidRPr="00462814">
        <w:rPr>
          <w:b/>
        </w:rPr>
        <w:t>sambadi</w:t>
      </w:r>
      <w:proofErr w:type="spellEnd"/>
      <w:r w:rsidRPr="00462814">
        <w:rPr>
          <w:b/>
        </w:rPr>
        <w:t xml:space="preserve"> album </w:t>
      </w:r>
      <w:proofErr w:type="spellStart"/>
      <w:r w:rsidRPr="00462814">
        <w:rPr>
          <w:b/>
        </w:rPr>
        <w:t>yu</w:t>
      </w:r>
      <w:proofErr w:type="spellEnd"/>
      <w:r w:rsidRPr="00462814">
        <w:rPr>
          <w:b/>
        </w:rPr>
        <w:t xml:space="preserve"> </w:t>
      </w:r>
      <w:proofErr w:type="spellStart"/>
      <w:r w:rsidRPr="00462814">
        <w:rPr>
          <w:b/>
        </w:rPr>
        <w:t>garra</w:t>
      </w:r>
      <w:proofErr w:type="spellEnd"/>
      <w:r w:rsidRPr="00462814">
        <w:rPr>
          <w:b/>
        </w:rPr>
        <w:t xml:space="preserve"> </w:t>
      </w:r>
      <w:proofErr w:type="spellStart"/>
      <w:r w:rsidRPr="00462814">
        <w:rPr>
          <w:b/>
        </w:rPr>
        <w:t>yu</w:t>
      </w:r>
      <w:proofErr w:type="spellEnd"/>
      <w:r w:rsidRPr="00462814">
        <w:rPr>
          <w:b/>
        </w:rPr>
        <w:t xml:space="preserve"> enhanced Income Management account or SmartCard?</w:t>
      </w:r>
    </w:p>
    <w:p w14:paraId="4CACCED5" w14:textId="77777777" w:rsidR="00462814" w:rsidRDefault="00462814" w:rsidP="003E232A">
      <w:pPr>
        <w:spacing w:before="24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Yu gin </w:t>
      </w:r>
      <w:proofErr w:type="spellStart"/>
      <w:r>
        <w:rPr>
          <w:rFonts w:cs="Arial"/>
          <w:color w:val="000000" w:themeColor="text1"/>
        </w:rPr>
        <w:t>luginat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bidio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bla</w:t>
      </w:r>
      <w:proofErr w:type="spellEnd"/>
      <w:r>
        <w:rPr>
          <w:rFonts w:cs="Arial"/>
          <w:color w:val="000000" w:themeColor="text1"/>
        </w:rPr>
        <w:t xml:space="preserve"> album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>:</w:t>
      </w:r>
    </w:p>
    <w:p w14:paraId="1C87A9E8" w14:textId="77777777" w:rsidR="00462814" w:rsidRDefault="00462814" w:rsidP="00462814">
      <w:pPr>
        <w:pStyle w:val="ListParagraph"/>
        <w:numPr>
          <w:ilvl w:val="0"/>
          <w:numId w:val="4"/>
        </w:numPr>
        <w:spacing w:after="160" w:line="240" w:lineRule="auto"/>
        <w:ind w:left="714" w:hanging="357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activate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SmartCard</w:t>
      </w:r>
    </w:p>
    <w:p w14:paraId="1B8DEBAC" w14:textId="77777777" w:rsidR="00462814" w:rsidRDefault="00462814" w:rsidP="00462814">
      <w:pPr>
        <w:pStyle w:val="ListParagraph"/>
        <w:numPr>
          <w:ilvl w:val="0"/>
          <w:numId w:val="4"/>
        </w:numPr>
        <w:spacing w:after="160" w:line="240" w:lineRule="auto"/>
        <w:ind w:left="714" w:hanging="357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statap</w:t>
      </w:r>
      <w:proofErr w:type="spellEnd"/>
      <w:r>
        <w:rPr>
          <w:rFonts w:cs="Arial"/>
          <w:color w:val="000000" w:themeColor="text1"/>
        </w:rPr>
        <w:t xml:space="preserve">, log in, </w:t>
      </w:r>
      <w:proofErr w:type="spellStart"/>
      <w:r>
        <w:rPr>
          <w:rFonts w:cs="Arial"/>
          <w:color w:val="000000" w:themeColor="text1"/>
        </w:rPr>
        <w:t>en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yujim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app </w:t>
      </w:r>
      <w:proofErr w:type="spellStart"/>
      <w:r>
        <w:rPr>
          <w:rFonts w:cs="Arial"/>
          <w:color w:val="000000" w:themeColor="text1"/>
        </w:rPr>
        <w:t>en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anlain</w:t>
      </w:r>
      <w:proofErr w:type="spellEnd"/>
      <w:r>
        <w:rPr>
          <w:rFonts w:cs="Arial"/>
          <w:color w:val="000000" w:themeColor="text1"/>
        </w:rPr>
        <w:t xml:space="preserve"> account</w:t>
      </w:r>
    </w:p>
    <w:p w14:paraId="2E96D66A" w14:textId="77777777" w:rsidR="00462814" w:rsidRDefault="00462814" w:rsidP="00462814">
      <w:pPr>
        <w:pStyle w:val="ListParagraph"/>
        <w:numPr>
          <w:ilvl w:val="0"/>
          <w:numId w:val="4"/>
        </w:numPr>
        <w:spacing w:after="160" w:line="240" w:lineRule="auto"/>
        <w:ind w:left="714" w:hanging="357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tjeck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account </w:t>
      </w:r>
      <w:proofErr w:type="spellStart"/>
      <w:r>
        <w:rPr>
          <w:rFonts w:cs="Arial"/>
          <w:color w:val="000000" w:themeColor="text1"/>
        </w:rPr>
        <w:t>balans</w:t>
      </w:r>
      <w:proofErr w:type="spellEnd"/>
    </w:p>
    <w:p w14:paraId="6BAC6B6F" w14:textId="77777777" w:rsidR="00462814" w:rsidRDefault="00462814" w:rsidP="00462814">
      <w:pPr>
        <w:pStyle w:val="ListParagraph"/>
        <w:numPr>
          <w:ilvl w:val="0"/>
          <w:numId w:val="4"/>
        </w:numPr>
        <w:spacing w:after="160" w:line="240" w:lineRule="auto"/>
        <w:ind w:left="714" w:hanging="357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meigim</w:t>
      </w:r>
      <w:proofErr w:type="spellEnd"/>
      <w:r>
        <w:rPr>
          <w:rFonts w:cs="Arial"/>
          <w:color w:val="000000" w:themeColor="text1"/>
        </w:rPr>
        <w:t xml:space="preserve"> payment, transfer mani, </w:t>
      </w:r>
      <w:proofErr w:type="spellStart"/>
      <w:r>
        <w:rPr>
          <w:rFonts w:cs="Arial"/>
          <w:color w:val="000000" w:themeColor="text1"/>
        </w:rPr>
        <w:t>en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setap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direk</w:t>
      </w:r>
      <w:proofErr w:type="spellEnd"/>
      <w:r>
        <w:rPr>
          <w:rFonts w:cs="Arial"/>
          <w:color w:val="000000" w:themeColor="text1"/>
        </w:rPr>
        <w:t xml:space="preserve"> debit</w:t>
      </w:r>
    </w:p>
    <w:p w14:paraId="50A273BD" w14:textId="77777777" w:rsidR="00462814" w:rsidRDefault="00462814" w:rsidP="00462814">
      <w:pPr>
        <w:pStyle w:val="ListParagraph"/>
        <w:numPr>
          <w:ilvl w:val="0"/>
          <w:numId w:val="4"/>
        </w:numPr>
        <w:spacing w:after="160" w:line="240" w:lineRule="auto"/>
        <w:ind w:left="714" w:hanging="357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turnim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proofErr w:type="gramStart"/>
      <w:r>
        <w:rPr>
          <w:rFonts w:cs="Arial"/>
          <w:color w:val="000000" w:themeColor="text1"/>
        </w:rPr>
        <w:t>an</w:t>
      </w:r>
      <w:proofErr w:type="spellEnd"/>
      <w:r>
        <w:rPr>
          <w:rFonts w:cs="Arial"/>
          <w:color w:val="000000" w:themeColor="text1"/>
        </w:rPr>
        <w:t xml:space="preserve"> or</w:t>
      </w:r>
      <w:proofErr w:type="gramEnd"/>
      <w:r>
        <w:rPr>
          <w:rFonts w:cs="Arial"/>
          <w:color w:val="000000" w:themeColor="text1"/>
        </w:rPr>
        <w:t xml:space="preserve"> off </w:t>
      </w:r>
      <w:proofErr w:type="spellStart"/>
      <w:r>
        <w:rPr>
          <w:rFonts w:cs="Arial"/>
          <w:color w:val="000000" w:themeColor="text1"/>
        </w:rPr>
        <w:t>tep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bla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pei</w:t>
      </w:r>
      <w:proofErr w:type="spellEnd"/>
    </w:p>
    <w:p w14:paraId="033F0197" w14:textId="77777777" w:rsidR="00462814" w:rsidRDefault="00462814" w:rsidP="00462814">
      <w:pPr>
        <w:pStyle w:val="ListParagraph"/>
        <w:numPr>
          <w:ilvl w:val="0"/>
          <w:numId w:val="4"/>
        </w:numPr>
        <w:spacing w:after="160" w:line="240" w:lineRule="auto"/>
        <w:ind w:left="714" w:hanging="357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kibum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mani seif wan.</w:t>
      </w:r>
    </w:p>
    <w:p w14:paraId="232CAEDC" w14:textId="77777777" w:rsidR="00462814" w:rsidRDefault="00462814" w:rsidP="00462814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Yu gin </w:t>
      </w:r>
      <w:proofErr w:type="spellStart"/>
      <w:r>
        <w:rPr>
          <w:rFonts w:cs="Arial"/>
          <w:color w:val="000000" w:themeColor="text1"/>
        </w:rPr>
        <w:t>luk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dislot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bidio</w:t>
      </w:r>
      <w:proofErr w:type="spellEnd"/>
      <w:r>
        <w:rPr>
          <w:rFonts w:cs="Arial"/>
          <w:color w:val="000000" w:themeColor="text1"/>
        </w:rPr>
        <w:t xml:space="preserve"> la servicesaustralia.gov.au/smartcard </w:t>
      </w:r>
      <w:proofErr w:type="spellStart"/>
      <w:r>
        <w:rPr>
          <w:rFonts w:cs="Arial"/>
          <w:color w:val="000000" w:themeColor="text1"/>
        </w:rPr>
        <w:t>en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ip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still </w:t>
      </w:r>
      <w:proofErr w:type="spellStart"/>
      <w:r>
        <w:rPr>
          <w:rFonts w:cs="Arial"/>
          <w:color w:val="000000" w:themeColor="text1"/>
        </w:rPr>
        <w:t>nidim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sambadi</w:t>
      </w:r>
      <w:proofErr w:type="spellEnd"/>
      <w:r>
        <w:rPr>
          <w:rFonts w:cs="Arial"/>
          <w:color w:val="000000" w:themeColor="text1"/>
        </w:rPr>
        <w:t xml:space="preserve"> album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kollim</w:t>
      </w:r>
      <w:proofErr w:type="spellEnd"/>
      <w:r>
        <w:rPr>
          <w:rFonts w:cs="Arial"/>
          <w:color w:val="000000" w:themeColor="text1"/>
        </w:rPr>
        <w:t xml:space="preserve"> 1800 252 604.</w:t>
      </w:r>
    </w:p>
    <w:p w14:paraId="67CF5D64" w14:textId="332EFA39" w:rsidR="007B0256" w:rsidRPr="00AC196E" w:rsidRDefault="00462814" w:rsidP="00462814">
      <w:pPr>
        <w:spacing w:after="160" w:line="23" w:lineRule="atLeast"/>
        <w:rPr>
          <w:rFonts w:cs="Arial"/>
        </w:rPr>
      </w:pPr>
      <w:r>
        <w:rPr>
          <w:rFonts w:cs="Arial"/>
          <w:color w:val="000000" w:themeColor="text1"/>
        </w:rPr>
        <w:t xml:space="preserve">Ip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garrim</w:t>
      </w:r>
      <w:proofErr w:type="spellEnd"/>
      <w:r>
        <w:rPr>
          <w:rFonts w:cs="Arial"/>
          <w:color w:val="000000" w:themeColor="text1"/>
        </w:rPr>
        <w:t xml:space="preserve"> a Traditional Credit Union SmartCard,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gin </w:t>
      </w:r>
      <w:proofErr w:type="spellStart"/>
      <w:r>
        <w:rPr>
          <w:rFonts w:cs="Arial"/>
          <w:color w:val="000000" w:themeColor="text1"/>
        </w:rPr>
        <w:t>kollim</w:t>
      </w:r>
      <w:proofErr w:type="spellEnd"/>
      <w:r>
        <w:rPr>
          <w:rFonts w:cs="Arial"/>
          <w:color w:val="000000" w:themeColor="text1"/>
        </w:rPr>
        <w:t xml:space="preserve"> 1800 828 232 or </w:t>
      </w:r>
      <w:proofErr w:type="spellStart"/>
      <w:r>
        <w:rPr>
          <w:rFonts w:cs="Arial"/>
          <w:color w:val="000000" w:themeColor="text1"/>
        </w:rPr>
        <w:t>bisid</w:t>
      </w:r>
      <w:proofErr w:type="spellEnd"/>
      <w:r>
        <w:rPr>
          <w:rFonts w:cs="Arial"/>
          <w:color w:val="000000" w:themeColor="text1"/>
        </w:rPr>
        <w:t xml:space="preserve"> TCU branch.</w:t>
      </w:r>
    </w:p>
    <w:sectPr w:rsidR="007B0256" w:rsidRPr="00AC19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6729A" w14:textId="77777777" w:rsidR="007F1896" w:rsidRDefault="007F1896" w:rsidP="00B04ED8">
      <w:pPr>
        <w:spacing w:after="0" w:line="240" w:lineRule="auto"/>
      </w:pPr>
      <w:r>
        <w:separator/>
      </w:r>
    </w:p>
  </w:endnote>
  <w:endnote w:type="continuationSeparator" w:id="0">
    <w:p w14:paraId="087E632D" w14:textId="77777777" w:rsidR="007F1896" w:rsidRDefault="007F1896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E0F06" w14:textId="77777777"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E97EB" w14:textId="77777777"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E5A5F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47096" w14:textId="77777777" w:rsidR="007F1896" w:rsidRDefault="007F1896" w:rsidP="00B04ED8">
      <w:pPr>
        <w:spacing w:after="0" w:line="240" w:lineRule="auto"/>
      </w:pPr>
      <w:r>
        <w:separator/>
      </w:r>
    </w:p>
  </w:footnote>
  <w:footnote w:type="continuationSeparator" w:id="0">
    <w:p w14:paraId="0E63A45E" w14:textId="77777777" w:rsidR="007F1896" w:rsidRDefault="007F1896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3B2B0" w14:textId="77777777"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CEB52" w14:textId="77777777"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8016D" w14:textId="77777777" w:rsidR="00B04ED8" w:rsidRDefault="00B0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81276D"/>
    <w:multiLevelType w:val="hybridMultilevel"/>
    <w:tmpl w:val="875C6B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7A4EEB"/>
    <w:multiLevelType w:val="hybridMultilevel"/>
    <w:tmpl w:val="B39033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C56C09"/>
    <w:multiLevelType w:val="hybridMultilevel"/>
    <w:tmpl w:val="DE7CE4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6E496E"/>
    <w:multiLevelType w:val="hybridMultilevel"/>
    <w:tmpl w:val="938CE3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2875925">
    <w:abstractNumId w:val="2"/>
  </w:num>
  <w:num w:numId="2" w16cid:durableId="468977801">
    <w:abstractNumId w:val="0"/>
  </w:num>
  <w:num w:numId="3" w16cid:durableId="1006978651">
    <w:abstractNumId w:val="1"/>
  </w:num>
  <w:num w:numId="4" w16cid:durableId="13225402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209"/>
    <w:rsid w:val="00005633"/>
    <w:rsid w:val="000163F9"/>
    <w:rsid w:val="001E630D"/>
    <w:rsid w:val="00284DC9"/>
    <w:rsid w:val="002D5209"/>
    <w:rsid w:val="00316118"/>
    <w:rsid w:val="003B2BB8"/>
    <w:rsid w:val="003D34FF"/>
    <w:rsid w:val="003E232A"/>
    <w:rsid w:val="00402B5A"/>
    <w:rsid w:val="00434261"/>
    <w:rsid w:val="00462814"/>
    <w:rsid w:val="00471AD4"/>
    <w:rsid w:val="00493404"/>
    <w:rsid w:val="004B54CA"/>
    <w:rsid w:val="004E5CBF"/>
    <w:rsid w:val="005C3AA9"/>
    <w:rsid w:val="00621FC5"/>
    <w:rsid w:val="00637B02"/>
    <w:rsid w:val="00683A84"/>
    <w:rsid w:val="00693906"/>
    <w:rsid w:val="006959C9"/>
    <w:rsid w:val="006A4CE7"/>
    <w:rsid w:val="007057D7"/>
    <w:rsid w:val="00785261"/>
    <w:rsid w:val="007B0256"/>
    <w:rsid w:val="007B6193"/>
    <w:rsid w:val="007E36EF"/>
    <w:rsid w:val="007F1896"/>
    <w:rsid w:val="0083177B"/>
    <w:rsid w:val="008973BE"/>
    <w:rsid w:val="009225F0"/>
    <w:rsid w:val="0093462C"/>
    <w:rsid w:val="00953795"/>
    <w:rsid w:val="00974189"/>
    <w:rsid w:val="00A85D2A"/>
    <w:rsid w:val="00AC196E"/>
    <w:rsid w:val="00B04ED8"/>
    <w:rsid w:val="00B91E3E"/>
    <w:rsid w:val="00BA2DB9"/>
    <w:rsid w:val="00BD3162"/>
    <w:rsid w:val="00BE54E5"/>
    <w:rsid w:val="00BE7148"/>
    <w:rsid w:val="00C517E8"/>
    <w:rsid w:val="00C84DD7"/>
    <w:rsid w:val="00CA2850"/>
    <w:rsid w:val="00CB5863"/>
    <w:rsid w:val="00CD581D"/>
    <w:rsid w:val="00DA243A"/>
    <w:rsid w:val="00E273E4"/>
    <w:rsid w:val="00F3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AD1E97"/>
  <w15:chartTrackingRefBased/>
  <w15:docId w15:val="{A82D31B4-BE9C-4D2F-B52B-72AA4345F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5209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2D5209"/>
    <w:rPr>
      <w:rFonts w:ascii="Arial" w:hAnsi="Arial"/>
    </w:rPr>
  </w:style>
  <w:style w:type="table" w:customStyle="1" w:styleId="BilingualTable">
    <w:name w:val="Bilingual Table"/>
    <w:basedOn w:val="PlainTable1"/>
    <w:uiPriority w:val="99"/>
    <w:rsid w:val="00471AD4"/>
    <w:rPr>
      <w:rFonts w:eastAsiaTheme="minorEastAsia"/>
      <w:kern w:val="2"/>
      <w:sz w:val="24"/>
      <w:szCs w:val="24"/>
      <w:lang w:eastAsia="zh-TW"/>
      <w14:ligatures w14:val="standardContextual"/>
    </w:rPr>
    <w:tblPr/>
    <w:trPr>
      <w:cantSplit/>
    </w:trPr>
    <w:tblStylePr w:type="firstRow">
      <w:pPr>
        <w:wordWrap/>
        <w:jc w:val="center"/>
      </w:pPr>
      <w:rPr>
        <w:rFonts w:asciiTheme="minorHAnsi" w:eastAsiaTheme="minorEastAsia" w:hAnsiTheme="minorHAnsi" w:cstheme="minorBidi"/>
        <w:b/>
        <w:bCs/>
        <w:i w:val="0"/>
        <w:iCs w:val="0"/>
        <w:color w:val="FFFFFF" w:themeColor="background1"/>
        <w:sz w:val="24"/>
        <w:szCs w:val="24"/>
      </w:rPr>
      <w:tblPr/>
      <w:trPr>
        <w:cantSplit w:val="0"/>
        <w:tblHeader/>
      </w:trPr>
      <w:tcPr>
        <w:shd w:val="clear" w:color="auto" w:fill="38004C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471AD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541</Characters>
  <Application>Microsoft Office Word</Application>
  <DocSecurity>0</DocSecurity>
  <Lines>17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Mitch</dc:creator>
  <cp:keywords>[SEC=OFFICIAL]</cp:keywords>
  <dc:description/>
  <cp:lastModifiedBy>SMITH, Mitch</cp:lastModifiedBy>
  <cp:revision>3</cp:revision>
  <dcterms:created xsi:type="dcterms:W3CDTF">2025-07-25T02:17:00Z</dcterms:created>
  <dcterms:modified xsi:type="dcterms:W3CDTF">2025-07-25T02:17:00Z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Caveats_Count">
    <vt:lpwstr>0</vt:lpwstr>
  </property>
  <property fmtid="{D5CDD505-2E9C-101B-9397-08002B2CF9AE}" pid="3" name="PM_Namespace">
    <vt:lpwstr>gov.au</vt:lpwstr>
  </property>
  <property fmtid="{D5CDD505-2E9C-101B-9397-08002B2CF9AE}" pid="4" name="PM_Version">
    <vt:lpwstr>2018.4</vt:lpwstr>
  </property>
  <property fmtid="{D5CDD505-2E9C-101B-9397-08002B2CF9AE}" pid="5" name="MSIP_Label_eb34d90b-fc41-464d-af60-f74d721d0790_Name">
    <vt:lpwstr>OFFICIAL</vt:lpwstr>
  </property>
  <property fmtid="{D5CDD505-2E9C-101B-9397-08002B2CF9AE}" pid="6" name="PM_Note">
    <vt:lpwstr/>
  </property>
  <property fmtid="{D5CDD505-2E9C-101B-9397-08002B2CF9AE}" pid="7" name="PMHMAC">
    <vt:lpwstr>v=2022.1;a=SHA256;h=99228FE800B4CE50EBBC60EC809AB75437EDD5D20B0A0273FF40A52CDFF98893</vt:lpwstr>
  </property>
  <property fmtid="{D5CDD505-2E9C-101B-9397-08002B2CF9AE}" pid="8" name="PM_Qualifier">
    <vt:lpwstr/>
  </property>
  <property fmtid="{D5CDD505-2E9C-101B-9397-08002B2CF9AE}" pid="9" name="PM_SecurityClassification">
    <vt:lpwstr>OFFICIAL</vt:lpwstr>
  </property>
  <property fmtid="{D5CDD505-2E9C-101B-9397-08002B2CF9AE}" pid="10" name="PM_ProtectiveMarkingValue_Header">
    <vt:lpwstr>OFFICIAL</vt:lpwstr>
  </property>
  <property fmtid="{D5CDD505-2E9C-101B-9397-08002B2CF9AE}" pid="11" name="PM_OriginationTimeStamp">
    <vt:lpwstr>2025-07-24T04:42:04Z</vt:lpwstr>
  </property>
  <property fmtid="{D5CDD505-2E9C-101B-9397-08002B2CF9AE}" pid="12" name="PM_DownTo">
    <vt:lpwstr/>
  </property>
  <property fmtid="{D5CDD505-2E9C-101B-9397-08002B2CF9AE}" pid="13" name="PM_Markers">
    <vt:lpwstr/>
  </property>
  <property fmtid="{D5CDD505-2E9C-101B-9397-08002B2CF9AE}" pid="14" name="PM_DisplayValueSecClassificationWithQualifier">
    <vt:lpwstr>OFFICIAL</vt:lpwstr>
  </property>
  <property fmtid="{D5CDD505-2E9C-101B-9397-08002B2CF9AE}" pid="15" name="PM_Expires">
    <vt:lpwstr/>
  </property>
  <property fmtid="{D5CDD505-2E9C-101B-9397-08002B2CF9AE}" pid="16" name="MSIP_Label_eb34d90b-fc41-464d-af60-f74d721d0790_SiteId">
    <vt:lpwstr>61e36dd1-ca6e-4d61-aa0a-2b4eb88317a3</vt:lpwstr>
  </property>
  <property fmtid="{D5CDD505-2E9C-101B-9397-08002B2CF9AE}" pid="17" name="MSIP_Label_eb34d90b-fc41-464d-af60-f74d721d0790_ContentBits">
    <vt:lpwstr>0</vt:lpwstr>
  </property>
  <property fmtid="{D5CDD505-2E9C-101B-9397-08002B2CF9AE}" pid="18" name="MSIP_Label_eb34d90b-fc41-464d-af60-f74d721d0790_Enabled">
    <vt:lpwstr>true</vt:lpwstr>
  </property>
  <property fmtid="{D5CDD505-2E9C-101B-9397-08002B2CF9AE}" pid="19" name="MSIP_Label_eb34d90b-fc41-464d-af60-f74d721d0790_SetDate">
    <vt:lpwstr>2025-07-24T04:42:04Z</vt:lpwstr>
  </property>
  <property fmtid="{D5CDD505-2E9C-101B-9397-08002B2CF9AE}" pid="20" name="MSIP_Label_eb34d90b-fc41-464d-af60-f74d721d0790_Method">
    <vt:lpwstr>Privileged</vt:lpwstr>
  </property>
  <property fmtid="{D5CDD505-2E9C-101B-9397-08002B2CF9AE}" pid="21" name="MSIP_Label_eb34d90b-fc41-464d-af60-f74d721d0790_ActionId">
    <vt:lpwstr>290ab8d405e3422d81d0a6e9465b1336</vt:lpwstr>
  </property>
  <property fmtid="{D5CDD505-2E9C-101B-9397-08002B2CF9AE}" pid="22" name="PM_InsertionValue">
    <vt:lpwstr>OFFICIAL</vt:lpwstr>
  </property>
  <property fmtid="{D5CDD505-2E9C-101B-9397-08002B2CF9AE}" pid="23" name="PM_Originator_Hash_SHA1">
    <vt:lpwstr>B96AD5EBA7341D19448B906DC3A055ED1C932D2F</vt:lpwstr>
  </property>
  <property fmtid="{D5CDD505-2E9C-101B-9397-08002B2CF9AE}" pid="24" name="PM_Originating_FileId">
    <vt:lpwstr>C98742477E5A476A871CB17F3F043D21</vt:lpwstr>
  </property>
  <property fmtid="{D5CDD505-2E9C-101B-9397-08002B2CF9AE}" pid="25" name="PM_ProtectiveMarkingValue_Footer">
    <vt:lpwstr>OFFICIAL</vt:lpwstr>
  </property>
  <property fmtid="{D5CDD505-2E9C-101B-9397-08002B2CF9AE}" pid="26" name="PM_Display">
    <vt:lpwstr>OFFICIAL</vt:lpwstr>
  </property>
  <property fmtid="{D5CDD505-2E9C-101B-9397-08002B2CF9AE}" pid="27" name="PM_OriginatorUserAccountName_SHA256">
    <vt:lpwstr>41A9F2FD22514E620C6CDFE56FAAB5E2B8E5A0522436B92F910CE559C2B77A2F</vt:lpwstr>
  </property>
  <property fmtid="{D5CDD505-2E9C-101B-9397-08002B2CF9AE}" pid="28" name="PM_OriginatorDomainName_SHA256">
    <vt:lpwstr>E83A2A66C4061446A7E3732E8D44762184B6B377D962B96C83DC624302585857</vt:lpwstr>
  </property>
  <property fmtid="{D5CDD505-2E9C-101B-9397-08002B2CF9AE}" pid="29" name="PMUuid">
    <vt:lpwstr>v=2022.2;d=gov.au;g=46DD6D7C-8107-577B-BC6E-F348953B2E44</vt:lpwstr>
  </property>
  <property fmtid="{D5CDD505-2E9C-101B-9397-08002B2CF9AE}" pid="30" name="PM_Hash_Version">
    <vt:lpwstr>2022.1</vt:lpwstr>
  </property>
  <property fmtid="{D5CDD505-2E9C-101B-9397-08002B2CF9AE}" pid="31" name="PM_Hash_Salt_Prev">
    <vt:lpwstr>89E85530BDC677BD6DFF335698640BA6</vt:lpwstr>
  </property>
  <property fmtid="{D5CDD505-2E9C-101B-9397-08002B2CF9AE}" pid="32" name="PM_Hash_Salt">
    <vt:lpwstr>FA0E5DCA8479FDF16A5E5CCE91FD2967</vt:lpwstr>
  </property>
  <property fmtid="{D5CDD505-2E9C-101B-9397-08002B2CF9AE}" pid="33" name="PM_Hash_SHA1">
    <vt:lpwstr>DE423EE42F5FDE90C7B91C2A6CD41972CE4FE028</vt:lpwstr>
  </property>
  <property fmtid="{D5CDD505-2E9C-101B-9397-08002B2CF9AE}" pid="34" name="PM_SecurityClassification_Prev">
    <vt:lpwstr>OFFICIAL</vt:lpwstr>
  </property>
  <property fmtid="{D5CDD505-2E9C-101B-9397-08002B2CF9AE}" pid="35" name="PM_Qualifier_Prev">
    <vt:lpwstr/>
  </property>
</Properties>
</file>