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C7E1D3" w14:textId="77777777" w:rsidR="002D5209" w:rsidRDefault="002D5209" w:rsidP="002D5209">
      <w:r>
        <w:rPr>
          <w:rFonts w:ascii="Times New Roman"/>
          <w:noProof/>
          <w:sz w:val="20"/>
          <w:lang w:eastAsia="en-AU"/>
        </w:rPr>
        <w:drawing>
          <wp:inline distT="0" distB="0" distL="0" distR="0" wp14:anchorId="4532A854" wp14:editId="437087B7">
            <wp:extent cx="3143249" cy="754379"/>
            <wp:effectExtent l="0" t="0" r="0" b="0"/>
            <wp:docPr id="1" name="image1.png" descr="Australian Government, Department of Social Servi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4324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F00BF" w14:textId="77777777" w:rsidR="002D5209" w:rsidRDefault="002D5209" w:rsidP="002D5209"/>
    <w:p w14:paraId="3C3C4F7E" w14:textId="384D4310" w:rsidR="002D5209" w:rsidRPr="00802365" w:rsidRDefault="002D5209" w:rsidP="002D5209">
      <w:pPr>
        <w:rPr>
          <w:b/>
          <w:sz w:val="32"/>
        </w:rPr>
      </w:pPr>
      <w:r w:rsidRPr="00802365">
        <w:rPr>
          <w:b/>
          <w:sz w:val="32"/>
        </w:rPr>
        <w:t>Translated Script</w:t>
      </w:r>
      <w:r>
        <w:rPr>
          <w:b/>
          <w:sz w:val="32"/>
        </w:rPr>
        <w:t xml:space="preserve"> – </w:t>
      </w:r>
      <w:proofErr w:type="spellStart"/>
      <w:r w:rsidR="00BD3162">
        <w:rPr>
          <w:b/>
          <w:sz w:val="32"/>
        </w:rPr>
        <w:t>Eastside</w:t>
      </w:r>
      <w:proofErr w:type="spellEnd"/>
      <w:r w:rsidR="00BD3162">
        <w:rPr>
          <w:b/>
          <w:sz w:val="32"/>
        </w:rPr>
        <w:t xml:space="preserve"> Kriol</w:t>
      </w:r>
    </w:p>
    <w:p w14:paraId="70C25FC6" w14:textId="3DF66A8A" w:rsidR="002D5209" w:rsidRDefault="00434261" w:rsidP="002D5209">
      <w:pPr>
        <w:rPr>
          <w:b/>
        </w:rPr>
      </w:pPr>
      <w:r>
        <w:rPr>
          <w:b/>
        </w:rPr>
        <w:t>Differences between Income Management and enhanced Income Management</w:t>
      </w:r>
    </w:p>
    <w:p w14:paraId="492B7F54" w14:textId="77777777" w:rsidR="00471AD4" w:rsidRPr="00471AD4" w:rsidRDefault="00471AD4" w:rsidP="00471AD4">
      <w:pPr>
        <w:spacing w:after="160"/>
        <w:rPr>
          <w:b/>
        </w:rPr>
      </w:pPr>
      <w:r w:rsidRPr="00471AD4">
        <w:rPr>
          <w:b/>
        </w:rPr>
        <w:t xml:space="preserve">Hau </w:t>
      </w:r>
      <w:proofErr w:type="spellStart"/>
      <w:r w:rsidRPr="00471AD4">
        <w:rPr>
          <w:b/>
        </w:rPr>
        <w:t>dubala</w:t>
      </w:r>
      <w:proofErr w:type="spellEnd"/>
      <w:r w:rsidRPr="00471AD4">
        <w:rPr>
          <w:b/>
        </w:rPr>
        <w:t xml:space="preserve"> </w:t>
      </w:r>
      <w:proofErr w:type="spellStart"/>
      <w:r w:rsidRPr="00471AD4">
        <w:rPr>
          <w:b/>
        </w:rPr>
        <w:t>diffrin</w:t>
      </w:r>
      <w:proofErr w:type="spellEnd"/>
      <w:r w:rsidRPr="00471AD4">
        <w:rPr>
          <w:b/>
        </w:rPr>
        <w:t xml:space="preserve"> </w:t>
      </w:r>
      <w:proofErr w:type="spellStart"/>
      <w:r w:rsidRPr="00471AD4">
        <w:rPr>
          <w:b/>
        </w:rPr>
        <w:t>kain</w:t>
      </w:r>
      <w:proofErr w:type="spellEnd"/>
      <w:r w:rsidRPr="00471AD4">
        <w:rPr>
          <w:b/>
        </w:rPr>
        <w:t xml:space="preserve"> </w:t>
      </w:r>
      <w:proofErr w:type="spellStart"/>
      <w:r w:rsidRPr="00471AD4">
        <w:rPr>
          <w:b/>
        </w:rPr>
        <w:t>bram</w:t>
      </w:r>
      <w:proofErr w:type="spellEnd"/>
      <w:r w:rsidRPr="00471AD4">
        <w:rPr>
          <w:b/>
        </w:rPr>
        <w:t xml:space="preserve"> Income Management </w:t>
      </w:r>
      <w:proofErr w:type="spellStart"/>
      <w:r w:rsidRPr="00471AD4">
        <w:rPr>
          <w:b/>
        </w:rPr>
        <w:t>en</w:t>
      </w:r>
      <w:proofErr w:type="spellEnd"/>
      <w:r w:rsidRPr="00471AD4">
        <w:rPr>
          <w:b/>
        </w:rPr>
        <w:t xml:space="preserve"> enhanced Income Management</w:t>
      </w:r>
    </w:p>
    <w:p w14:paraId="24C0A677" w14:textId="77777777" w:rsidR="00471AD4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garrim</w:t>
      </w:r>
      <w:proofErr w:type="spellEnd"/>
      <w:r>
        <w:rPr>
          <w:rFonts w:cs="Arial"/>
          <w:color w:val="000000" w:themeColor="text1"/>
        </w:rPr>
        <w:t xml:space="preserve"> Income Management,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brabli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BasicsCard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shopping </w:t>
      </w:r>
      <w:proofErr w:type="spellStart"/>
      <w:r>
        <w:rPr>
          <w:rFonts w:cs="Arial"/>
          <w:color w:val="000000" w:themeColor="text1"/>
        </w:rPr>
        <w:t>langa</w:t>
      </w:r>
      <w:proofErr w:type="spellEnd"/>
      <w:r>
        <w:rPr>
          <w:rFonts w:cs="Arial"/>
          <w:color w:val="000000" w:themeColor="text1"/>
        </w:rPr>
        <w:t xml:space="preserve"> shop, </w:t>
      </w:r>
      <w:proofErr w:type="spellStart"/>
      <w:r>
        <w:rPr>
          <w:rFonts w:cs="Arial"/>
          <w:color w:val="000000" w:themeColor="text1"/>
        </w:rPr>
        <w:t>beim</w:t>
      </w:r>
      <w:proofErr w:type="spellEnd"/>
      <w:r>
        <w:rPr>
          <w:rFonts w:cs="Arial"/>
          <w:color w:val="000000" w:themeColor="text1"/>
        </w:rPr>
        <w:t xml:space="preserve"> bill or </w:t>
      </w:r>
      <w:proofErr w:type="spellStart"/>
      <w:r>
        <w:rPr>
          <w:rFonts w:cs="Arial"/>
          <w:color w:val="000000" w:themeColor="text1"/>
        </w:rPr>
        <w:t>tjeking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balans</w:t>
      </w:r>
      <w:proofErr w:type="spellEnd"/>
      <w:r>
        <w:rPr>
          <w:rFonts w:cs="Arial"/>
          <w:color w:val="000000" w:themeColor="text1"/>
        </w:rPr>
        <w:t xml:space="preserve"> la ATM.</w:t>
      </w:r>
    </w:p>
    <w:p w14:paraId="0DBEDAC1" w14:textId="77777777" w:rsidR="00471AD4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</w:t>
      </w:r>
      <w:proofErr w:type="spellStart"/>
      <w:r>
        <w:rPr>
          <w:rFonts w:cs="Arial"/>
          <w:color w:val="000000" w:themeColor="text1"/>
        </w:rPr>
        <w:t>sabi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tjujim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mub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enhanced Income Management,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im gin album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duimbat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mo</w:t>
      </w:r>
      <w:proofErr w:type="spellEnd"/>
      <w:r>
        <w:rPr>
          <w:rFonts w:cs="Arial"/>
          <w:color w:val="000000" w:themeColor="text1"/>
        </w:rPr>
        <w:t xml:space="preserve"> ting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mani?</w:t>
      </w:r>
    </w:p>
    <w:p w14:paraId="6DDAE871" w14:textId="77777777" w:rsidR="00471AD4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Gat enhanced Income Management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gerrim</w:t>
      </w:r>
      <w:proofErr w:type="spellEnd"/>
      <w:r>
        <w:rPr>
          <w:rFonts w:cs="Arial"/>
          <w:color w:val="000000" w:themeColor="text1"/>
        </w:rPr>
        <w:t xml:space="preserve"> enhanced Income Management account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SmartCard, im </w:t>
      </w:r>
      <w:proofErr w:type="spellStart"/>
      <w:r>
        <w:rPr>
          <w:rFonts w:cs="Arial"/>
          <w:color w:val="000000" w:themeColor="text1"/>
        </w:rPr>
        <w:t>laigi</w:t>
      </w:r>
      <w:proofErr w:type="spellEnd"/>
      <w:r>
        <w:rPr>
          <w:rFonts w:cs="Arial"/>
          <w:color w:val="000000" w:themeColor="text1"/>
        </w:rPr>
        <w:t xml:space="preserve"> BasicsCard, bat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duimbat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mo</w:t>
      </w:r>
      <w:proofErr w:type="spellEnd"/>
      <w:r>
        <w:rPr>
          <w:rFonts w:cs="Arial"/>
          <w:color w:val="000000" w:themeColor="text1"/>
        </w:rPr>
        <w:t xml:space="preserve"> ting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im.</w:t>
      </w:r>
    </w:p>
    <w:p w14:paraId="02141816" w14:textId="77777777" w:rsidR="00471AD4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Gat enhanced Income Management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buyim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anlain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ting </w:t>
      </w:r>
      <w:proofErr w:type="spellStart"/>
      <w:r>
        <w:rPr>
          <w:rFonts w:cs="Arial"/>
          <w:color w:val="000000" w:themeColor="text1"/>
        </w:rPr>
        <w:t>leigi</w:t>
      </w:r>
      <w:proofErr w:type="spellEnd"/>
      <w:r>
        <w:rPr>
          <w:rFonts w:cs="Arial"/>
          <w:color w:val="000000" w:themeColor="text1"/>
        </w:rPr>
        <w:t xml:space="preserve"> groceries, </w:t>
      </w:r>
      <w:proofErr w:type="spellStart"/>
      <w:r>
        <w:rPr>
          <w:rFonts w:cs="Arial"/>
          <w:color w:val="000000" w:themeColor="text1"/>
        </w:rPr>
        <w:t>beim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bil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garra</w:t>
      </w:r>
      <w:proofErr w:type="spellEnd"/>
      <w:r>
        <w:rPr>
          <w:rFonts w:cs="Arial"/>
          <w:color w:val="000000" w:themeColor="text1"/>
        </w:rPr>
        <w:t xml:space="preserve"> BPAY,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tjek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balans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diffrin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kain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wei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tjek</w:t>
      </w:r>
      <w:proofErr w:type="spellEnd"/>
      <w:r>
        <w:rPr>
          <w:rFonts w:cs="Arial"/>
          <w:color w:val="000000" w:themeColor="text1"/>
        </w:rPr>
        <w:t xml:space="preserve"> hau </w:t>
      </w:r>
      <w:proofErr w:type="spellStart"/>
      <w:r>
        <w:rPr>
          <w:rFonts w:cs="Arial"/>
          <w:color w:val="000000" w:themeColor="text1"/>
        </w:rPr>
        <w:t>mach</w:t>
      </w:r>
      <w:proofErr w:type="spellEnd"/>
      <w:r>
        <w:rPr>
          <w:rFonts w:cs="Arial"/>
          <w:color w:val="000000" w:themeColor="text1"/>
        </w:rPr>
        <w:t xml:space="preserve"> mani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garrim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spendim</w:t>
      </w:r>
      <w:proofErr w:type="spellEnd"/>
      <w:r>
        <w:rPr>
          <w:rFonts w:cs="Arial"/>
          <w:color w:val="000000" w:themeColor="text1"/>
        </w:rPr>
        <w:t>.</w:t>
      </w:r>
    </w:p>
    <w:p w14:paraId="57ECC029" w14:textId="77777777" w:rsidR="00471AD4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Maiti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burrem</w:t>
      </w:r>
      <w:proofErr w:type="spellEnd"/>
      <w:r>
        <w:rPr>
          <w:rFonts w:cs="Arial"/>
          <w:color w:val="000000" w:themeColor="text1"/>
        </w:rPr>
        <w:t xml:space="preserve"> in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SmartCard la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digital wallet </w:t>
      </w:r>
      <w:proofErr w:type="spellStart"/>
      <w:r>
        <w:rPr>
          <w:rFonts w:cs="Arial"/>
          <w:color w:val="000000" w:themeColor="text1"/>
        </w:rPr>
        <w:t>blanga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fone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buyim</w:t>
      </w:r>
      <w:proofErr w:type="spellEnd"/>
      <w:r>
        <w:rPr>
          <w:rFonts w:cs="Arial"/>
          <w:color w:val="000000" w:themeColor="text1"/>
        </w:rPr>
        <w:t xml:space="preserve"> ting </w:t>
      </w:r>
      <w:proofErr w:type="spellStart"/>
      <w:r>
        <w:rPr>
          <w:rFonts w:cs="Arial"/>
          <w:color w:val="000000" w:themeColor="text1"/>
        </w:rPr>
        <w:t>isiwei</w:t>
      </w:r>
      <w:proofErr w:type="spellEnd"/>
      <w:r>
        <w:rPr>
          <w:rFonts w:cs="Arial"/>
          <w:color w:val="000000" w:themeColor="text1"/>
        </w:rPr>
        <w:t xml:space="preserve"> la shop du.</w:t>
      </w:r>
    </w:p>
    <w:p w14:paraId="3094B944" w14:textId="77777777" w:rsidR="00471AD4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Yu gin </w:t>
      </w:r>
      <w:proofErr w:type="spellStart"/>
      <w:r>
        <w:rPr>
          <w:rFonts w:cs="Arial"/>
          <w:color w:val="000000" w:themeColor="text1"/>
        </w:rPr>
        <w:t>tok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mela </w:t>
      </w:r>
      <w:proofErr w:type="spellStart"/>
      <w:r>
        <w:rPr>
          <w:rFonts w:cs="Arial"/>
          <w:color w:val="000000" w:themeColor="text1"/>
        </w:rPr>
        <w:t>ip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jeinj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bram</w:t>
      </w:r>
      <w:proofErr w:type="spellEnd"/>
      <w:r>
        <w:rPr>
          <w:rFonts w:cs="Arial"/>
          <w:color w:val="000000" w:themeColor="text1"/>
        </w:rPr>
        <w:t xml:space="preserve"> Income Management du enhanced Income Management.</w:t>
      </w:r>
    </w:p>
    <w:p w14:paraId="54944469" w14:textId="77777777" w:rsidR="00471AD4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mub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enhanced Income Management,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Centrelink payment amount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gerrim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bram</w:t>
      </w:r>
      <w:proofErr w:type="spellEnd"/>
      <w:r>
        <w:rPr>
          <w:rFonts w:cs="Arial"/>
          <w:color w:val="000000" w:themeColor="text1"/>
        </w:rPr>
        <w:t xml:space="preserve"> Services Australia will stay </w:t>
      </w:r>
      <w:proofErr w:type="spellStart"/>
      <w:r>
        <w:rPr>
          <w:rFonts w:cs="Arial"/>
          <w:color w:val="000000" w:themeColor="text1"/>
        </w:rPr>
        <w:t>saim</w:t>
      </w:r>
      <w:proofErr w:type="spellEnd"/>
      <w:r>
        <w:rPr>
          <w:rFonts w:cs="Arial"/>
          <w:color w:val="000000" w:themeColor="text1"/>
        </w:rPr>
        <w:t>.</w:t>
      </w:r>
    </w:p>
    <w:p w14:paraId="571160C3" w14:textId="77777777" w:rsidR="00471AD4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Ip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lib </w:t>
      </w:r>
      <w:proofErr w:type="spellStart"/>
      <w:r>
        <w:rPr>
          <w:rFonts w:cs="Arial"/>
          <w:color w:val="000000" w:themeColor="text1"/>
        </w:rPr>
        <w:t>langa</w:t>
      </w:r>
      <w:proofErr w:type="spellEnd"/>
      <w:r>
        <w:rPr>
          <w:rFonts w:cs="Arial"/>
          <w:color w:val="000000" w:themeColor="text1"/>
        </w:rPr>
        <w:t xml:space="preserve"> Northern Territory,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tjujim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abum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enhanced Income Management account </w:t>
      </w:r>
      <w:proofErr w:type="spellStart"/>
      <w:r>
        <w:rPr>
          <w:rFonts w:cs="Arial"/>
          <w:color w:val="000000" w:themeColor="text1"/>
        </w:rPr>
        <w:t>en</w:t>
      </w:r>
      <w:proofErr w:type="spellEnd"/>
      <w:r>
        <w:rPr>
          <w:rFonts w:cs="Arial"/>
          <w:color w:val="000000" w:themeColor="text1"/>
        </w:rPr>
        <w:t xml:space="preserve"> SmartCard </w:t>
      </w:r>
      <w:proofErr w:type="spellStart"/>
      <w:r>
        <w:rPr>
          <w:rFonts w:cs="Arial"/>
          <w:color w:val="000000" w:themeColor="text1"/>
        </w:rPr>
        <w:t>manijim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bla</w:t>
      </w:r>
      <w:proofErr w:type="spellEnd"/>
      <w:r>
        <w:rPr>
          <w:rFonts w:cs="Arial"/>
          <w:color w:val="000000" w:themeColor="text1"/>
        </w:rPr>
        <w:t xml:space="preserve"> Services Australia or Traditional Credit Union, also </w:t>
      </w: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TCU.</w:t>
      </w:r>
    </w:p>
    <w:p w14:paraId="50B9F2E7" w14:textId="77777777" w:rsidR="00471AD4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Wen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mub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langa</w:t>
      </w:r>
      <w:proofErr w:type="spellEnd"/>
      <w:r>
        <w:rPr>
          <w:rFonts w:cs="Arial"/>
          <w:color w:val="000000" w:themeColor="text1"/>
        </w:rPr>
        <w:t xml:space="preserve"> enhanced Income Management, 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noma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gubek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langa</w:t>
      </w:r>
      <w:proofErr w:type="spellEnd"/>
      <w:r>
        <w:rPr>
          <w:rFonts w:cs="Arial"/>
          <w:color w:val="000000" w:themeColor="text1"/>
        </w:rPr>
        <w:t xml:space="preserve"> Income Management.</w:t>
      </w:r>
    </w:p>
    <w:p w14:paraId="08A86E80" w14:textId="77777777" w:rsidR="00471AD4" w:rsidRPr="0055303A" w:rsidRDefault="00471AD4" w:rsidP="00471AD4">
      <w:pPr>
        <w:spacing w:before="60" w:after="16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b/>
          <w:bCs/>
        </w:rPr>
      </w:pPr>
      <w:r w:rsidRPr="0055303A">
        <w:rPr>
          <w:b/>
          <w:bCs/>
        </w:rPr>
        <w:t xml:space="preserve">Ip </w:t>
      </w:r>
      <w:proofErr w:type="spellStart"/>
      <w:r w:rsidRPr="0055303A">
        <w:rPr>
          <w:b/>
          <w:bCs/>
        </w:rPr>
        <w:t>yu</w:t>
      </w:r>
      <w:proofErr w:type="spellEnd"/>
      <w:r w:rsidRPr="0055303A">
        <w:rPr>
          <w:b/>
          <w:bCs/>
        </w:rPr>
        <w:t xml:space="preserve"> </w:t>
      </w:r>
      <w:proofErr w:type="spellStart"/>
      <w:r w:rsidRPr="0055303A">
        <w:rPr>
          <w:b/>
          <w:bCs/>
        </w:rPr>
        <w:t>wandim</w:t>
      </w:r>
      <w:proofErr w:type="spellEnd"/>
      <w:r w:rsidRPr="0055303A">
        <w:rPr>
          <w:b/>
          <w:bCs/>
        </w:rPr>
        <w:t xml:space="preserve"> </w:t>
      </w:r>
      <w:proofErr w:type="spellStart"/>
      <w:r w:rsidRPr="0055303A">
        <w:rPr>
          <w:b/>
          <w:bCs/>
        </w:rPr>
        <w:t>mub</w:t>
      </w:r>
      <w:proofErr w:type="spellEnd"/>
      <w:r w:rsidRPr="0055303A">
        <w:rPr>
          <w:b/>
          <w:bCs/>
        </w:rPr>
        <w:t xml:space="preserve"> to enhanced Income Management or </w:t>
      </w:r>
      <w:proofErr w:type="spellStart"/>
      <w:r w:rsidRPr="0055303A">
        <w:rPr>
          <w:b/>
          <w:bCs/>
        </w:rPr>
        <w:t>sabi</w:t>
      </w:r>
      <w:proofErr w:type="spellEnd"/>
      <w:r w:rsidRPr="0055303A">
        <w:rPr>
          <w:b/>
          <w:bCs/>
        </w:rPr>
        <w:t xml:space="preserve"> </w:t>
      </w:r>
      <w:proofErr w:type="spellStart"/>
      <w:r w:rsidRPr="0055303A">
        <w:rPr>
          <w:b/>
          <w:bCs/>
        </w:rPr>
        <w:t>mo</w:t>
      </w:r>
      <w:proofErr w:type="spellEnd"/>
      <w:r w:rsidRPr="0055303A">
        <w:rPr>
          <w:b/>
          <w:bCs/>
        </w:rPr>
        <w:t xml:space="preserve"> </w:t>
      </w:r>
      <w:proofErr w:type="spellStart"/>
      <w:r w:rsidRPr="0055303A">
        <w:rPr>
          <w:b/>
          <w:bCs/>
        </w:rPr>
        <w:t>bla</w:t>
      </w:r>
      <w:proofErr w:type="spellEnd"/>
      <w:r w:rsidRPr="0055303A">
        <w:rPr>
          <w:b/>
          <w:bCs/>
        </w:rPr>
        <w:t xml:space="preserve"> </w:t>
      </w:r>
      <w:proofErr w:type="spellStart"/>
      <w:r w:rsidRPr="0055303A">
        <w:rPr>
          <w:b/>
          <w:bCs/>
        </w:rPr>
        <w:t>dijan</w:t>
      </w:r>
      <w:proofErr w:type="spellEnd"/>
      <w:r w:rsidRPr="0055303A">
        <w:rPr>
          <w:b/>
          <w:bCs/>
        </w:rPr>
        <w:t>:</w:t>
      </w:r>
    </w:p>
    <w:p w14:paraId="40A3CB2A" w14:textId="77777777" w:rsidR="00471AD4" w:rsidRDefault="00471AD4" w:rsidP="00471AD4">
      <w:pPr>
        <w:pStyle w:val="ListParagraph"/>
        <w:numPr>
          <w:ilvl w:val="0"/>
          <w:numId w:val="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 xml:space="preserve">Gu </w:t>
      </w:r>
      <w:proofErr w:type="spellStart"/>
      <w:r>
        <w:rPr>
          <w:rFonts w:cs="Arial"/>
          <w:color w:val="000000" w:themeColor="text1"/>
        </w:rPr>
        <w:t>na</w:t>
      </w:r>
      <w:proofErr w:type="spellEnd"/>
      <w:r>
        <w:rPr>
          <w:rFonts w:cs="Arial"/>
          <w:color w:val="000000" w:themeColor="text1"/>
        </w:rPr>
        <w:t xml:space="preserve"> servicesaustralia.gov.au/smartcard</w:t>
      </w:r>
    </w:p>
    <w:p w14:paraId="66B5D99B" w14:textId="77777777" w:rsidR="00471AD4" w:rsidRDefault="00471AD4" w:rsidP="00471AD4">
      <w:pPr>
        <w:pStyle w:val="ListParagraph"/>
        <w:numPr>
          <w:ilvl w:val="0"/>
          <w:numId w:val="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rFonts w:cs="Arial"/>
          <w:color w:val="000000" w:themeColor="text1"/>
        </w:rPr>
      </w:pPr>
      <w:proofErr w:type="spellStart"/>
      <w:r>
        <w:rPr>
          <w:rFonts w:cs="Arial"/>
          <w:color w:val="000000" w:themeColor="text1"/>
        </w:rPr>
        <w:t>Kollim</w:t>
      </w:r>
      <w:proofErr w:type="spellEnd"/>
      <w:r>
        <w:rPr>
          <w:rFonts w:cs="Arial"/>
          <w:color w:val="000000" w:themeColor="text1"/>
        </w:rPr>
        <w:t xml:space="preserve"> 1800 252 604 (</w:t>
      </w:r>
      <w:proofErr w:type="spellStart"/>
      <w:r>
        <w:rPr>
          <w:rFonts w:cs="Arial"/>
          <w:color w:val="000000" w:themeColor="text1"/>
        </w:rPr>
        <w:t>yu</w:t>
      </w:r>
      <w:proofErr w:type="spellEnd"/>
      <w:r>
        <w:rPr>
          <w:rFonts w:cs="Arial"/>
          <w:color w:val="000000" w:themeColor="text1"/>
        </w:rPr>
        <w:t xml:space="preserve"> gin </w:t>
      </w:r>
      <w:proofErr w:type="spellStart"/>
      <w:r>
        <w:rPr>
          <w:rFonts w:cs="Arial"/>
          <w:color w:val="000000" w:themeColor="text1"/>
        </w:rPr>
        <w:t>asgim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ba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terpreda</w:t>
      </w:r>
      <w:proofErr w:type="spellEnd"/>
      <w:r>
        <w:rPr>
          <w:rFonts w:cs="Arial"/>
          <w:color w:val="000000" w:themeColor="text1"/>
        </w:rPr>
        <w:t xml:space="preserve"> if you </w:t>
      </w:r>
      <w:proofErr w:type="spellStart"/>
      <w:r>
        <w:rPr>
          <w:rFonts w:cs="Arial"/>
          <w:color w:val="000000" w:themeColor="text1"/>
        </w:rPr>
        <w:t>wandim</w:t>
      </w:r>
      <w:proofErr w:type="spellEnd"/>
      <w:r>
        <w:rPr>
          <w:rFonts w:cs="Arial"/>
          <w:color w:val="000000" w:themeColor="text1"/>
        </w:rPr>
        <w:t>), or</w:t>
      </w:r>
    </w:p>
    <w:p w14:paraId="6969F6DB" w14:textId="77777777" w:rsidR="00471AD4" w:rsidRPr="004D106C" w:rsidRDefault="00471AD4" w:rsidP="00471AD4">
      <w:pPr>
        <w:pStyle w:val="ListParagraph"/>
        <w:numPr>
          <w:ilvl w:val="0"/>
          <w:numId w:val="3"/>
        </w:numPr>
        <w:spacing w:before="60" w:after="160" w:line="240" w:lineRule="auto"/>
        <w:contextualSpacing w:val="0"/>
        <w:cnfStyle w:val="000000100000" w:firstRow="0" w:lastRow="0" w:firstColumn="0" w:lastColumn="0" w:oddVBand="0" w:evenVBand="0" w:oddHBand="1" w:evenHBand="0" w:firstRowFirstColumn="0" w:firstRowLastColumn="0" w:lastRowFirstColumn="0" w:lastRowLastColumn="0"/>
        <w:rPr>
          <w:sz w:val="28"/>
        </w:rPr>
      </w:pPr>
      <w:proofErr w:type="spellStart"/>
      <w:r>
        <w:rPr>
          <w:rFonts w:cs="Arial"/>
          <w:color w:val="000000" w:themeColor="text1"/>
        </w:rPr>
        <w:t>Bisid</w:t>
      </w:r>
      <w:proofErr w:type="spellEnd"/>
      <w:r>
        <w:rPr>
          <w:rFonts w:cs="Arial"/>
          <w:color w:val="000000" w:themeColor="text1"/>
        </w:rPr>
        <w:t xml:space="preserve"> </w:t>
      </w:r>
      <w:proofErr w:type="spellStart"/>
      <w:r>
        <w:rPr>
          <w:rFonts w:cs="Arial"/>
          <w:color w:val="000000" w:themeColor="text1"/>
        </w:rPr>
        <w:t>nanga</w:t>
      </w:r>
      <w:proofErr w:type="spellEnd"/>
      <w:r>
        <w:rPr>
          <w:rFonts w:cs="Arial"/>
          <w:color w:val="000000" w:themeColor="text1"/>
        </w:rPr>
        <w:t xml:space="preserve"> service centre.</w:t>
      </w:r>
    </w:p>
    <w:p w14:paraId="67CF5D64" w14:textId="540D88A8" w:rsidR="007B0256" w:rsidRPr="00AC196E" w:rsidRDefault="007B0256" w:rsidP="00471AD4">
      <w:pPr>
        <w:spacing w:before="60" w:after="160" w:line="23" w:lineRule="atLeast"/>
        <w:rPr>
          <w:rFonts w:cs="Arial"/>
        </w:rPr>
      </w:pPr>
    </w:p>
    <w:sectPr w:rsidR="007B0256" w:rsidRPr="00AC19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6F05CB" w14:textId="77777777" w:rsidR="002D5209" w:rsidRDefault="002D5209" w:rsidP="00B04ED8">
      <w:pPr>
        <w:spacing w:after="0" w:line="240" w:lineRule="auto"/>
      </w:pPr>
      <w:r>
        <w:separator/>
      </w:r>
    </w:p>
  </w:endnote>
  <w:endnote w:type="continuationSeparator" w:id="0">
    <w:p w14:paraId="2CDE4B33" w14:textId="77777777" w:rsidR="002D5209" w:rsidRDefault="002D5209" w:rsidP="00B04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E0F06" w14:textId="77777777" w:rsidR="00B04ED8" w:rsidRDefault="00B04ED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6E97EB" w14:textId="77777777" w:rsidR="00B04ED8" w:rsidRDefault="00B04ED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7E5A5F" w14:textId="77777777" w:rsidR="00B04ED8" w:rsidRDefault="00B04ED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2D492A" w14:textId="77777777" w:rsidR="002D5209" w:rsidRDefault="002D5209" w:rsidP="00B04ED8">
      <w:pPr>
        <w:spacing w:after="0" w:line="240" w:lineRule="auto"/>
      </w:pPr>
      <w:r>
        <w:separator/>
      </w:r>
    </w:p>
  </w:footnote>
  <w:footnote w:type="continuationSeparator" w:id="0">
    <w:p w14:paraId="5E8405F7" w14:textId="77777777" w:rsidR="002D5209" w:rsidRDefault="002D5209" w:rsidP="00B04E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3B2B0" w14:textId="77777777" w:rsidR="00B04ED8" w:rsidRDefault="00B04ED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CEB52" w14:textId="77777777" w:rsidR="00B04ED8" w:rsidRDefault="00B04ED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8016D" w14:textId="77777777" w:rsidR="00B04ED8" w:rsidRDefault="00B04ED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81276D"/>
    <w:multiLevelType w:val="hybridMultilevel"/>
    <w:tmpl w:val="875C6B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A4EEB"/>
    <w:multiLevelType w:val="hybridMultilevel"/>
    <w:tmpl w:val="B39033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C56C09"/>
    <w:multiLevelType w:val="hybridMultilevel"/>
    <w:tmpl w:val="DE7CE4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2875925">
    <w:abstractNumId w:val="2"/>
  </w:num>
  <w:num w:numId="2" w16cid:durableId="468977801">
    <w:abstractNumId w:val="0"/>
  </w:num>
  <w:num w:numId="3" w16cid:durableId="1006978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209"/>
    <w:rsid w:val="00005633"/>
    <w:rsid w:val="000163F9"/>
    <w:rsid w:val="001E630D"/>
    <w:rsid w:val="00284DC9"/>
    <w:rsid w:val="002D5209"/>
    <w:rsid w:val="00316118"/>
    <w:rsid w:val="003B2BB8"/>
    <w:rsid w:val="003D34FF"/>
    <w:rsid w:val="00402B5A"/>
    <w:rsid w:val="00434261"/>
    <w:rsid w:val="00471AD4"/>
    <w:rsid w:val="00493404"/>
    <w:rsid w:val="004B54CA"/>
    <w:rsid w:val="004E5CBF"/>
    <w:rsid w:val="005C3AA9"/>
    <w:rsid w:val="00621FC5"/>
    <w:rsid w:val="00637B02"/>
    <w:rsid w:val="00683A84"/>
    <w:rsid w:val="00693906"/>
    <w:rsid w:val="006959C9"/>
    <w:rsid w:val="006A4CE7"/>
    <w:rsid w:val="007057D7"/>
    <w:rsid w:val="00785261"/>
    <w:rsid w:val="007B0256"/>
    <w:rsid w:val="007B6193"/>
    <w:rsid w:val="007E36EF"/>
    <w:rsid w:val="0083177B"/>
    <w:rsid w:val="008973BE"/>
    <w:rsid w:val="009225F0"/>
    <w:rsid w:val="0093462C"/>
    <w:rsid w:val="00953795"/>
    <w:rsid w:val="00974189"/>
    <w:rsid w:val="00A85D2A"/>
    <w:rsid w:val="00AC196E"/>
    <w:rsid w:val="00B04ED8"/>
    <w:rsid w:val="00B91E3E"/>
    <w:rsid w:val="00BA2DB9"/>
    <w:rsid w:val="00BD3162"/>
    <w:rsid w:val="00BE54E5"/>
    <w:rsid w:val="00BE7148"/>
    <w:rsid w:val="00C517E8"/>
    <w:rsid w:val="00C84DD7"/>
    <w:rsid w:val="00CA2850"/>
    <w:rsid w:val="00CB5863"/>
    <w:rsid w:val="00CD581D"/>
    <w:rsid w:val="00DA243A"/>
    <w:rsid w:val="00E273E4"/>
    <w:rsid w:val="00F3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AD1E97"/>
  <w15:chartTrackingRefBased/>
  <w15:docId w15:val="{A82D31B4-BE9C-4D2F-B52B-72AA4345F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5209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54CA"/>
    <w:pPr>
      <w:spacing w:before="480" w:after="0"/>
      <w:contextualSpacing/>
      <w:outlineLvl w:val="0"/>
    </w:pPr>
    <w:rPr>
      <w:rFonts w:eastAsiaTheme="majorEastAsia" w:cstheme="majorBidi"/>
      <w:b/>
      <w:bCs/>
      <w:sz w:val="32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B54CA"/>
    <w:p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B54CA"/>
    <w:pPr>
      <w:spacing w:before="200" w:after="0" w:line="271" w:lineRule="auto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B54CA"/>
    <w:pPr>
      <w:spacing w:before="200" w:after="0"/>
      <w:outlineLvl w:val="3"/>
    </w:pPr>
    <w:rPr>
      <w:rFonts w:eastAsiaTheme="majorEastAsia" w:cstheme="majorBidi"/>
      <w:b/>
      <w:bCs/>
      <w:i/>
      <w:iCs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4B54CA"/>
    <w:pPr>
      <w:spacing w:before="200" w:after="0"/>
      <w:outlineLvl w:val="4"/>
    </w:pPr>
    <w:rPr>
      <w:rFonts w:eastAsiaTheme="majorEastAsia" w:cstheme="majorBidi"/>
      <w:b/>
      <w:bCs/>
      <w:color w:val="7F7F7F" w:themeColor="text1" w:themeTint="8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4B54CA"/>
    <w:pPr>
      <w:spacing w:after="0" w:line="271" w:lineRule="auto"/>
      <w:outlineLvl w:val="5"/>
    </w:pPr>
    <w:rPr>
      <w:rFonts w:eastAsiaTheme="majorEastAsia" w:cstheme="majorBidi"/>
      <w:b/>
      <w:bCs/>
      <w:i/>
      <w:iCs/>
      <w:color w:val="7F7F7F" w:themeColor="text1" w:themeTint="8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4B54CA"/>
    <w:pPr>
      <w:spacing w:after="0"/>
      <w:outlineLvl w:val="6"/>
    </w:pPr>
    <w:rPr>
      <w:rFonts w:eastAsiaTheme="majorEastAsia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4B54CA"/>
    <w:pPr>
      <w:spacing w:after="0"/>
      <w:outlineLvl w:val="7"/>
    </w:pPr>
    <w:rPr>
      <w:rFonts w:eastAsiaTheme="majorEastAsia" w:cstheme="majorBidi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4B54CA"/>
    <w:pPr>
      <w:spacing w:after="0"/>
      <w:outlineLvl w:val="8"/>
    </w:pPr>
    <w:rPr>
      <w:rFonts w:eastAsiaTheme="majorEastAsia" w:cstheme="majorBidi"/>
      <w:i/>
      <w:iCs/>
      <w:spacing w:val="5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54CA"/>
    <w:rPr>
      <w:rFonts w:ascii="Arial" w:eastAsiaTheme="majorEastAsia" w:hAnsi="Arial" w:cstheme="majorBidi"/>
      <w:b/>
      <w:bCs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B54CA"/>
    <w:rPr>
      <w:rFonts w:ascii="Arial" w:eastAsiaTheme="majorEastAsia" w:hAnsi="Arial" w:cstheme="majorBidi"/>
      <w:b/>
      <w:bCs/>
      <w:sz w:val="26"/>
      <w:szCs w:val="26"/>
    </w:rPr>
  </w:style>
  <w:style w:type="paragraph" w:styleId="NoSpacing">
    <w:name w:val="No Spacing"/>
    <w:basedOn w:val="Normal"/>
    <w:link w:val="NoSpacingChar"/>
    <w:uiPriority w:val="1"/>
    <w:qFormat/>
    <w:rsid w:val="004B54CA"/>
    <w:pPr>
      <w:spacing w:after="0" w:line="240" w:lineRule="auto"/>
    </w:pPr>
  </w:style>
  <w:style w:type="character" w:customStyle="1" w:styleId="Heading3Char">
    <w:name w:val="Heading 3 Char"/>
    <w:basedOn w:val="DefaultParagraphFont"/>
    <w:link w:val="Heading3"/>
    <w:uiPriority w:val="9"/>
    <w:rsid w:val="004B54CA"/>
    <w:rPr>
      <w:rFonts w:ascii="Arial" w:eastAsiaTheme="majorEastAsia" w:hAnsi="Arial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4B54CA"/>
    <w:rPr>
      <w:rFonts w:ascii="Arial" w:eastAsiaTheme="majorEastAsia" w:hAnsi="Arial" w:cstheme="majorBidi"/>
      <w:b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4B54CA"/>
    <w:rPr>
      <w:rFonts w:ascii="Arial" w:eastAsiaTheme="majorEastAsia" w:hAnsi="Arial" w:cstheme="majorBidi"/>
      <w:b/>
      <w:bCs/>
      <w:color w:val="7F7F7F" w:themeColor="text1" w:themeTint="80"/>
    </w:rPr>
  </w:style>
  <w:style w:type="character" w:customStyle="1" w:styleId="Heading6Char">
    <w:name w:val="Heading 6 Char"/>
    <w:basedOn w:val="DefaultParagraphFont"/>
    <w:link w:val="Heading6"/>
    <w:uiPriority w:val="9"/>
    <w:rsid w:val="004B54CA"/>
    <w:rPr>
      <w:rFonts w:ascii="Arial" w:eastAsiaTheme="majorEastAsia" w:hAnsi="Arial" w:cstheme="majorBidi"/>
      <w:b/>
      <w:bCs/>
      <w:i/>
      <w:iCs/>
      <w:color w:val="7F7F7F" w:themeColor="text1" w:themeTint="80"/>
    </w:rPr>
  </w:style>
  <w:style w:type="character" w:customStyle="1" w:styleId="Heading7Char">
    <w:name w:val="Heading 7 Char"/>
    <w:basedOn w:val="DefaultParagraphFont"/>
    <w:link w:val="Heading7"/>
    <w:uiPriority w:val="9"/>
    <w:rsid w:val="004B54CA"/>
    <w:rPr>
      <w:rFonts w:ascii="Arial" w:eastAsiaTheme="majorEastAsia" w:hAnsi="Arial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rsid w:val="004B54CA"/>
    <w:rPr>
      <w:rFonts w:ascii="Arial" w:eastAsiaTheme="majorEastAsia" w:hAnsi="Arial" w:cstheme="majorBidi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B54CA"/>
    <w:rPr>
      <w:rFonts w:ascii="Arial" w:eastAsiaTheme="majorEastAsia" w:hAnsi="Arial" w:cstheme="majorBidi"/>
      <w:i/>
      <w:iCs/>
      <w:spacing w:val="5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4B54CA"/>
    <w:pPr>
      <w:pBdr>
        <w:bottom w:val="single" w:sz="4" w:space="1" w:color="auto"/>
      </w:pBdr>
      <w:spacing w:line="240" w:lineRule="auto"/>
      <w:contextualSpacing/>
    </w:pPr>
    <w:rPr>
      <w:rFonts w:eastAsiaTheme="majorEastAsia" w:cstheme="majorBidi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B54CA"/>
    <w:rPr>
      <w:rFonts w:ascii="Arial" w:eastAsiaTheme="majorEastAsia" w:hAnsi="Arial" w:cstheme="majorBidi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54CA"/>
    <w:pPr>
      <w:spacing w:after="600"/>
    </w:pPr>
    <w:rPr>
      <w:rFonts w:eastAsiaTheme="majorEastAsia" w:cstheme="majorBidi"/>
      <w:i/>
      <w:iCs/>
      <w:spacing w:val="13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B54CA"/>
    <w:rPr>
      <w:rFonts w:ascii="Arial" w:eastAsiaTheme="majorEastAsia" w:hAnsi="Arial" w:cstheme="majorBidi"/>
      <w:i/>
      <w:iCs/>
      <w:spacing w:val="13"/>
      <w:sz w:val="24"/>
      <w:szCs w:val="24"/>
    </w:rPr>
  </w:style>
  <w:style w:type="character" w:styleId="SubtleEmphasis">
    <w:name w:val="Subtle Emphasis"/>
    <w:uiPriority w:val="19"/>
    <w:qFormat/>
    <w:rsid w:val="004B54CA"/>
    <w:rPr>
      <w:i/>
      <w:iCs/>
    </w:rPr>
  </w:style>
  <w:style w:type="character" w:styleId="Strong">
    <w:name w:val="Strong"/>
    <w:uiPriority w:val="22"/>
    <w:qFormat/>
    <w:rsid w:val="004B54CA"/>
    <w:rPr>
      <w:b/>
      <w:bCs/>
    </w:rPr>
  </w:style>
  <w:style w:type="paragraph" w:styleId="ListParagraph">
    <w:name w:val="List Paragraph"/>
    <w:aliases w:val="Recommendation,L,List Paragraph1,List Paragraph11,Bullet Point,Bullet points,Content descriptions,Bullet point,CV text,F5 List Paragraph,Dot pt,List Paragraph111,Medium Grid 1 - Accent 21,Numbered Paragraph,NFP GP Bulleted List,Table,Main"/>
    <w:basedOn w:val="Normal"/>
    <w:link w:val="ListParagraphChar"/>
    <w:uiPriority w:val="34"/>
    <w:qFormat/>
    <w:rsid w:val="004B54CA"/>
    <w:pPr>
      <w:ind w:left="720"/>
      <w:contextualSpacing/>
    </w:pPr>
  </w:style>
  <w:style w:type="character" w:styleId="Emphasis">
    <w:name w:val="Emphasis"/>
    <w:uiPriority w:val="20"/>
    <w:qFormat/>
    <w:rsid w:val="004B54CA"/>
    <w:rPr>
      <w:b/>
      <w:bCs/>
      <w:i/>
      <w:iCs/>
      <w:spacing w:val="10"/>
      <w:bdr w:val="none" w:sz="0" w:space="0" w:color="auto"/>
      <w:shd w:val="clear" w:color="auto" w:fill="auto"/>
    </w:rPr>
  </w:style>
  <w:style w:type="character" w:styleId="IntenseEmphasis">
    <w:name w:val="Intense Emphasis"/>
    <w:uiPriority w:val="21"/>
    <w:qFormat/>
    <w:rsid w:val="004B54CA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4B54CA"/>
    <w:pPr>
      <w:spacing w:before="200" w:after="0"/>
      <w:ind w:left="360" w:right="360"/>
    </w:pPr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4B54CA"/>
    <w:rPr>
      <w:rFonts w:ascii="Arial" w:hAnsi="Arial"/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54C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54CA"/>
    <w:rPr>
      <w:rFonts w:ascii="Arial" w:hAnsi="Arial"/>
      <w:b/>
      <w:bCs/>
      <w:i/>
      <w:iCs/>
    </w:rPr>
  </w:style>
  <w:style w:type="character" w:styleId="SubtleReference">
    <w:name w:val="Subtle Reference"/>
    <w:uiPriority w:val="31"/>
    <w:qFormat/>
    <w:rsid w:val="004B54CA"/>
    <w:rPr>
      <w:smallCaps/>
    </w:rPr>
  </w:style>
  <w:style w:type="character" w:styleId="IntenseReference">
    <w:name w:val="Intense Reference"/>
    <w:uiPriority w:val="32"/>
    <w:qFormat/>
    <w:rsid w:val="004B54CA"/>
    <w:rPr>
      <w:smallCaps/>
      <w:spacing w:val="5"/>
      <w:u w:val="single"/>
    </w:rPr>
  </w:style>
  <w:style w:type="character" w:styleId="BookTitle">
    <w:name w:val="Book Title"/>
    <w:uiPriority w:val="33"/>
    <w:qFormat/>
    <w:rsid w:val="004B54CA"/>
    <w:rPr>
      <w:i/>
      <w:iCs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rsid w:val="00785261"/>
    <w:rPr>
      <w:b/>
      <w:bCs/>
      <w:caps/>
      <w:sz w:val="16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B54CA"/>
    <w:pPr>
      <w:outlineLvl w:val="9"/>
    </w:pPr>
    <w:rPr>
      <w:lang w:bidi="en-US"/>
    </w:rPr>
  </w:style>
  <w:style w:type="character" w:customStyle="1" w:styleId="NoSpacingChar">
    <w:name w:val="No Spacing Char"/>
    <w:basedOn w:val="DefaultParagraphFont"/>
    <w:link w:val="NoSpacing"/>
    <w:uiPriority w:val="1"/>
    <w:rsid w:val="004B54CA"/>
    <w:rPr>
      <w:rFonts w:ascii="Arial" w:hAnsi="Arial"/>
    </w:rPr>
  </w:style>
  <w:style w:type="paragraph" w:styleId="Header">
    <w:name w:val="header"/>
    <w:basedOn w:val="Normal"/>
    <w:link w:val="Head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4ED8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B04E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4ED8"/>
    <w:rPr>
      <w:rFonts w:ascii="Arial" w:hAnsi="Arial"/>
    </w:rPr>
  </w:style>
  <w:style w:type="character" w:customStyle="1" w:styleId="ListParagraphChar">
    <w:name w:val="List Paragraph Char"/>
    <w:aliases w:val="Recommendation Char,L Char,List Paragraph1 Char,List Paragraph11 Char,Bullet Point Char,Bullet points Char,Content descriptions Char,Bullet point Char,CV text Char,F5 List Paragraph Char,Dot pt Char,List Paragraph111 Char,Table Char"/>
    <w:basedOn w:val="DefaultParagraphFont"/>
    <w:link w:val="ListParagraph"/>
    <w:uiPriority w:val="34"/>
    <w:qFormat/>
    <w:locked/>
    <w:rsid w:val="002D5209"/>
    <w:rPr>
      <w:rFonts w:ascii="Arial" w:hAnsi="Arial"/>
    </w:rPr>
  </w:style>
  <w:style w:type="table" w:customStyle="1" w:styleId="BilingualTable">
    <w:name w:val="Bilingual Table"/>
    <w:basedOn w:val="PlainTable1"/>
    <w:uiPriority w:val="99"/>
    <w:rsid w:val="00471AD4"/>
    <w:rPr>
      <w:rFonts w:eastAsiaTheme="minorEastAsia"/>
      <w:kern w:val="2"/>
      <w:sz w:val="24"/>
      <w:szCs w:val="24"/>
      <w:lang w:eastAsia="zh-TW"/>
      <w14:ligatures w14:val="standardContextual"/>
    </w:rPr>
    <w:tblPr/>
    <w:trPr>
      <w:cantSplit/>
    </w:trPr>
    <w:tblStylePr w:type="firstRow">
      <w:pPr>
        <w:wordWrap/>
        <w:jc w:val="center"/>
      </w:pPr>
      <w:rPr>
        <w:rFonts w:asciiTheme="minorHAnsi" w:eastAsiaTheme="minorEastAsia" w:hAnsiTheme="minorHAnsi" w:cstheme="minorBidi"/>
        <w:b/>
        <w:bCs/>
        <w:i w:val="0"/>
        <w:iCs w:val="0"/>
        <w:color w:val="FFFFFF" w:themeColor="background1"/>
        <w:sz w:val="24"/>
        <w:szCs w:val="24"/>
      </w:rPr>
      <w:tblPr/>
      <w:trPr>
        <w:cantSplit w:val="0"/>
        <w:tblHeader/>
      </w:trPr>
      <w:tcPr>
        <w:shd w:val="clear" w:color="auto" w:fill="38004C"/>
      </w:tc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FFFFF" w:themeFill="background1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table" w:styleId="PlainTable1">
    <w:name w:val="Plain Table 1"/>
    <w:basedOn w:val="TableNormal"/>
    <w:uiPriority w:val="41"/>
    <w:rsid w:val="00471AD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1340</Characters>
  <Application>Microsoft Office Word</Application>
  <DocSecurity>0</DocSecurity>
  <Lines>34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Social Services</Company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Mitch</dc:creator>
  <cp:keywords>[SEC=OFFICIAL]</cp:keywords>
  <dc:description/>
  <cp:lastModifiedBy/>
  <cp:revision>2</cp:revision>
  <dcterms:created xsi:type="dcterms:W3CDTF">2025-07-25T02:16:00Z</dcterms:created>
  <dcterms:modified xsi:type="dcterms:W3CDTF">2025-07-25T02:16:00Z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M_Caveats_Count">
    <vt:lpwstr>0</vt:lpwstr>
  </property>
  <property fmtid="{D5CDD505-2E9C-101B-9397-08002B2CF9AE}" pid="3" name="PM_Namespace">
    <vt:lpwstr>gov.au</vt:lpwstr>
  </property>
  <property fmtid="{D5CDD505-2E9C-101B-9397-08002B2CF9AE}" pid="4" name="PM_Version">
    <vt:lpwstr>2018.4</vt:lpwstr>
  </property>
  <property fmtid="{D5CDD505-2E9C-101B-9397-08002B2CF9AE}" pid="5" name="MSIP_Label_eb34d90b-fc41-464d-af60-f74d721d0790_Name">
    <vt:lpwstr>OFFICIAL</vt:lpwstr>
  </property>
  <property fmtid="{D5CDD505-2E9C-101B-9397-08002B2CF9AE}" pid="6" name="PM_Note">
    <vt:lpwstr/>
  </property>
  <property fmtid="{D5CDD505-2E9C-101B-9397-08002B2CF9AE}" pid="7" name="PMHMAC">
    <vt:lpwstr>v=2022.1;a=SHA256;h=B39D6CE463080DB2FA64DE17AFFAC499E6C8E18D9ADAB8840044BCF5B4BB98BE</vt:lpwstr>
  </property>
  <property fmtid="{D5CDD505-2E9C-101B-9397-08002B2CF9AE}" pid="8" name="PM_Qualifier">
    <vt:lpwstr/>
  </property>
  <property fmtid="{D5CDD505-2E9C-101B-9397-08002B2CF9AE}" pid="9" name="PM_SecurityClassification">
    <vt:lpwstr>OFFICIAL</vt:lpwstr>
  </property>
  <property fmtid="{D5CDD505-2E9C-101B-9397-08002B2CF9AE}" pid="10" name="PM_ProtectiveMarkingValue_Header">
    <vt:lpwstr>OFFICIAL</vt:lpwstr>
  </property>
  <property fmtid="{D5CDD505-2E9C-101B-9397-08002B2CF9AE}" pid="11" name="PM_OriginationTimeStamp">
    <vt:lpwstr>2025-07-24T04:42:04Z</vt:lpwstr>
  </property>
  <property fmtid="{D5CDD505-2E9C-101B-9397-08002B2CF9AE}" pid="12" name="PM_DownTo">
    <vt:lpwstr/>
  </property>
  <property fmtid="{D5CDD505-2E9C-101B-9397-08002B2CF9AE}" pid="13" name="PM_Markers">
    <vt:lpwstr/>
  </property>
  <property fmtid="{D5CDD505-2E9C-101B-9397-08002B2CF9AE}" pid="14" name="PM_DisplayValueSecClassificationWithQualifier">
    <vt:lpwstr>OFFICIAL</vt:lpwstr>
  </property>
  <property fmtid="{D5CDD505-2E9C-101B-9397-08002B2CF9AE}" pid="15" name="PM_Expires">
    <vt:lpwstr/>
  </property>
  <property fmtid="{D5CDD505-2E9C-101B-9397-08002B2CF9AE}" pid="16" name="MSIP_Label_eb34d90b-fc41-464d-af60-f74d721d0790_SiteId">
    <vt:lpwstr>61e36dd1-ca6e-4d61-aa0a-2b4eb88317a3</vt:lpwstr>
  </property>
  <property fmtid="{D5CDD505-2E9C-101B-9397-08002B2CF9AE}" pid="17" name="MSIP_Label_eb34d90b-fc41-464d-af60-f74d721d0790_ContentBits">
    <vt:lpwstr>0</vt:lpwstr>
  </property>
  <property fmtid="{D5CDD505-2E9C-101B-9397-08002B2CF9AE}" pid="18" name="MSIP_Label_eb34d90b-fc41-464d-af60-f74d721d0790_Enabled">
    <vt:lpwstr>true</vt:lpwstr>
  </property>
  <property fmtid="{D5CDD505-2E9C-101B-9397-08002B2CF9AE}" pid="19" name="MSIP_Label_eb34d90b-fc41-464d-af60-f74d721d0790_SetDate">
    <vt:lpwstr>2025-07-24T04:42:04Z</vt:lpwstr>
  </property>
  <property fmtid="{D5CDD505-2E9C-101B-9397-08002B2CF9AE}" pid="20" name="MSIP_Label_eb34d90b-fc41-464d-af60-f74d721d0790_Method">
    <vt:lpwstr>Privileged</vt:lpwstr>
  </property>
  <property fmtid="{D5CDD505-2E9C-101B-9397-08002B2CF9AE}" pid="21" name="MSIP_Label_eb34d90b-fc41-464d-af60-f74d721d0790_ActionId">
    <vt:lpwstr>e6e31b6c9b2746469f17977ed5133070</vt:lpwstr>
  </property>
  <property fmtid="{D5CDD505-2E9C-101B-9397-08002B2CF9AE}" pid="22" name="PM_InsertionValue">
    <vt:lpwstr>OFFICIAL</vt:lpwstr>
  </property>
  <property fmtid="{D5CDD505-2E9C-101B-9397-08002B2CF9AE}" pid="23" name="PM_Originator_Hash_SHA1">
    <vt:lpwstr>9A8F0701EC83D6CA89869C10361E6BF1121BA3A1</vt:lpwstr>
  </property>
  <property fmtid="{D5CDD505-2E9C-101B-9397-08002B2CF9AE}" pid="24" name="PM_Originating_FileId">
    <vt:lpwstr>C98742477E5A476A871CB17F3F043D21</vt:lpwstr>
  </property>
  <property fmtid="{D5CDD505-2E9C-101B-9397-08002B2CF9AE}" pid="25" name="PM_ProtectiveMarkingValue_Footer">
    <vt:lpwstr>OFFICIAL</vt:lpwstr>
  </property>
  <property fmtid="{D5CDD505-2E9C-101B-9397-08002B2CF9AE}" pid="26" name="PM_Display">
    <vt:lpwstr>OFFICIAL</vt:lpwstr>
  </property>
  <property fmtid="{D5CDD505-2E9C-101B-9397-08002B2CF9AE}" pid="27" name="PM_OriginatorUserAccountName_SHA256">
    <vt:lpwstr>EFA7F05A4A1EA2F749A0F9938E797CF382FF2A26B9EFC1498672BDA127C47D32</vt:lpwstr>
  </property>
  <property fmtid="{D5CDD505-2E9C-101B-9397-08002B2CF9AE}" pid="28" name="PM_OriginatorDomainName_SHA256">
    <vt:lpwstr>E83A2A66C4061446A7E3732E8D44762184B6B377D962B96C83DC624302585857</vt:lpwstr>
  </property>
  <property fmtid="{D5CDD505-2E9C-101B-9397-08002B2CF9AE}" pid="29" name="PMUuid">
    <vt:lpwstr>v=2022.2;d=gov.au;g=46DD6D7C-8107-577B-BC6E-F348953B2E44</vt:lpwstr>
  </property>
  <property fmtid="{D5CDD505-2E9C-101B-9397-08002B2CF9AE}" pid="30" name="PM_Hash_Version">
    <vt:lpwstr>2022.1</vt:lpwstr>
  </property>
  <property fmtid="{D5CDD505-2E9C-101B-9397-08002B2CF9AE}" pid="31" name="PM_Hash_Salt_Prev">
    <vt:lpwstr>A0F0B2AE16696CD28A170C710943CDD7</vt:lpwstr>
  </property>
  <property fmtid="{D5CDD505-2E9C-101B-9397-08002B2CF9AE}" pid="32" name="PM_Hash_Salt">
    <vt:lpwstr>6D4DF99641D233C08E48EA43721E9178</vt:lpwstr>
  </property>
  <property fmtid="{D5CDD505-2E9C-101B-9397-08002B2CF9AE}" pid="33" name="PM_Hash_SHA1">
    <vt:lpwstr>B00BE2DA75346F724A2ECD7F179C898D77B1B5C0</vt:lpwstr>
  </property>
</Properties>
</file>