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73EF0F" w14:textId="77777777" w:rsidR="007B0256" w:rsidRDefault="0006691E" w:rsidP="00B91E3E">
      <w:r>
        <w:rPr>
          <w:rFonts w:cs="Arial"/>
          <w:b/>
          <w:noProof/>
          <w:sz w:val="44"/>
          <w:szCs w:val="44"/>
          <w:lang w:eastAsia="en-AU"/>
        </w:rPr>
        <w:drawing>
          <wp:inline distT="0" distB="0" distL="0" distR="0" wp14:anchorId="318016AD" wp14:editId="19F2B627">
            <wp:extent cx="4191000" cy="952500"/>
            <wp:effectExtent l="0" t="0" r="0" b="0"/>
            <wp:docPr id="1" name="Picture 1" descr="Australian Government, Department of Social Servi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A6F8A6" w14:textId="5D74BE4A" w:rsidR="0006691E" w:rsidRDefault="008A68E8" w:rsidP="0006691E">
      <w:pPr>
        <w:pStyle w:val="Heading1"/>
      </w:pPr>
      <w:r>
        <w:t>Transcript: Enhanced Income Management video for</w:t>
      </w:r>
      <w:r>
        <w:br/>
        <w:t>social media</w:t>
      </w:r>
    </w:p>
    <w:p w14:paraId="509DEF37" w14:textId="77777777" w:rsidR="0006691E" w:rsidRPr="0006691E" w:rsidRDefault="0006691E" w:rsidP="0006691E"/>
    <w:p w14:paraId="24F6F775" w14:textId="04BB8C25" w:rsidR="0006691E" w:rsidRDefault="008A68E8" w:rsidP="00B91E3E">
      <w:pPr>
        <w:rPr>
          <w:rFonts w:cs="Arial"/>
          <w:bCs/>
        </w:rPr>
      </w:pPr>
      <w:r w:rsidRPr="008A68E8">
        <w:rPr>
          <w:rFonts w:cs="Arial"/>
          <w:bCs/>
        </w:rPr>
        <w:t>Are you on Income Management?</w:t>
      </w:r>
    </w:p>
    <w:p w14:paraId="460C2D47" w14:textId="32ACCCBD" w:rsidR="008A68E8" w:rsidRDefault="008A68E8" w:rsidP="00B91E3E">
      <w:pPr>
        <w:rPr>
          <w:rFonts w:cs="Arial"/>
          <w:bCs/>
        </w:rPr>
      </w:pPr>
      <w:r>
        <w:rPr>
          <w:rFonts w:cs="Arial"/>
          <w:bCs/>
        </w:rPr>
        <w:t>You can choose to move to enhanced Income Management,</w:t>
      </w:r>
    </w:p>
    <w:p w14:paraId="2649C3A6" w14:textId="219599CD" w:rsidR="008A68E8" w:rsidRDefault="008A68E8" w:rsidP="00B91E3E">
      <w:pPr>
        <w:rPr>
          <w:rFonts w:cs="Arial"/>
          <w:bCs/>
        </w:rPr>
      </w:pPr>
      <w:r>
        <w:rPr>
          <w:rFonts w:cs="Arial"/>
          <w:bCs/>
        </w:rPr>
        <w:t>If you do, you’ll get an enhanced Income Management account and SmartCard, which you can do a whole lot more with.</w:t>
      </w:r>
    </w:p>
    <w:p w14:paraId="6365BA65" w14:textId="4ACAC85C" w:rsidR="008A68E8" w:rsidRDefault="008A68E8" w:rsidP="00B91E3E">
      <w:pPr>
        <w:rPr>
          <w:rFonts w:cs="Arial"/>
          <w:bCs/>
        </w:rPr>
      </w:pPr>
      <w:r>
        <w:rPr>
          <w:rFonts w:cs="Arial"/>
          <w:bCs/>
        </w:rPr>
        <w:t>You can shop at over on</w:t>
      </w:r>
      <w:r w:rsidR="00E0222B">
        <w:rPr>
          <w:rFonts w:cs="Arial"/>
          <w:bCs/>
        </w:rPr>
        <w:t>e</w:t>
      </w:r>
      <w:r>
        <w:rPr>
          <w:rFonts w:cs="Arial"/>
          <w:bCs/>
        </w:rPr>
        <w:t xml:space="preserve"> million places across Australia, as well as online</w:t>
      </w:r>
      <w:r w:rsidR="00E0222B">
        <w:rPr>
          <w:rFonts w:cs="Arial"/>
          <w:bCs/>
        </w:rPr>
        <w:t>.</w:t>
      </w:r>
    </w:p>
    <w:p w14:paraId="5F1CFDBD" w14:textId="607543D7" w:rsidR="008A68E8" w:rsidRDefault="008A68E8" w:rsidP="00B91E3E">
      <w:pPr>
        <w:rPr>
          <w:rFonts w:cs="Arial"/>
          <w:bCs/>
        </w:rPr>
      </w:pPr>
      <w:r>
        <w:rPr>
          <w:rFonts w:cs="Arial"/>
          <w:bCs/>
        </w:rPr>
        <w:t>Plus</w:t>
      </w:r>
      <w:r w:rsidR="00E0222B">
        <w:rPr>
          <w:rFonts w:cs="Arial"/>
          <w:bCs/>
        </w:rPr>
        <w:t>,</w:t>
      </w:r>
      <w:r>
        <w:rPr>
          <w:rFonts w:cs="Arial"/>
          <w:bCs/>
        </w:rPr>
        <w:t xml:space="preserve"> with the SmartCard </w:t>
      </w:r>
      <w:proofErr w:type="spellStart"/>
      <w:r>
        <w:rPr>
          <w:rFonts w:cs="Arial"/>
          <w:bCs/>
        </w:rPr>
        <w:t>eIM</w:t>
      </w:r>
      <w:proofErr w:type="spellEnd"/>
      <w:r>
        <w:rPr>
          <w:rFonts w:cs="Arial"/>
          <w:bCs/>
        </w:rPr>
        <w:t xml:space="preserve"> apps or online account, you can pay bills using BPAY or check your balance to see how much you </w:t>
      </w:r>
      <w:proofErr w:type="gramStart"/>
      <w:r>
        <w:rPr>
          <w:rFonts w:cs="Arial"/>
          <w:bCs/>
        </w:rPr>
        <w:t>have to</w:t>
      </w:r>
      <w:proofErr w:type="gramEnd"/>
      <w:r>
        <w:rPr>
          <w:rFonts w:cs="Arial"/>
          <w:bCs/>
        </w:rPr>
        <w:t xml:space="preserve"> spend.</w:t>
      </w:r>
    </w:p>
    <w:p w14:paraId="5C22E556" w14:textId="10E242AD" w:rsidR="008A68E8" w:rsidRDefault="008A68E8" w:rsidP="00B91E3E">
      <w:pPr>
        <w:rPr>
          <w:rFonts w:cs="Arial"/>
          <w:bCs/>
        </w:rPr>
      </w:pPr>
      <w:r>
        <w:rPr>
          <w:rFonts w:cs="Arial"/>
          <w:bCs/>
        </w:rPr>
        <w:t>Click to learn more.</w:t>
      </w:r>
    </w:p>
    <w:p w14:paraId="3B8BFED2" w14:textId="77777777" w:rsidR="008A68E8" w:rsidRPr="008A68E8" w:rsidRDefault="008A68E8" w:rsidP="00B91E3E">
      <w:pPr>
        <w:rPr>
          <w:bCs/>
        </w:rPr>
      </w:pPr>
    </w:p>
    <w:sectPr w:rsidR="008A68E8" w:rsidRPr="008A68E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905DC3" w14:textId="77777777" w:rsidR="00C84972" w:rsidRDefault="00C84972" w:rsidP="00B04ED8">
      <w:pPr>
        <w:spacing w:after="0" w:line="240" w:lineRule="auto"/>
      </w:pPr>
      <w:r>
        <w:separator/>
      </w:r>
    </w:p>
  </w:endnote>
  <w:endnote w:type="continuationSeparator" w:id="0">
    <w:p w14:paraId="7612CDF2" w14:textId="77777777" w:rsidR="00C84972" w:rsidRDefault="00C84972" w:rsidP="00B04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1A0C1D" w14:textId="77777777" w:rsidR="00B04ED8" w:rsidRDefault="00B04E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A863F5" w14:textId="77777777" w:rsidR="00B04ED8" w:rsidRDefault="00B04ED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E86452" w14:textId="77777777" w:rsidR="00B04ED8" w:rsidRDefault="00B04E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BD188F" w14:textId="77777777" w:rsidR="00C84972" w:rsidRDefault="00C84972" w:rsidP="00B04ED8">
      <w:pPr>
        <w:spacing w:after="0" w:line="240" w:lineRule="auto"/>
      </w:pPr>
      <w:r>
        <w:separator/>
      </w:r>
    </w:p>
  </w:footnote>
  <w:footnote w:type="continuationSeparator" w:id="0">
    <w:p w14:paraId="74BCA7A3" w14:textId="77777777" w:rsidR="00C84972" w:rsidRDefault="00C84972" w:rsidP="00B04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8F31D4" w14:textId="77777777" w:rsidR="00B04ED8" w:rsidRDefault="00B04E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49440A" w14:textId="77777777" w:rsidR="00B04ED8" w:rsidRDefault="00B04ED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9FDD2" w14:textId="77777777" w:rsidR="00B04ED8" w:rsidRDefault="00B04E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8B2B92"/>
    <w:multiLevelType w:val="hybridMultilevel"/>
    <w:tmpl w:val="C15A2E4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13160B"/>
    <w:multiLevelType w:val="hybridMultilevel"/>
    <w:tmpl w:val="AE3E23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21453">
    <w:abstractNumId w:val="1"/>
  </w:num>
  <w:num w:numId="2" w16cid:durableId="954459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691E"/>
    <w:rsid w:val="00005633"/>
    <w:rsid w:val="000318C6"/>
    <w:rsid w:val="0006691E"/>
    <w:rsid w:val="00162D36"/>
    <w:rsid w:val="001E630D"/>
    <w:rsid w:val="00284DC9"/>
    <w:rsid w:val="00394E96"/>
    <w:rsid w:val="003B2BB8"/>
    <w:rsid w:val="003C6D48"/>
    <w:rsid w:val="003D34FF"/>
    <w:rsid w:val="004B54CA"/>
    <w:rsid w:val="004E5CBF"/>
    <w:rsid w:val="005C3AA9"/>
    <w:rsid w:val="005D4622"/>
    <w:rsid w:val="00621FC5"/>
    <w:rsid w:val="00637B02"/>
    <w:rsid w:val="00683A84"/>
    <w:rsid w:val="006A4CE7"/>
    <w:rsid w:val="006E34CD"/>
    <w:rsid w:val="00785261"/>
    <w:rsid w:val="007B0256"/>
    <w:rsid w:val="0083177B"/>
    <w:rsid w:val="008A68E8"/>
    <w:rsid w:val="008E343E"/>
    <w:rsid w:val="009225F0"/>
    <w:rsid w:val="0093462C"/>
    <w:rsid w:val="0094589F"/>
    <w:rsid w:val="00953795"/>
    <w:rsid w:val="00974189"/>
    <w:rsid w:val="00B04ED8"/>
    <w:rsid w:val="00B91E3E"/>
    <w:rsid w:val="00BA2DB9"/>
    <w:rsid w:val="00BE7148"/>
    <w:rsid w:val="00C4790A"/>
    <w:rsid w:val="00C84972"/>
    <w:rsid w:val="00C84DD7"/>
    <w:rsid w:val="00CB5863"/>
    <w:rsid w:val="00D95082"/>
    <w:rsid w:val="00DA243A"/>
    <w:rsid w:val="00E01517"/>
    <w:rsid w:val="00E0222B"/>
    <w:rsid w:val="00E273E4"/>
    <w:rsid w:val="00EA6A3F"/>
    <w:rsid w:val="00F30AFE"/>
    <w:rsid w:val="00F83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92A34D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54CA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54CA"/>
    <w:pPr>
      <w:spacing w:before="480" w:after="0"/>
      <w:contextualSpacing/>
      <w:outlineLvl w:val="0"/>
    </w:pPr>
    <w:rPr>
      <w:rFonts w:eastAsiaTheme="majorEastAsia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B54CA"/>
    <w:p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B54CA"/>
    <w:pPr>
      <w:spacing w:before="200" w:after="0" w:line="271" w:lineRule="auto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B54CA"/>
    <w:pPr>
      <w:spacing w:before="200" w:after="0"/>
      <w:outlineLvl w:val="3"/>
    </w:pPr>
    <w:rPr>
      <w:rFonts w:eastAsiaTheme="majorEastAsia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B54CA"/>
    <w:pPr>
      <w:spacing w:before="200" w:after="0"/>
      <w:outlineLvl w:val="4"/>
    </w:pPr>
    <w:rPr>
      <w:rFonts w:eastAsiaTheme="majorEastAsia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4B54CA"/>
    <w:pPr>
      <w:spacing w:after="0" w:line="271" w:lineRule="auto"/>
      <w:outlineLvl w:val="5"/>
    </w:pPr>
    <w:rPr>
      <w:rFonts w:eastAsiaTheme="majorEastAsia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B54CA"/>
    <w:pPr>
      <w:spacing w:after="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4B54CA"/>
    <w:pPr>
      <w:spacing w:after="0"/>
      <w:outlineLvl w:val="7"/>
    </w:pPr>
    <w:rPr>
      <w:rFonts w:eastAsiaTheme="majorEastAsia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B54CA"/>
    <w:pPr>
      <w:spacing w:after="0"/>
      <w:outlineLvl w:val="8"/>
    </w:pPr>
    <w:rPr>
      <w:rFonts w:eastAsiaTheme="majorEastAsia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54CA"/>
    <w:rPr>
      <w:rFonts w:ascii="Arial" w:eastAsiaTheme="majorEastAsia" w:hAnsi="Arial" w:cstheme="majorBidi"/>
      <w:b/>
      <w:bCs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B54CA"/>
    <w:rPr>
      <w:rFonts w:ascii="Arial" w:eastAsiaTheme="majorEastAsia" w:hAnsi="Arial" w:cstheme="majorBidi"/>
      <w:b/>
      <w:bCs/>
      <w:sz w:val="26"/>
      <w:szCs w:val="26"/>
    </w:rPr>
  </w:style>
  <w:style w:type="paragraph" w:styleId="NoSpacing">
    <w:name w:val="No Spacing"/>
    <w:basedOn w:val="Normal"/>
    <w:link w:val="NoSpacingChar"/>
    <w:uiPriority w:val="1"/>
    <w:qFormat/>
    <w:rsid w:val="004B54CA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4B54CA"/>
    <w:rPr>
      <w:rFonts w:ascii="Arial" w:eastAsiaTheme="majorEastAsia" w:hAnsi="Arial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4B54CA"/>
    <w:rPr>
      <w:rFonts w:ascii="Arial" w:eastAsiaTheme="majorEastAsia" w:hAnsi="Arial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4B54CA"/>
    <w:rPr>
      <w:rFonts w:ascii="Arial" w:eastAsiaTheme="majorEastAsia" w:hAnsi="Arial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rsid w:val="004B54CA"/>
    <w:rPr>
      <w:rFonts w:ascii="Arial" w:eastAsiaTheme="majorEastAsia" w:hAnsi="Arial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rsid w:val="004B54CA"/>
    <w:rPr>
      <w:rFonts w:ascii="Arial" w:eastAsiaTheme="majorEastAsia" w:hAnsi="Arial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rsid w:val="004B54CA"/>
    <w:rPr>
      <w:rFonts w:ascii="Arial" w:eastAsiaTheme="majorEastAsia" w:hAnsi="Arial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B54CA"/>
    <w:rPr>
      <w:rFonts w:ascii="Arial" w:eastAsiaTheme="majorEastAsia" w:hAnsi="Arial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4B54CA"/>
    <w:pPr>
      <w:pBdr>
        <w:bottom w:val="single" w:sz="4" w:space="1" w:color="auto"/>
      </w:pBdr>
      <w:spacing w:line="240" w:lineRule="auto"/>
      <w:contextualSpacing/>
    </w:pPr>
    <w:rPr>
      <w:rFonts w:eastAsiaTheme="majorEastAsia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B54CA"/>
    <w:rPr>
      <w:rFonts w:ascii="Arial" w:eastAsiaTheme="majorEastAsia" w:hAnsi="Arial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54CA"/>
    <w:pPr>
      <w:spacing w:after="600"/>
    </w:pPr>
    <w:rPr>
      <w:rFonts w:eastAsiaTheme="majorEastAsia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B54CA"/>
    <w:rPr>
      <w:rFonts w:ascii="Arial" w:eastAsiaTheme="majorEastAsia" w:hAnsi="Arial" w:cstheme="majorBidi"/>
      <w:i/>
      <w:iCs/>
      <w:spacing w:val="13"/>
      <w:sz w:val="24"/>
      <w:szCs w:val="24"/>
    </w:rPr>
  </w:style>
  <w:style w:type="character" w:styleId="SubtleEmphasis">
    <w:name w:val="Subtle Emphasis"/>
    <w:uiPriority w:val="19"/>
    <w:qFormat/>
    <w:rsid w:val="004B54CA"/>
    <w:rPr>
      <w:i/>
      <w:iCs/>
    </w:rPr>
  </w:style>
  <w:style w:type="character" w:styleId="Strong">
    <w:name w:val="Strong"/>
    <w:uiPriority w:val="22"/>
    <w:qFormat/>
    <w:rsid w:val="004B54CA"/>
    <w:rPr>
      <w:b/>
      <w:bCs/>
    </w:rPr>
  </w:style>
  <w:style w:type="paragraph" w:styleId="ListParagraph">
    <w:name w:val="List Paragraph"/>
    <w:aliases w:val="Recommendation,L,List Paragraph1,List Paragraph11,Bullet Point,Bullet points,Content descriptions,Bullet point,CV text,F5 List Paragraph,Dot pt,List Paragraph111,Medium Grid 1 - Accent 21,Numbered Paragraph,NFP GP Bulleted List,Table,Main"/>
    <w:basedOn w:val="Normal"/>
    <w:link w:val="ListParagraphChar"/>
    <w:uiPriority w:val="34"/>
    <w:qFormat/>
    <w:rsid w:val="004B54CA"/>
    <w:pPr>
      <w:ind w:left="720"/>
      <w:contextualSpacing/>
    </w:pPr>
  </w:style>
  <w:style w:type="character" w:styleId="Emphasis">
    <w:name w:val="Emphasis"/>
    <w:uiPriority w:val="20"/>
    <w:qFormat/>
    <w:rsid w:val="004B54CA"/>
    <w:rPr>
      <w:b/>
      <w:bCs/>
      <w:i/>
      <w:iCs/>
      <w:spacing w:val="10"/>
      <w:bdr w:val="none" w:sz="0" w:space="0" w:color="auto"/>
      <w:shd w:val="clear" w:color="auto" w:fill="auto"/>
    </w:rPr>
  </w:style>
  <w:style w:type="character" w:styleId="IntenseEmphasis">
    <w:name w:val="Intense Emphasis"/>
    <w:uiPriority w:val="21"/>
    <w:qFormat/>
    <w:rsid w:val="004B54CA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4B54CA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4B54CA"/>
    <w:rPr>
      <w:rFonts w:ascii="Arial" w:hAnsi="Arial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54CA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54CA"/>
    <w:rPr>
      <w:rFonts w:ascii="Arial" w:hAnsi="Arial"/>
      <w:b/>
      <w:bCs/>
      <w:i/>
      <w:iCs/>
    </w:rPr>
  </w:style>
  <w:style w:type="character" w:styleId="SubtleReference">
    <w:name w:val="Subtle Reference"/>
    <w:uiPriority w:val="31"/>
    <w:qFormat/>
    <w:rsid w:val="004B54CA"/>
    <w:rPr>
      <w:smallCaps/>
    </w:rPr>
  </w:style>
  <w:style w:type="character" w:styleId="IntenseReference">
    <w:name w:val="Intense Reference"/>
    <w:uiPriority w:val="32"/>
    <w:qFormat/>
    <w:rsid w:val="004B54CA"/>
    <w:rPr>
      <w:smallCaps/>
      <w:spacing w:val="5"/>
      <w:u w:val="single"/>
    </w:rPr>
  </w:style>
  <w:style w:type="character" w:styleId="BookTitle">
    <w:name w:val="Book Title"/>
    <w:uiPriority w:val="33"/>
    <w:qFormat/>
    <w:rsid w:val="004B54CA"/>
    <w:rPr>
      <w:i/>
      <w:iCs/>
      <w:smallCap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rsid w:val="00785261"/>
    <w:rPr>
      <w:b/>
      <w:bCs/>
      <w:caps/>
      <w:sz w:val="16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B54CA"/>
    <w:pPr>
      <w:outlineLvl w:val="9"/>
    </w:pPr>
    <w:rPr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4B54CA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B04E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4ED8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B04E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4ED8"/>
    <w:rPr>
      <w:rFonts w:ascii="Arial" w:hAnsi="Arial"/>
    </w:rPr>
  </w:style>
  <w:style w:type="character" w:customStyle="1" w:styleId="ListParagraphChar">
    <w:name w:val="List Paragraph Char"/>
    <w:aliases w:val="Recommendation Char,L Char,List Paragraph1 Char,List Paragraph11 Char,Bullet Point Char,Bullet points Char,Content descriptions Char,Bullet point Char,CV text Char,F5 List Paragraph Char,Dot pt Char,List Paragraph111 Char,Table Char"/>
    <w:basedOn w:val="DefaultParagraphFont"/>
    <w:link w:val="ListParagraph"/>
    <w:uiPriority w:val="34"/>
    <w:qFormat/>
    <w:rsid w:val="0006691E"/>
    <w:rPr>
      <w:rFonts w:ascii="Arial" w:hAnsi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3C6D4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6D4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6D48"/>
    <w:rPr>
      <w:rFonts w:ascii="Arial" w:hAnsi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6D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6D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410</Characters>
  <Application>Microsoft Office Word</Application>
  <DocSecurity>0</DocSecurity>
  <Lines>12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Translated Script - More information and support</vt:lpstr>
    </vt:vector>
  </TitlesOfParts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Translated Script - More information and support</dc:title>
  <dc:subject/>
  <dc:creator/>
  <cp:keywords>[SEC=OFFICIAL]</cp:keywords>
  <dc:description/>
  <cp:lastModifiedBy/>
  <cp:revision>1</cp:revision>
  <dcterms:created xsi:type="dcterms:W3CDTF">2025-01-22T22:28:00Z</dcterms:created>
  <dcterms:modified xsi:type="dcterms:W3CDTF">2025-01-22T23:50:00Z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M_ProtectiveMarkingImage_Header">
    <vt:lpwstr>C:\Program Files (x86)\Common Files\janusNET Shared\janusSEAL\Images\DocumentSlashBlue.png</vt:lpwstr>
  </property>
  <property fmtid="{D5CDD505-2E9C-101B-9397-08002B2CF9AE}" pid="3" name="PM_Caveats_Count">
    <vt:lpwstr>0</vt:lpwstr>
  </property>
  <property fmtid="{D5CDD505-2E9C-101B-9397-08002B2CF9AE}" pid="4" name="PM_DisplayValueSecClassificationWithQualifier">
    <vt:lpwstr>OFFICIAL</vt:lpwstr>
  </property>
  <property fmtid="{D5CDD505-2E9C-101B-9397-08002B2CF9AE}" pid="5" name="PM_Qualifier">
    <vt:lpwstr/>
  </property>
  <property fmtid="{D5CDD505-2E9C-101B-9397-08002B2CF9AE}" pid="6" name="PM_SecurityClassification">
    <vt:lpwstr>OFFICIAL</vt:lpwstr>
  </property>
  <property fmtid="{D5CDD505-2E9C-101B-9397-08002B2CF9AE}" pid="7" name="PM_InsertionValue">
    <vt:lpwstr>OFFICIAL</vt:lpwstr>
  </property>
  <property fmtid="{D5CDD505-2E9C-101B-9397-08002B2CF9AE}" pid="8" name="PM_Originating_FileId">
    <vt:lpwstr>01C0357D366948769DEEE23091C2EB69</vt:lpwstr>
  </property>
  <property fmtid="{D5CDD505-2E9C-101B-9397-08002B2CF9AE}" pid="9" name="PM_ProtectiveMarkingValue_Footer">
    <vt:lpwstr>OFFICIAL</vt:lpwstr>
  </property>
  <property fmtid="{D5CDD505-2E9C-101B-9397-08002B2CF9AE}" pid="10" name="PM_Originator_Hash_SHA1">
    <vt:lpwstr>B96AD5EBA7341D19448B906DC3A055ED1C932D2F</vt:lpwstr>
  </property>
  <property fmtid="{D5CDD505-2E9C-101B-9397-08002B2CF9AE}" pid="11" name="PM_OriginationTimeStamp">
    <vt:lpwstr>2024-02-20T22:32:00Z</vt:lpwstr>
  </property>
  <property fmtid="{D5CDD505-2E9C-101B-9397-08002B2CF9AE}" pid="12" name="PM_ProtectiveMarkingValue_Header">
    <vt:lpwstr>OFFICIAL</vt:lpwstr>
  </property>
  <property fmtid="{D5CDD505-2E9C-101B-9397-08002B2CF9AE}" pid="13" name="PM_ProtectiveMarkingImage_Footer">
    <vt:lpwstr>C:\Program Files (x86)\Common Files\janusNET Shared\janusSEAL\Images\DocumentSlashBlue.png</vt:lpwstr>
  </property>
  <property fmtid="{D5CDD505-2E9C-101B-9397-08002B2CF9AE}" pid="14" name="PM_Namespace">
    <vt:lpwstr>gov.au</vt:lpwstr>
  </property>
  <property fmtid="{D5CDD505-2E9C-101B-9397-08002B2CF9AE}" pid="15" name="PM_Version">
    <vt:lpwstr>2018.4</vt:lpwstr>
  </property>
  <property fmtid="{D5CDD505-2E9C-101B-9397-08002B2CF9AE}" pid="16" name="PM_Note">
    <vt:lpwstr/>
  </property>
  <property fmtid="{D5CDD505-2E9C-101B-9397-08002B2CF9AE}" pid="17" name="PM_Markers">
    <vt:lpwstr/>
  </property>
  <property fmtid="{D5CDD505-2E9C-101B-9397-08002B2CF9AE}" pid="18" name="PM_Display">
    <vt:lpwstr>OFFICIAL</vt:lpwstr>
  </property>
  <property fmtid="{D5CDD505-2E9C-101B-9397-08002B2CF9AE}" pid="19" name="PM_Hash_Version">
    <vt:lpwstr>2022.1</vt:lpwstr>
  </property>
  <property fmtid="{D5CDD505-2E9C-101B-9397-08002B2CF9AE}" pid="20" name="PM_Hash_Salt_Prev">
    <vt:lpwstr>92944767ACF7DFCC38BEDB657C9BC281</vt:lpwstr>
  </property>
  <property fmtid="{D5CDD505-2E9C-101B-9397-08002B2CF9AE}" pid="21" name="PM_Hash_Salt">
    <vt:lpwstr>B06A9AA9D1175E3B4208B458E00E3E59</vt:lpwstr>
  </property>
  <property fmtid="{D5CDD505-2E9C-101B-9397-08002B2CF9AE}" pid="22" name="PM_Hash_SHA1">
    <vt:lpwstr>EA0DBFB4B7EBF4DB5ECF8E9C4AD81B3590D3F744</vt:lpwstr>
  </property>
  <property fmtid="{D5CDD505-2E9C-101B-9397-08002B2CF9AE}" pid="23" name="PM_OriginatorUserAccountName_SHA256">
    <vt:lpwstr>41A9F2FD22514E620C6CDFE56FAAB5E2B8E5A0522436B92F910CE559C2B77A2F</vt:lpwstr>
  </property>
  <property fmtid="{D5CDD505-2E9C-101B-9397-08002B2CF9AE}" pid="24" name="PM_OriginatorDomainName_SHA256">
    <vt:lpwstr>E83A2A66C4061446A7E3732E8D44762184B6B377D962B96C83DC624302585857</vt:lpwstr>
  </property>
  <property fmtid="{D5CDD505-2E9C-101B-9397-08002B2CF9AE}" pid="25" name="PM_SecurityClassification_Prev">
    <vt:lpwstr>OFFICIAL</vt:lpwstr>
  </property>
  <property fmtid="{D5CDD505-2E9C-101B-9397-08002B2CF9AE}" pid="26" name="PM_Qualifier_Prev">
    <vt:lpwstr/>
  </property>
  <property fmtid="{D5CDD505-2E9C-101B-9397-08002B2CF9AE}" pid="27" name="PMHMAC">
    <vt:lpwstr>v=2022.1;a=SHA256;h=3CFDF06F0FF91B129EC3A9F31D5FE21154E31DEB1A8BD750D0F2D05AB5F41D96</vt:lpwstr>
  </property>
  <property fmtid="{D5CDD505-2E9C-101B-9397-08002B2CF9AE}" pid="28" name="MSIP_Label_eb34d90b-fc41-464d-af60-f74d721d0790_SetDate">
    <vt:lpwstr>2024-02-20T22:32:00Z</vt:lpwstr>
  </property>
  <property fmtid="{D5CDD505-2E9C-101B-9397-08002B2CF9AE}" pid="29" name="MSIP_Label_eb34d90b-fc41-464d-af60-f74d721d0790_Name">
    <vt:lpwstr>OFFICIAL</vt:lpwstr>
  </property>
  <property fmtid="{D5CDD505-2E9C-101B-9397-08002B2CF9AE}" pid="30" name="MSIP_Label_eb34d90b-fc41-464d-af60-f74d721d0790_SiteId">
    <vt:lpwstr>61e36dd1-ca6e-4d61-aa0a-2b4eb88317a3</vt:lpwstr>
  </property>
  <property fmtid="{D5CDD505-2E9C-101B-9397-08002B2CF9AE}" pid="31" name="MSIP_Label_eb34d90b-fc41-464d-af60-f74d721d0790_ContentBits">
    <vt:lpwstr>0</vt:lpwstr>
  </property>
  <property fmtid="{D5CDD505-2E9C-101B-9397-08002B2CF9AE}" pid="32" name="MSIP_Label_eb34d90b-fc41-464d-af60-f74d721d0790_Enabled">
    <vt:lpwstr>true</vt:lpwstr>
  </property>
  <property fmtid="{D5CDD505-2E9C-101B-9397-08002B2CF9AE}" pid="33" name="MSIP_Label_eb34d90b-fc41-464d-af60-f74d721d0790_Method">
    <vt:lpwstr>Privileged</vt:lpwstr>
  </property>
  <property fmtid="{D5CDD505-2E9C-101B-9397-08002B2CF9AE}" pid="34" name="MSIP_Label_eb34d90b-fc41-464d-af60-f74d721d0790_ActionId">
    <vt:lpwstr>c1eda5f78498472aa8cf0689e50c03a5</vt:lpwstr>
  </property>
  <property fmtid="{D5CDD505-2E9C-101B-9397-08002B2CF9AE}" pid="35" name="PMUuid">
    <vt:lpwstr>v=2022.2;d=gov.au;g=46DD6D7C-8107-577B-BC6E-F348953B2E44</vt:lpwstr>
  </property>
</Properties>
</file>